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94" w:lineRule="exact"/>
        <w:ind w:left="2178"/>
      </w:pPr>
      <w:r>
        <w:rPr>
          <w:w w:val="95"/>
        </w:rPr>
        <w:t>2022年12月镇海中学高三校模拟考</w:t>
      </w:r>
    </w:p>
    <w:p>
      <w:pPr>
        <w:spacing w:before="192"/>
        <w:ind w:left="2166" w:right="2179" w:firstLine="0"/>
        <w:jc w:val="center"/>
        <w:rPr>
          <w:rFonts w:hint="eastAsia" w:ascii="黑体" w:eastAsia="黑体"/>
          <w:b/>
          <w:sz w:val="32"/>
        </w:rPr>
      </w:pPr>
      <w:r>
        <w:rPr>
          <w:rFonts w:hint="eastAsia" w:ascii="黑体" w:eastAsia="黑体"/>
          <w:b/>
          <w:w w:val="95"/>
          <w:sz w:val="32"/>
        </w:rPr>
        <w:t>英语试卷</w:t>
      </w:r>
    </w:p>
    <w:p>
      <w:pPr>
        <w:pStyle w:val="3"/>
        <w:tabs>
          <w:tab w:val="left" w:pos="1304"/>
        </w:tabs>
        <w:spacing w:before="101" w:line="244" w:lineRule="auto"/>
        <w:ind w:left="119" w:right="3902" w:firstLine="3757"/>
        <w:jc w:val="left"/>
      </w:pPr>
      <w:r>
        <w:rPr>
          <w:spacing w:val="-5"/>
        </w:rPr>
        <w:t>选</w:t>
      </w:r>
      <w:r>
        <w:t>择</w:t>
      </w:r>
      <w:r>
        <w:rPr>
          <w:spacing w:val="-5"/>
        </w:rPr>
        <w:t>题</w:t>
      </w:r>
      <w:r>
        <w:t>部分</w:t>
      </w:r>
      <w:bookmarkStart w:id="0" w:name="_GoBack"/>
      <w:bookmarkEnd w:id="0"/>
      <w:r>
        <w:rPr>
          <w:spacing w:val="-5"/>
        </w:rPr>
        <w:t>第</w:t>
      </w:r>
      <w:r>
        <w:t>一</w:t>
      </w:r>
      <w:r>
        <w:rPr>
          <w:spacing w:val="-5"/>
        </w:rPr>
        <w:t>部</w:t>
      </w:r>
      <w:r>
        <w:t>分</w:t>
      </w:r>
      <w:r>
        <w:tab/>
      </w:r>
      <w:r>
        <w:rPr>
          <w:spacing w:val="-5"/>
        </w:rPr>
        <w:t>听</w:t>
      </w:r>
      <w:r>
        <w:t>力</w:t>
      </w:r>
      <w:r>
        <w:rPr>
          <w:spacing w:val="-5"/>
        </w:rPr>
        <w:t>（</w:t>
      </w:r>
      <w:r>
        <w:t>共两</w:t>
      </w:r>
      <w:r>
        <w:rPr>
          <w:spacing w:val="-5"/>
        </w:rPr>
        <w:t>节</w:t>
      </w:r>
      <w:r>
        <w:t>，</w:t>
      </w:r>
      <w:r>
        <w:rPr>
          <w:spacing w:val="-5"/>
        </w:rPr>
        <w:t>满</w:t>
      </w:r>
      <w:r>
        <w:t>分</w:t>
      </w:r>
      <w:r>
        <w:rPr>
          <w:spacing w:val="-66"/>
        </w:rPr>
        <w:t xml:space="preserve"> </w:t>
      </w:r>
      <w:r>
        <w:rPr>
          <w:rFonts w:ascii="Times New Roman" w:eastAsia="Times New Roman"/>
        </w:rPr>
        <w:t>30</w:t>
      </w:r>
      <w:r>
        <w:rPr>
          <w:rFonts w:ascii="Times New Roman" w:eastAsia="Times New Roman"/>
          <w:spacing w:val="-10"/>
        </w:rPr>
        <w:t xml:space="preserve"> </w:t>
      </w:r>
      <w:r>
        <w:t>分）</w:t>
      </w:r>
    </w:p>
    <w:p>
      <w:pPr>
        <w:pStyle w:val="5"/>
        <w:spacing w:before="0" w:line="283" w:lineRule="exact"/>
        <w:ind w:left="116"/>
        <w:rPr>
          <w:rFonts w:hint="eastAsia" w:ascii="宋体" w:eastAsia="宋体"/>
        </w:rPr>
      </w:pPr>
      <w:r>
        <w:rPr>
          <w:rFonts w:hint="eastAsia" w:ascii="宋体" w:eastAsia="宋体"/>
        </w:rPr>
        <w:t xml:space="preserve">第一节（共 </w:t>
      </w:r>
      <w:r>
        <w:t xml:space="preserve">5 </w:t>
      </w:r>
      <w:r>
        <w:rPr>
          <w:rFonts w:hint="eastAsia" w:ascii="宋体" w:eastAsia="宋体"/>
        </w:rPr>
        <w:t xml:space="preserve">小题；每小题 </w:t>
      </w:r>
      <w:r>
        <w:t xml:space="preserve">1.5 </w:t>
      </w:r>
      <w:r>
        <w:rPr>
          <w:rFonts w:hint="eastAsia" w:ascii="宋体" w:eastAsia="宋体"/>
        </w:rPr>
        <w:t xml:space="preserve">分，满分 </w:t>
      </w:r>
      <w:r>
        <w:t xml:space="preserve">7.5 </w:t>
      </w:r>
      <w:r>
        <w:rPr>
          <w:rFonts w:hint="eastAsia" w:ascii="宋体" w:eastAsia="宋体"/>
        </w:rPr>
        <w:t>分）</w:t>
      </w:r>
    </w:p>
    <w:p>
      <w:pPr>
        <w:pStyle w:val="5"/>
        <w:spacing w:before="22" w:line="256" w:lineRule="auto"/>
        <w:ind w:left="116" w:right="116" w:firstLine="420"/>
        <w:jc w:val="both"/>
        <w:rPr>
          <w:rFonts w:hint="eastAsia" w:ascii="宋体" w:eastAsia="宋体"/>
        </w:rPr>
      </w:pPr>
      <w:r>
        <w:rPr>
          <w:rFonts w:hint="eastAsia" w:ascii="宋体" w:eastAsia="宋体"/>
          <w:spacing w:val="-10"/>
        </w:rPr>
        <w:t xml:space="preserve">听下面 </w:t>
      </w:r>
      <w:r>
        <w:t xml:space="preserve">5 </w:t>
      </w:r>
      <w:r>
        <w:rPr>
          <w:rFonts w:hint="eastAsia" w:ascii="宋体" w:eastAsia="宋体"/>
          <w:spacing w:val="-1"/>
        </w:rPr>
        <w:t>段对话。每段对话后有一个小题，从题中所给的</w:t>
      </w:r>
      <w:r>
        <w:t>A</w:t>
      </w:r>
      <w:r>
        <w:rPr>
          <w:rFonts w:hint="eastAsia" w:ascii="宋体" w:eastAsia="宋体"/>
          <w:spacing w:val="-3"/>
        </w:rPr>
        <w:t>、</w:t>
      </w:r>
      <w:r>
        <w:t>B</w:t>
      </w:r>
      <w:r>
        <w:rPr>
          <w:rFonts w:hint="eastAsia" w:ascii="宋体" w:eastAsia="宋体"/>
        </w:rPr>
        <w:t>、</w:t>
      </w:r>
      <w:r>
        <w:t xml:space="preserve">C </w:t>
      </w:r>
      <w:r>
        <w:rPr>
          <w:rFonts w:hint="eastAsia" w:ascii="宋体" w:eastAsia="宋体"/>
          <w:spacing w:val="-3"/>
        </w:rPr>
        <w:t>三个选项中选出最佳选</w:t>
      </w:r>
      <w:r>
        <w:rPr>
          <w:rFonts w:hint="eastAsia" w:ascii="宋体" w:eastAsia="宋体"/>
          <w:spacing w:val="-4"/>
        </w:rPr>
        <w:t xml:space="preserve">项，并标在试卷的相应位置。听完每段对话后，你都有 </w:t>
      </w:r>
      <w:r>
        <w:t xml:space="preserve">10 </w:t>
      </w:r>
      <w:r>
        <w:rPr>
          <w:rFonts w:hint="eastAsia" w:ascii="宋体" w:eastAsia="宋体"/>
          <w:spacing w:val="-3"/>
        </w:rPr>
        <w:t>秒钟的时间来回答有关小题和阅读下一小题。每段对话仅读一遍。</w:t>
      </w:r>
    </w:p>
    <w:p>
      <w:pPr>
        <w:pStyle w:val="10"/>
        <w:numPr>
          <w:ilvl w:val="0"/>
          <w:numId w:val="1"/>
        </w:numPr>
        <w:tabs>
          <w:tab w:val="left" w:pos="324"/>
        </w:tabs>
        <w:spacing w:before="138" w:after="0" w:line="240" w:lineRule="auto"/>
        <w:ind w:left="323" w:right="0" w:hanging="211"/>
        <w:jc w:val="left"/>
        <w:rPr>
          <w:sz w:val="21"/>
        </w:rPr>
      </w:pPr>
      <w:r>
        <w:rPr>
          <w:sz w:val="21"/>
        </w:rPr>
        <w:t>What is the man trying to</w:t>
      </w:r>
      <w:r>
        <w:rPr>
          <w:spacing w:val="-9"/>
          <w:sz w:val="21"/>
        </w:rPr>
        <w:t xml:space="preserve"> </w:t>
      </w:r>
      <w:r>
        <w:rPr>
          <w:sz w:val="21"/>
        </w:rPr>
        <w:t>do?</w:t>
      </w:r>
    </w:p>
    <w:p>
      <w:pPr>
        <w:pStyle w:val="10"/>
        <w:numPr>
          <w:ilvl w:val="1"/>
          <w:numId w:val="1"/>
        </w:numPr>
        <w:tabs>
          <w:tab w:val="left" w:pos="790"/>
        </w:tabs>
        <w:spacing w:before="119" w:after="0" w:line="240" w:lineRule="auto"/>
        <w:ind w:left="789" w:right="0" w:hanging="257"/>
        <w:jc w:val="left"/>
        <w:rPr>
          <w:sz w:val="21"/>
        </w:rPr>
      </w:pPr>
      <w:r>
        <w:rPr>
          <w:sz w:val="21"/>
        </w:rPr>
        <w:t>Throw the dirty cloth</w:t>
      </w:r>
      <w:r>
        <w:rPr>
          <w:spacing w:val="-7"/>
          <w:sz w:val="21"/>
        </w:rPr>
        <w:t xml:space="preserve"> </w:t>
      </w:r>
      <w:r>
        <w:rPr>
          <w:sz w:val="21"/>
        </w:rPr>
        <w:t>away.</w:t>
      </w:r>
    </w:p>
    <w:p>
      <w:pPr>
        <w:pStyle w:val="10"/>
        <w:numPr>
          <w:ilvl w:val="1"/>
          <w:numId w:val="1"/>
        </w:numPr>
        <w:tabs>
          <w:tab w:val="left" w:pos="780"/>
        </w:tabs>
        <w:spacing w:before="118" w:after="0" w:line="240" w:lineRule="auto"/>
        <w:ind w:left="779" w:right="0" w:hanging="247"/>
        <w:jc w:val="left"/>
        <w:rPr>
          <w:sz w:val="21"/>
        </w:rPr>
      </w:pPr>
      <w:r>
        <w:rPr>
          <w:sz w:val="21"/>
        </w:rPr>
        <w:t>Wash the dirty</w:t>
      </w:r>
      <w:r>
        <w:rPr>
          <w:spacing w:val="-7"/>
          <w:sz w:val="21"/>
        </w:rPr>
        <w:t xml:space="preserve"> </w:t>
      </w:r>
      <w:r>
        <w:rPr>
          <w:sz w:val="21"/>
        </w:rPr>
        <w:t>cloth.</w:t>
      </w:r>
    </w:p>
    <w:p>
      <w:pPr>
        <w:pStyle w:val="10"/>
        <w:numPr>
          <w:ilvl w:val="1"/>
          <w:numId w:val="1"/>
        </w:numPr>
        <w:tabs>
          <w:tab w:val="left" w:pos="778"/>
        </w:tabs>
        <w:spacing w:before="118" w:after="0" w:line="240" w:lineRule="auto"/>
        <w:ind w:left="777" w:right="0" w:hanging="245"/>
        <w:jc w:val="left"/>
        <w:rPr>
          <w:sz w:val="21"/>
        </w:rPr>
      </w:pPr>
      <w:r>
        <w:rPr>
          <w:sz w:val="21"/>
        </w:rPr>
        <w:t>Dry the</w:t>
      </w:r>
      <w:r>
        <w:rPr>
          <w:spacing w:val="-1"/>
          <w:sz w:val="21"/>
        </w:rPr>
        <w:t xml:space="preserve"> </w:t>
      </w:r>
      <w:r>
        <w:rPr>
          <w:sz w:val="21"/>
        </w:rPr>
        <w:t>dishes.</w:t>
      </w:r>
    </w:p>
    <w:p>
      <w:pPr>
        <w:pStyle w:val="10"/>
        <w:numPr>
          <w:ilvl w:val="0"/>
          <w:numId w:val="1"/>
        </w:numPr>
        <w:tabs>
          <w:tab w:val="left" w:pos="324"/>
        </w:tabs>
        <w:spacing w:before="118" w:after="0" w:line="240" w:lineRule="auto"/>
        <w:ind w:left="323" w:right="0" w:hanging="211"/>
        <w:jc w:val="left"/>
        <w:rPr>
          <w:sz w:val="21"/>
        </w:rPr>
      </w:pPr>
      <w:r>
        <w:rPr>
          <w:sz w:val="21"/>
        </w:rPr>
        <w:t>What will the man probably do</w:t>
      </w:r>
      <w:r>
        <w:rPr>
          <w:spacing w:val="-7"/>
          <w:sz w:val="21"/>
        </w:rPr>
        <w:t xml:space="preserve"> </w:t>
      </w:r>
      <w:r>
        <w:rPr>
          <w:sz w:val="21"/>
        </w:rPr>
        <w:t>next?</w:t>
      </w:r>
    </w:p>
    <w:p>
      <w:pPr>
        <w:pStyle w:val="10"/>
        <w:numPr>
          <w:ilvl w:val="1"/>
          <w:numId w:val="1"/>
        </w:numPr>
        <w:tabs>
          <w:tab w:val="left" w:pos="790"/>
        </w:tabs>
        <w:spacing w:before="118" w:after="0" w:line="240" w:lineRule="auto"/>
        <w:ind w:left="789" w:right="0" w:hanging="257"/>
        <w:jc w:val="left"/>
        <w:rPr>
          <w:sz w:val="21"/>
        </w:rPr>
      </w:pPr>
      <w:r>
        <w:rPr>
          <w:sz w:val="21"/>
        </w:rPr>
        <w:t>Exercise at a</w:t>
      </w:r>
      <w:r>
        <w:rPr>
          <w:spacing w:val="-2"/>
          <w:sz w:val="21"/>
        </w:rPr>
        <w:t xml:space="preserve"> </w:t>
      </w:r>
      <w:r>
        <w:rPr>
          <w:sz w:val="21"/>
        </w:rPr>
        <w:t>gym.</w:t>
      </w:r>
    </w:p>
    <w:p>
      <w:pPr>
        <w:pStyle w:val="10"/>
        <w:numPr>
          <w:ilvl w:val="1"/>
          <w:numId w:val="1"/>
        </w:numPr>
        <w:tabs>
          <w:tab w:val="left" w:pos="780"/>
        </w:tabs>
        <w:spacing w:before="118" w:after="0" w:line="240" w:lineRule="auto"/>
        <w:ind w:left="779" w:right="0" w:hanging="247"/>
        <w:jc w:val="left"/>
        <w:rPr>
          <w:sz w:val="21"/>
        </w:rPr>
      </w:pPr>
      <w:r>
        <w:rPr>
          <w:sz w:val="21"/>
        </w:rPr>
        <w:t>Sign his</w:t>
      </w:r>
      <w:r>
        <w:rPr>
          <w:spacing w:val="-3"/>
          <w:sz w:val="21"/>
        </w:rPr>
        <w:t xml:space="preserve"> </w:t>
      </w:r>
      <w:r>
        <w:rPr>
          <w:sz w:val="21"/>
        </w:rPr>
        <w:t>name.</w:t>
      </w:r>
    </w:p>
    <w:p>
      <w:pPr>
        <w:pStyle w:val="10"/>
        <w:numPr>
          <w:ilvl w:val="1"/>
          <w:numId w:val="1"/>
        </w:numPr>
        <w:tabs>
          <w:tab w:val="left" w:pos="780"/>
        </w:tabs>
        <w:spacing w:before="118" w:after="0" w:line="240" w:lineRule="auto"/>
        <w:ind w:left="779" w:right="0" w:hanging="247"/>
        <w:jc w:val="left"/>
        <w:rPr>
          <w:sz w:val="21"/>
        </w:rPr>
      </w:pPr>
      <w:r>
        <w:rPr>
          <w:sz w:val="21"/>
        </w:rPr>
        <w:t>Watch a football</w:t>
      </w:r>
      <w:r>
        <w:rPr>
          <w:spacing w:val="-5"/>
          <w:sz w:val="21"/>
        </w:rPr>
        <w:t xml:space="preserve"> </w:t>
      </w:r>
      <w:r>
        <w:rPr>
          <w:sz w:val="21"/>
        </w:rPr>
        <w:t>match.</w:t>
      </w:r>
    </w:p>
    <w:p>
      <w:pPr>
        <w:pStyle w:val="10"/>
        <w:numPr>
          <w:ilvl w:val="0"/>
          <w:numId w:val="1"/>
        </w:numPr>
        <w:tabs>
          <w:tab w:val="left" w:pos="324"/>
        </w:tabs>
        <w:spacing w:before="118" w:after="0" w:line="240" w:lineRule="auto"/>
        <w:ind w:left="323" w:right="0" w:hanging="211"/>
        <w:jc w:val="left"/>
        <w:rPr>
          <w:sz w:val="21"/>
        </w:rPr>
      </w:pPr>
      <w:r>
        <w:rPr>
          <w:sz w:val="21"/>
        </w:rPr>
        <w:t>What is wrong with the maths</w:t>
      </w:r>
      <w:r>
        <w:rPr>
          <w:spacing w:val="-12"/>
          <w:sz w:val="21"/>
        </w:rPr>
        <w:t xml:space="preserve"> </w:t>
      </w:r>
      <w:r>
        <w:rPr>
          <w:sz w:val="21"/>
        </w:rPr>
        <w:t>lessons?</w:t>
      </w:r>
    </w:p>
    <w:p>
      <w:pPr>
        <w:pStyle w:val="10"/>
        <w:numPr>
          <w:ilvl w:val="1"/>
          <w:numId w:val="1"/>
        </w:numPr>
        <w:tabs>
          <w:tab w:val="left" w:pos="790"/>
        </w:tabs>
        <w:spacing w:before="118" w:after="0" w:line="240" w:lineRule="auto"/>
        <w:ind w:left="789" w:right="0" w:hanging="257"/>
        <w:jc w:val="left"/>
        <w:rPr>
          <w:sz w:val="21"/>
        </w:rPr>
      </w:pPr>
      <w:r>
        <w:rPr>
          <w:sz w:val="21"/>
        </w:rPr>
        <w:t>The students</w:t>
      </w:r>
      <w:r>
        <w:rPr>
          <w:spacing w:val="-1"/>
          <w:sz w:val="21"/>
        </w:rPr>
        <w:t xml:space="preserve"> </w:t>
      </w:r>
      <w:r>
        <w:rPr>
          <w:sz w:val="21"/>
        </w:rPr>
        <w:t>misbehave.</w:t>
      </w:r>
    </w:p>
    <w:p>
      <w:pPr>
        <w:pStyle w:val="10"/>
        <w:numPr>
          <w:ilvl w:val="1"/>
          <w:numId w:val="1"/>
        </w:numPr>
        <w:tabs>
          <w:tab w:val="left" w:pos="780"/>
        </w:tabs>
        <w:spacing w:before="118" w:after="0" w:line="240" w:lineRule="auto"/>
        <w:ind w:left="779" w:right="0" w:hanging="247"/>
        <w:jc w:val="left"/>
        <w:rPr>
          <w:sz w:val="21"/>
        </w:rPr>
      </w:pPr>
      <w:r>
        <w:rPr>
          <w:sz w:val="21"/>
        </w:rPr>
        <w:t>The maths is</w:t>
      </w:r>
      <w:r>
        <w:rPr>
          <w:spacing w:val="-9"/>
          <w:sz w:val="21"/>
        </w:rPr>
        <w:t xml:space="preserve"> </w:t>
      </w:r>
      <w:r>
        <w:rPr>
          <w:sz w:val="21"/>
        </w:rPr>
        <w:t>difficult.</w:t>
      </w:r>
    </w:p>
    <w:p>
      <w:pPr>
        <w:pStyle w:val="10"/>
        <w:numPr>
          <w:ilvl w:val="1"/>
          <w:numId w:val="1"/>
        </w:numPr>
        <w:tabs>
          <w:tab w:val="left" w:pos="780"/>
        </w:tabs>
        <w:spacing w:before="118" w:after="0" w:line="240" w:lineRule="auto"/>
        <w:ind w:left="779" w:right="0" w:hanging="247"/>
        <w:jc w:val="left"/>
        <w:rPr>
          <w:sz w:val="21"/>
        </w:rPr>
      </w:pPr>
      <w:r>
        <w:rPr>
          <w:sz w:val="21"/>
        </w:rPr>
        <w:t>The teacher can’t keep control of his</w:t>
      </w:r>
      <w:r>
        <w:rPr>
          <w:spacing w:val="-8"/>
          <w:sz w:val="21"/>
        </w:rPr>
        <w:t xml:space="preserve"> </w:t>
      </w:r>
      <w:r>
        <w:rPr>
          <w:sz w:val="21"/>
        </w:rPr>
        <w:t>voice.</w:t>
      </w:r>
    </w:p>
    <w:p>
      <w:pPr>
        <w:pStyle w:val="10"/>
        <w:numPr>
          <w:ilvl w:val="0"/>
          <w:numId w:val="1"/>
        </w:numPr>
        <w:tabs>
          <w:tab w:val="left" w:pos="324"/>
        </w:tabs>
        <w:spacing w:before="118" w:after="0" w:line="240" w:lineRule="auto"/>
        <w:ind w:left="323" w:right="0" w:hanging="211"/>
        <w:jc w:val="left"/>
        <w:rPr>
          <w:sz w:val="21"/>
        </w:rPr>
      </w:pPr>
      <w:r>
        <w:rPr>
          <w:sz w:val="21"/>
        </w:rPr>
        <w:t>What are the speakers talking</w:t>
      </w:r>
      <w:r>
        <w:rPr>
          <w:spacing w:val="-4"/>
          <w:sz w:val="21"/>
        </w:rPr>
        <w:t xml:space="preserve"> </w:t>
      </w:r>
      <w:r>
        <w:rPr>
          <w:sz w:val="21"/>
        </w:rPr>
        <w:t>about?</w:t>
      </w:r>
    </w:p>
    <w:p>
      <w:pPr>
        <w:pStyle w:val="10"/>
        <w:numPr>
          <w:ilvl w:val="1"/>
          <w:numId w:val="1"/>
        </w:numPr>
        <w:tabs>
          <w:tab w:val="left" w:pos="790"/>
        </w:tabs>
        <w:spacing w:before="118" w:after="0" w:line="240" w:lineRule="auto"/>
        <w:ind w:left="789" w:right="0" w:hanging="257"/>
        <w:jc w:val="left"/>
        <w:rPr>
          <w:sz w:val="21"/>
        </w:rPr>
      </w:pPr>
      <w:r>
        <w:rPr>
          <w:sz w:val="21"/>
        </w:rPr>
        <w:t>The man’s</w:t>
      </w:r>
      <w:r>
        <w:rPr>
          <w:spacing w:val="-2"/>
          <w:sz w:val="21"/>
        </w:rPr>
        <w:t xml:space="preserve"> </w:t>
      </w:r>
      <w:r>
        <w:rPr>
          <w:sz w:val="21"/>
        </w:rPr>
        <w:t>computer.</w:t>
      </w:r>
    </w:p>
    <w:p>
      <w:pPr>
        <w:pStyle w:val="10"/>
        <w:numPr>
          <w:ilvl w:val="1"/>
          <w:numId w:val="1"/>
        </w:numPr>
        <w:tabs>
          <w:tab w:val="left" w:pos="778"/>
        </w:tabs>
        <w:spacing w:before="118" w:after="0" w:line="240" w:lineRule="auto"/>
        <w:ind w:left="777" w:right="0" w:hanging="245"/>
        <w:jc w:val="left"/>
        <w:rPr>
          <w:sz w:val="21"/>
        </w:rPr>
      </w:pPr>
      <w:r>
        <w:rPr>
          <w:sz w:val="21"/>
        </w:rPr>
        <w:t>A birthday gift for the woman’s</w:t>
      </w:r>
      <w:r>
        <w:rPr>
          <w:spacing w:val="-7"/>
          <w:sz w:val="21"/>
        </w:rPr>
        <w:t xml:space="preserve"> </w:t>
      </w:r>
      <w:r>
        <w:rPr>
          <w:sz w:val="21"/>
        </w:rPr>
        <w:t>son.</w:t>
      </w:r>
    </w:p>
    <w:p>
      <w:pPr>
        <w:pStyle w:val="10"/>
        <w:numPr>
          <w:ilvl w:val="1"/>
          <w:numId w:val="1"/>
        </w:numPr>
        <w:tabs>
          <w:tab w:val="left" w:pos="780"/>
        </w:tabs>
        <w:spacing w:before="118" w:after="0" w:line="240" w:lineRule="auto"/>
        <w:ind w:left="779" w:right="0" w:hanging="247"/>
        <w:jc w:val="left"/>
        <w:rPr>
          <w:sz w:val="21"/>
        </w:rPr>
      </w:pPr>
      <w:r>
        <w:rPr>
          <w:sz w:val="21"/>
        </w:rPr>
        <w:t>The right bag for the woman’s</w:t>
      </w:r>
      <w:r>
        <w:rPr>
          <w:spacing w:val="-9"/>
          <w:sz w:val="21"/>
        </w:rPr>
        <w:t xml:space="preserve"> </w:t>
      </w:r>
      <w:r>
        <w:rPr>
          <w:sz w:val="21"/>
        </w:rPr>
        <w:t>laptop.</w:t>
      </w:r>
    </w:p>
    <w:p>
      <w:pPr>
        <w:pStyle w:val="10"/>
        <w:numPr>
          <w:ilvl w:val="0"/>
          <w:numId w:val="1"/>
        </w:numPr>
        <w:tabs>
          <w:tab w:val="left" w:pos="324"/>
        </w:tabs>
        <w:spacing w:before="118" w:after="0" w:line="240" w:lineRule="auto"/>
        <w:ind w:left="323" w:right="0" w:hanging="211"/>
        <w:jc w:val="left"/>
        <w:rPr>
          <w:sz w:val="21"/>
        </w:rPr>
      </w:pPr>
      <w:r>
        <w:rPr>
          <w:sz w:val="21"/>
        </w:rPr>
        <w:t>What did the woman think of the</w:t>
      </w:r>
      <w:r>
        <w:rPr>
          <w:spacing w:val="-14"/>
          <w:sz w:val="21"/>
        </w:rPr>
        <w:t xml:space="preserve"> </w:t>
      </w:r>
      <w:r>
        <w:rPr>
          <w:sz w:val="21"/>
        </w:rPr>
        <w:t>film?</w:t>
      </w:r>
    </w:p>
    <w:p>
      <w:pPr>
        <w:pStyle w:val="10"/>
        <w:numPr>
          <w:ilvl w:val="1"/>
          <w:numId w:val="1"/>
        </w:numPr>
        <w:tabs>
          <w:tab w:val="left" w:pos="792"/>
          <w:tab w:val="left" w:pos="3472"/>
          <w:tab w:val="left" w:pos="6413"/>
        </w:tabs>
        <w:spacing w:before="118" w:after="0" w:line="240" w:lineRule="auto"/>
        <w:ind w:left="791" w:right="0" w:hanging="259"/>
        <w:jc w:val="left"/>
        <w:rPr>
          <w:sz w:val="21"/>
        </w:rPr>
      </w:pPr>
      <w:r>
        <w:rPr>
          <w:sz w:val="21"/>
        </w:rPr>
        <w:t>It</w:t>
      </w:r>
      <w:r>
        <w:rPr>
          <w:spacing w:val="-4"/>
          <w:sz w:val="21"/>
        </w:rPr>
        <w:t xml:space="preserve"> </w:t>
      </w:r>
      <w:r>
        <w:rPr>
          <w:sz w:val="21"/>
        </w:rPr>
        <w:t>was</w:t>
      </w:r>
      <w:r>
        <w:rPr>
          <w:spacing w:val="-1"/>
          <w:sz w:val="21"/>
        </w:rPr>
        <w:t xml:space="preserve"> </w:t>
      </w:r>
      <w:r>
        <w:rPr>
          <w:sz w:val="21"/>
        </w:rPr>
        <w:t>long.</w:t>
      </w:r>
      <w:r>
        <w:rPr>
          <w:sz w:val="21"/>
        </w:rPr>
        <w:tab/>
      </w:r>
      <w:r>
        <w:rPr>
          <w:sz w:val="21"/>
        </w:rPr>
        <w:t>B. It</w:t>
      </w:r>
      <w:r>
        <w:rPr>
          <w:spacing w:val="-1"/>
          <w:sz w:val="21"/>
        </w:rPr>
        <w:t xml:space="preserve"> </w:t>
      </w:r>
      <w:r>
        <w:rPr>
          <w:sz w:val="21"/>
        </w:rPr>
        <w:t>was</w:t>
      </w:r>
      <w:r>
        <w:rPr>
          <w:spacing w:val="-1"/>
          <w:sz w:val="21"/>
        </w:rPr>
        <w:t xml:space="preserve"> </w:t>
      </w:r>
      <w:r>
        <w:rPr>
          <w:sz w:val="21"/>
        </w:rPr>
        <w:t>amusing.</w:t>
      </w:r>
      <w:r>
        <w:rPr>
          <w:sz w:val="21"/>
        </w:rPr>
        <w:tab/>
      </w:r>
      <w:r>
        <w:rPr>
          <w:sz w:val="21"/>
        </w:rPr>
        <w:t>C. It was</w:t>
      </w:r>
      <w:r>
        <w:rPr>
          <w:spacing w:val="-3"/>
          <w:sz w:val="21"/>
        </w:rPr>
        <w:t xml:space="preserve"> </w:t>
      </w:r>
      <w:r>
        <w:rPr>
          <w:sz w:val="21"/>
        </w:rPr>
        <w:t>confusing.</w:t>
      </w:r>
    </w:p>
    <w:p>
      <w:pPr>
        <w:pStyle w:val="5"/>
        <w:spacing w:before="14"/>
        <w:rPr>
          <w:rFonts w:hint="eastAsia" w:ascii="宋体" w:eastAsia="宋体"/>
        </w:rPr>
      </w:pPr>
      <w:r>
        <w:rPr>
          <w:rFonts w:hint="eastAsia" w:ascii="宋体" w:eastAsia="宋体"/>
        </w:rPr>
        <w:t xml:space="preserve">第二节（共 </w:t>
      </w:r>
      <w:r>
        <w:t xml:space="preserve">15 </w:t>
      </w:r>
      <w:r>
        <w:rPr>
          <w:rFonts w:hint="eastAsia" w:ascii="宋体" w:eastAsia="宋体"/>
        </w:rPr>
        <w:t xml:space="preserve">小题；每小题 </w:t>
      </w:r>
      <w:r>
        <w:t xml:space="preserve">1.5 </w:t>
      </w:r>
      <w:r>
        <w:rPr>
          <w:rFonts w:hint="eastAsia" w:ascii="宋体" w:eastAsia="宋体"/>
        </w:rPr>
        <w:t xml:space="preserve">分，满分 </w:t>
      </w:r>
      <w:r>
        <w:t xml:space="preserve">22.5 </w:t>
      </w:r>
      <w:r>
        <w:rPr>
          <w:rFonts w:hint="eastAsia" w:ascii="宋体" w:eastAsia="宋体"/>
        </w:rPr>
        <w:t>分）</w:t>
      </w:r>
    </w:p>
    <w:p>
      <w:pPr>
        <w:pStyle w:val="5"/>
        <w:spacing w:before="21" w:line="264" w:lineRule="auto"/>
        <w:ind w:right="123" w:firstLine="420"/>
        <w:jc w:val="both"/>
        <w:rPr>
          <w:rFonts w:hint="eastAsia" w:ascii="宋体" w:eastAsia="宋体"/>
        </w:rPr>
      </w:pPr>
      <w:r>
        <w:rPr>
          <w:rFonts w:hint="eastAsia" w:ascii="宋体" w:eastAsia="宋体"/>
          <w:spacing w:val="-10"/>
        </w:rPr>
        <w:t xml:space="preserve">听下面 </w:t>
      </w:r>
      <w:r>
        <w:t xml:space="preserve">5 </w:t>
      </w:r>
      <w:r>
        <w:rPr>
          <w:rFonts w:hint="eastAsia" w:ascii="宋体" w:eastAsia="宋体"/>
          <w:spacing w:val="-1"/>
        </w:rPr>
        <w:t>段对话或独白。每段对话或独白后有几个小题，从题中所给的</w:t>
      </w:r>
      <w:r>
        <w:t>A</w:t>
      </w:r>
      <w:r>
        <w:rPr>
          <w:rFonts w:hint="eastAsia" w:ascii="宋体" w:eastAsia="宋体"/>
          <w:spacing w:val="-3"/>
        </w:rPr>
        <w:t>、</w:t>
      </w:r>
      <w:r>
        <w:t>B</w:t>
      </w:r>
      <w:r>
        <w:rPr>
          <w:rFonts w:hint="eastAsia" w:ascii="宋体" w:eastAsia="宋体"/>
        </w:rPr>
        <w:t>、</w:t>
      </w:r>
      <w:r>
        <w:t xml:space="preserve">C </w:t>
      </w:r>
      <w:r>
        <w:rPr>
          <w:rFonts w:hint="eastAsia" w:ascii="宋体" w:eastAsia="宋体"/>
          <w:spacing w:val="-3"/>
        </w:rPr>
        <w:t>三个选项</w:t>
      </w:r>
      <w:r>
        <w:rPr>
          <w:rFonts w:hint="eastAsia" w:ascii="宋体" w:eastAsia="宋体"/>
          <w:spacing w:val="-9"/>
        </w:rPr>
        <w:t>中选出最佳选项，并标在试卷的相应位置。听每段对话或独白前，你将有时间阅读各个小题，每</w:t>
      </w:r>
      <w:r>
        <w:rPr>
          <w:rFonts w:hint="eastAsia" w:ascii="宋体" w:eastAsia="宋体"/>
          <w:spacing w:val="-20"/>
        </w:rPr>
        <w:t xml:space="preserve">小题 </w:t>
      </w:r>
      <w:r>
        <w:t xml:space="preserve">5 </w:t>
      </w:r>
      <w:r>
        <w:rPr>
          <w:rFonts w:hint="eastAsia" w:ascii="宋体" w:eastAsia="宋体"/>
          <w:spacing w:val="-6"/>
        </w:rPr>
        <w:t xml:space="preserve">秒钟；听完后，各小题将给出 </w:t>
      </w:r>
      <w:r>
        <w:t xml:space="preserve">5 </w:t>
      </w:r>
      <w:r>
        <w:rPr>
          <w:rFonts w:hint="eastAsia" w:ascii="宋体" w:eastAsia="宋体"/>
          <w:spacing w:val="-3"/>
        </w:rPr>
        <w:t>秒钟的作答时间。每段对话或独白读两遍。</w:t>
      </w:r>
    </w:p>
    <w:p>
      <w:pPr>
        <w:pStyle w:val="5"/>
        <w:spacing w:before="5"/>
        <w:rPr>
          <w:rFonts w:hint="eastAsia" w:ascii="宋体" w:eastAsia="宋体"/>
        </w:rPr>
      </w:pPr>
      <w:r>
        <w:rPr>
          <w:rFonts w:hint="eastAsia" w:ascii="宋体" w:eastAsia="宋体"/>
        </w:rPr>
        <w:t xml:space="preserve">听第 </w:t>
      </w:r>
      <w:r>
        <w:t xml:space="preserve">6 </w:t>
      </w:r>
      <w:r>
        <w:rPr>
          <w:rFonts w:hint="eastAsia" w:ascii="宋体" w:eastAsia="宋体"/>
        </w:rPr>
        <w:t xml:space="preserve">段材料，回答第 </w:t>
      </w:r>
      <w:r>
        <w:t>6</w:t>
      </w:r>
      <w:r>
        <w:rPr>
          <w:rFonts w:hint="eastAsia" w:ascii="宋体" w:eastAsia="宋体"/>
        </w:rPr>
        <w:t>、</w:t>
      </w:r>
      <w:r>
        <w:t xml:space="preserve">7 </w:t>
      </w:r>
      <w:r>
        <w:rPr>
          <w:rFonts w:hint="eastAsia" w:ascii="宋体" w:eastAsia="宋体"/>
        </w:rPr>
        <w:t>题。</w:t>
      </w:r>
    </w:p>
    <w:p>
      <w:pPr>
        <w:pStyle w:val="10"/>
        <w:numPr>
          <w:ilvl w:val="0"/>
          <w:numId w:val="1"/>
        </w:numPr>
        <w:tabs>
          <w:tab w:val="left" w:pos="319"/>
        </w:tabs>
        <w:spacing w:before="58" w:after="0" w:line="240" w:lineRule="auto"/>
        <w:ind w:left="318" w:right="0" w:hanging="206"/>
        <w:jc w:val="left"/>
        <w:rPr>
          <w:sz w:val="21"/>
        </w:rPr>
      </w:pPr>
      <w:r>
        <w:rPr>
          <w:sz w:val="21"/>
        </w:rPr>
        <w:t>What made the dinner taste</w:t>
      </w:r>
      <w:r>
        <w:rPr>
          <w:spacing w:val="-12"/>
          <w:sz w:val="21"/>
        </w:rPr>
        <w:t xml:space="preserve"> </w:t>
      </w:r>
      <w:r>
        <w:rPr>
          <w:sz w:val="21"/>
        </w:rPr>
        <w:t>different?</w:t>
      </w:r>
    </w:p>
    <w:p>
      <w:pPr>
        <w:pStyle w:val="10"/>
        <w:numPr>
          <w:ilvl w:val="1"/>
          <w:numId w:val="1"/>
        </w:numPr>
        <w:tabs>
          <w:tab w:val="left" w:pos="787"/>
          <w:tab w:val="left" w:pos="3472"/>
          <w:tab w:val="left" w:pos="6413"/>
        </w:tabs>
        <w:spacing w:before="58" w:after="0" w:line="240" w:lineRule="auto"/>
        <w:ind w:left="786" w:right="0" w:hanging="254"/>
        <w:jc w:val="left"/>
        <w:rPr>
          <w:sz w:val="21"/>
        </w:rPr>
      </w:pPr>
      <w:r>
        <w:rPr>
          <w:sz w:val="21"/>
        </w:rPr>
        <w:t>The</w:t>
      </w:r>
      <w:r>
        <w:rPr>
          <w:spacing w:val="-1"/>
          <w:sz w:val="21"/>
        </w:rPr>
        <w:t xml:space="preserve"> </w:t>
      </w:r>
      <w:r>
        <w:rPr>
          <w:sz w:val="21"/>
        </w:rPr>
        <w:t>tomatoes.</w:t>
      </w:r>
      <w:r>
        <w:rPr>
          <w:sz w:val="21"/>
        </w:rPr>
        <w:tab/>
      </w:r>
      <w:r>
        <w:rPr>
          <w:sz w:val="21"/>
        </w:rPr>
        <w:t>B.</w:t>
      </w:r>
      <w:r>
        <w:rPr>
          <w:spacing w:val="-4"/>
          <w:sz w:val="21"/>
        </w:rPr>
        <w:t xml:space="preserve"> </w:t>
      </w:r>
      <w:r>
        <w:rPr>
          <w:sz w:val="21"/>
        </w:rPr>
        <w:t>The</w:t>
      </w:r>
      <w:r>
        <w:rPr>
          <w:spacing w:val="-1"/>
          <w:sz w:val="21"/>
        </w:rPr>
        <w:t xml:space="preserve"> </w:t>
      </w:r>
      <w:r>
        <w:rPr>
          <w:sz w:val="21"/>
        </w:rPr>
        <w:t>onions.</w:t>
      </w:r>
      <w:r>
        <w:rPr>
          <w:sz w:val="21"/>
        </w:rPr>
        <w:tab/>
      </w:r>
      <w:r>
        <w:rPr>
          <w:sz w:val="21"/>
        </w:rPr>
        <w:t>C. The</w:t>
      </w:r>
      <w:r>
        <w:rPr>
          <w:spacing w:val="4"/>
          <w:sz w:val="21"/>
        </w:rPr>
        <w:t xml:space="preserve"> </w:t>
      </w:r>
      <w:r>
        <w:rPr>
          <w:spacing w:val="-3"/>
          <w:sz w:val="21"/>
        </w:rPr>
        <w:t>pepper.</w:t>
      </w:r>
    </w:p>
    <w:p>
      <w:pPr>
        <w:pStyle w:val="10"/>
        <w:numPr>
          <w:ilvl w:val="0"/>
          <w:numId w:val="1"/>
        </w:numPr>
        <w:tabs>
          <w:tab w:val="left" w:pos="319"/>
        </w:tabs>
        <w:spacing w:before="58" w:after="0" w:line="240" w:lineRule="auto"/>
        <w:ind w:left="318" w:right="0" w:hanging="206"/>
        <w:jc w:val="left"/>
        <w:rPr>
          <w:sz w:val="21"/>
        </w:rPr>
      </w:pPr>
      <w:r>
        <w:rPr>
          <w:sz w:val="21"/>
        </w:rPr>
        <w:t>Where does the conversation probably take</w:t>
      </w:r>
      <w:r>
        <w:rPr>
          <w:spacing w:val="-7"/>
          <w:sz w:val="21"/>
        </w:rPr>
        <w:t xml:space="preserve"> </w:t>
      </w:r>
      <w:r>
        <w:rPr>
          <w:sz w:val="21"/>
        </w:rPr>
        <w:t>place?</w:t>
      </w:r>
    </w:p>
    <w:p>
      <w:pPr>
        <w:pStyle w:val="10"/>
        <w:numPr>
          <w:ilvl w:val="1"/>
          <w:numId w:val="1"/>
        </w:numPr>
        <w:tabs>
          <w:tab w:val="left" w:pos="778"/>
          <w:tab w:val="left" w:pos="3472"/>
          <w:tab w:val="left" w:pos="6413"/>
        </w:tabs>
        <w:spacing w:before="58" w:after="0" w:line="240" w:lineRule="auto"/>
        <w:ind w:left="777" w:right="0" w:hanging="245"/>
        <w:jc w:val="left"/>
        <w:rPr>
          <w:sz w:val="21"/>
        </w:rPr>
      </w:pPr>
      <w:r>
        <w:rPr>
          <w:sz w:val="21"/>
        </w:rPr>
        <w:t>At</w:t>
      </w:r>
      <w:r>
        <w:rPr>
          <w:spacing w:val="-1"/>
          <w:sz w:val="21"/>
        </w:rPr>
        <w:t xml:space="preserve"> </w:t>
      </w:r>
      <w:r>
        <w:rPr>
          <w:sz w:val="21"/>
        </w:rPr>
        <w:t>home.</w:t>
      </w:r>
      <w:r>
        <w:rPr>
          <w:sz w:val="21"/>
        </w:rPr>
        <w:tab/>
      </w:r>
      <w:r>
        <w:rPr>
          <w:sz w:val="21"/>
        </w:rPr>
        <w:t>B. At</w:t>
      </w:r>
      <w:r>
        <w:rPr>
          <w:spacing w:val="-16"/>
          <w:sz w:val="21"/>
        </w:rPr>
        <w:t xml:space="preserve"> </w:t>
      </w:r>
      <w:r>
        <w:rPr>
          <w:sz w:val="21"/>
        </w:rPr>
        <w:t>a market.</w:t>
      </w:r>
      <w:r>
        <w:rPr>
          <w:sz w:val="21"/>
        </w:rPr>
        <w:tab/>
      </w:r>
      <w:r>
        <w:rPr>
          <w:sz w:val="21"/>
        </w:rPr>
        <w:t>C. At a</w:t>
      </w:r>
      <w:r>
        <w:rPr>
          <w:spacing w:val="-15"/>
          <w:sz w:val="21"/>
        </w:rPr>
        <w:t xml:space="preserve"> </w:t>
      </w:r>
      <w:r>
        <w:rPr>
          <w:sz w:val="21"/>
        </w:rPr>
        <w:t>restaurant.</w:t>
      </w:r>
    </w:p>
    <w:p>
      <w:pPr>
        <w:spacing w:after="0" w:line="240" w:lineRule="auto"/>
        <w:jc w:val="left"/>
        <w:rPr>
          <w:sz w:val="21"/>
        </w:rPr>
        <w:sectPr>
          <w:footerReference r:id="rId3" w:type="default"/>
          <w:type w:val="continuous"/>
          <w:pgSz w:w="10440" w:h="14750"/>
          <w:pgMar w:top="940" w:right="720" w:bottom="940" w:left="740" w:header="720" w:footer="750" w:gutter="0"/>
          <w:pgNumType w:start="1"/>
          <w:cols w:space="720" w:num="1"/>
        </w:sectPr>
      </w:pPr>
    </w:p>
    <w:p>
      <w:pPr>
        <w:pStyle w:val="5"/>
        <w:spacing w:before="23"/>
        <w:rPr>
          <w:rFonts w:hint="eastAsia" w:ascii="宋体" w:eastAsia="宋体"/>
        </w:rPr>
      </w:pPr>
      <w:r>
        <w:rPr>
          <w:rFonts w:hint="eastAsia" w:ascii="宋体" w:eastAsia="宋体"/>
        </w:rPr>
        <w:t xml:space="preserve">听第 </w:t>
      </w:r>
      <w:r>
        <w:t xml:space="preserve">7 </w:t>
      </w:r>
      <w:r>
        <w:rPr>
          <w:rFonts w:hint="eastAsia" w:ascii="宋体" w:eastAsia="宋体"/>
        </w:rPr>
        <w:t xml:space="preserve">段材料，回答第 </w:t>
      </w:r>
      <w:r>
        <w:t xml:space="preserve">8 </w:t>
      </w:r>
      <w:r>
        <w:rPr>
          <w:rFonts w:hint="eastAsia" w:ascii="宋体" w:eastAsia="宋体"/>
        </w:rPr>
        <w:t xml:space="preserve">至 </w:t>
      </w:r>
      <w:r>
        <w:t xml:space="preserve">10 </w:t>
      </w:r>
      <w:r>
        <w:rPr>
          <w:rFonts w:hint="eastAsia" w:ascii="宋体" w:eastAsia="宋体"/>
        </w:rPr>
        <w:t>题。</w:t>
      </w:r>
    </w:p>
    <w:p>
      <w:pPr>
        <w:pStyle w:val="10"/>
        <w:numPr>
          <w:ilvl w:val="0"/>
          <w:numId w:val="1"/>
        </w:numPr>
        <w:tabs>
          <w:tab w:val="left" w:pos="319"/>
        </w:tabs>
        <w:spacing w:before="58" w:after="0" w:line="240" w:lineRule="auto"/>
        <w:ind w:left="318" w:right="0" w:hanging="206"/>
        <w:jc w:val="left"/>
        <w:rPr>
          <w:sz w:val="21"/>
        </w:rPr>
      </w:pPr>
      <w:r>
        <w:rPr>
          <w:sz w:val="21"/>
        </w:rPr>
        <w:t>What is in the back of the</w:t>
      </w:r>
      <w:r>
        <w:rPr>
          <w:spacing w:val="-3"/>
          <w:sz w:val="21"/>
        </w:rPr>
        <w:t xml:space="preserve"> </w:t>
      </w:r>
      <w:r>
        <w:rPr>
          <w:sz w:val="21"/>
        </w:rPr>
        <w:t>garden?</w:t>
      </w:r>
    </w:p>
    <w:p>
      <w:pPr>
        <w:pStyle w:val="10"/>
        <w:numPr>
          <w:ilvl w:val="1"/>
          <w:numId w:val="1"/>
        </w:numPr>
        <w:tabs>
          <w:tab w:val="left" w:pos="787"/>
          <w:tab w:val="left" w:pos="3892"/>
          <w:tab w:val="left" w:pos="6413"/>
        </w:tabs>
        <w:spacing w:before="59" w:after="0" w:line="240" w:lineRule="auto"/>
        <w:ind w:left="786" w:right="0" w:hanging="254"/>
        <w:jc w:val="left"/>
        <w:rPr>
          <w:sz w:val="21"/>
        </w:rPr>
      </w:pPr>
      <w:r>
        <w:rPr>
          <w:sz w:val="21"/>
        </w:rPr>
        <w:t>Trees.</w:t>
      </w:r>
      <w:r>
        <w:rPr>
          <w:sz w:val="21"/>
        </w:rPr>
        <w:tab/>
      </w:r>
      <w:r>
        <w:rPr>
          <w:sz w:val="21"/>
        </w:rPr>
        <w:t>B. Flowers.</w:t>
      </w:r>
      <w:r>
        <w:rPr>
          <w:sz w:val="21"/>
        </w:rPr>
        <w:tab/>
      </w:r>
      <w:r>
        <w:rPr>
          <w:sz w:val="21"/>
        </w:rPr>
        <w:t>C.</w:t>
      </w:r>
      <w:r>
        <w:rPr>
          <w:spacing w:val="-1"/>
          <w:sz w:val="21"/>
        </w:rPr>
        <w:t xml:space="preserve"> </w:t>
      </w:r>
      <w:r>
        <w:rPr>
          <w:sz w:val="21"/>
        </w:rPr>
        <w:t>Grass.</w:t>
      </w:r>
    </w:p>
    <w:p>
      <w:pPr>
        <w:pStyle w:val="10"/>
        <w:numPr>
          <w:ilvl w:val="0"/>
          <w:numId w:val="1"/>
        </w:numPr>
        <w:tabs>
          <w:tab w:val="left" w:pos="319"/>
        </w:tabs>
        <w:spacing w:before="58" w:after="0" w:line="240" w:lineRule="auto"/>
        <w:ind w:left="318" w:right="0" w:hanging="206"/>
        <w:jc w:val="left"/>
        <w:rPr>
          <w:sz w:val="21"/>
        </w:rPr>
      </w:pPr>
      <w:r>
        <w:rPr>
          <w:sz w:val="21"/>
        </w:rPr>
        <w:t>What does the woman want the man to do</w:t>
      </w:r>
      <w:r>
        <w:rPr>
          <w:spacing w:val="-11"/>
          <w:sz w:val="21"/>
        </w:rPr>
        <w:t xml:space="preserve"> </w:t>
      </w:r>
      <w:r>
        <w:rPr>
          <w:sz w:val="21"/>
        </w:rPr>
        <w:t>first?</w:t>
      </w:r>
    </w:p>
    <w:p>
      <w:pPr>
        <w:pStyle w:val="10"/>
        <w:numPr>
          <w:ilvl w:val="1"/>
          <w:numId w:val="1"/>
        </w:numPr>
        <w:tabs>
          <w:tab w:val="left" w:pos="790"/>
        </w:tabs>
        <w:spacing w:before="58" w:after="0" w:line="240" w:lineRule="auto"/>
        <w:ind w:left="789" w:right="0" w:hanging="257"/>
        <w:jc w:val="left"/>
        <w:rPr>
          <w:sz w:val="21"/>
        </w:rPr>
      </w:pPr>
      <w:r>
        <w:rPr>
          <w:sz w:val="21"/>
        </w:rPr>
        <w:t>Get some gardening</w:t>
      </w:r>
      <w:r>
        <w:rPr>
          <w:spacing w:val="-6"/>
          <w:sz w:val="21"/>
        </w:rPr>
        <w:t xml:space="preserve"> </w:t>
      </w:r>
      <w:r>
        <w:rPr>
          <w:sz w:val="21"/>
        </w:rPr>
        <w:t>equipment.</w:t>
      </w:r>
    </w:p>
    <w:p>
      <w:pPr>
        <w:pStyle w:val="10"/>
        <w:numPr>
          <w:ilvl w:val="1"/>
          <w:numId w:val="1"/>
        </w:numPr>
        <w:tabs>
          <w:tab w:val="left" w:pos="778"/>
        </w:tabs>
        <w:spacing w:before="58" w:after="0" w:line="240" w:lineRule="auto"/>
        <w:ind w:left="777" w:right="0" w:hanging="245"/>
        <w:jc w:val="left"/>
        <w:rPr>
          <w:sz w:val="21"/>
        </w:rPr>
      </w:pPr>
      <w:r>
        <w:rPr>
          <w:sz w:val="21"/>
        </w:rPr>
        <w:t>Clear an area of the</w:t>
      </w:r>
      <w:r>
        <w:rPr>
          <w:spacing w:val="-7"/>
          <w:sz w:val="21"/>
        </w:rPr>
        <w:t xml:space="preserve"> </w:t>
      </w:r>
      <w:r>
        <w:rPr>
          <w:sz w:val="21"/>
        </w:rPr>
        <w:t>garden.</w:t>
      </w:r>
    </w:p>
    <w:p>
      <w:pPr>
        <w:pStyle w:val="10"/>
        <w:numPr>
          <w:ilvl w:val="1"/>
          <w:numId w:val="1"/>
        </w:numPr>
        <w:tabs>
          <w:tab w:val="left" w:pos="780"/>
        </w:tabs>
        <w:spacing w:before="58" w:after="0" w:line="240" w:lineRule="auto"/>
        <w:ind w:left="779" w:right="0" w:hanging="247"/>
        <w:jc w:val="left"/>
        <w:rPr>
          <w:sz w:val="21"/>
        </w:rPr>
      </w:pPr>
      <w:r>
        <w:rPr>
          <w:sz w:val="21"/>
        </w:rPr>
        <w:t>Prepare something to</w:t>
      </w:r>
      <w:r>
        <w:rPr>
          <w:spacing w:val="-8"/>
          <w:sz w:val="21"/>
        </w:rPr>
        <w:t xml:space="preserve"> </w:t>
      </w:r>
      <w:r>
        <w:rPr>
          <w:sz w:val="21"/>
        </w:rPr>
        <w:t>drink.</w:t>
      </w:r>
    </w:p>
    <w:p>
      <w:pPr>
        <w:pStyle w:val="10"/>
        <w:numPr>
          <w:ilvl w:val="0"/>
          <w:numId w:val="1"/>
        </w:numPr>
        <w:tabs>
          <w:tab w:val="left" w:pos="424"/>
        </w:tabs>
        <w:spacing w:before="58" w:after="0" w:line="240" w:lineRule="auto"/>
        <w:ind w:left="423" w:right="0" w:hanging="311"/>
        <w:jc w:val="left"/>
        <w:rPr>
          <w:sz w:val="21"/>
        </w:rPr>
      </w:pPr>
      <w:r>
        <w:rPr>
          <w:sz w:val="21"/>
        </w:rPr>
        <w:t>What is the probable relationship between the</w:t>
      </w:r>
      <w:r>
        <w:rPr>
          <w:spacing w:val="-14"/>
          <w:sz w:val="21"/>
        </w:rPr>
        <w:t xml:space="preserve"> </w:t>
      </w:r>
      <w:r>
        <w:rPr>
          <w:sz w:val="21"/>
        </w:rPr>
        <w:t>speakers?</w:t>
      </w:r>
    </w:p>
    <w:p>
      <w:pPr>
        <w:pStyle w:val="10"/>
        <w:numPr>
          <w:ilvl w:val="1"/>
          <w:numId w:val="1"/>
        </w:numPr>
        <w:tabs>
          <w:tab w:val="left" w:pos="792"/>
        </w:tabs>
        <w:spacing w:before="58" w:after="0" w:line="240" w:lineRule="auto"/>
        <w:ind w:left="791" w:right="0" w:hanging="259"/>
        <w:jc w:val="left"/>
        <w:rPr>
          <w:sz w:val="21"/>
        </w:rPr>
      </w:pPr>
      <w:r>
        <w:rPr>
          <w:sz w:val="21"/>
        </w:rPr>
        <w:t>Mother and</w:t>
      </w:r>
      <w:r>
        <w:rPr>
          <w:spacing w:val="-3"/>
          <w:sz w:val="21"/>
        </w:rPr>
        <w:t xml:space="preserve"> </w:t>
      </w:r>
      <w:r>
        <w:rPr>
          <w:sz w:val="21"/>
        </w:rPr>
        <w:t>son.</w:t>
      </w:r>
    </w:p>
    <w:p>
      <w:pPr>
        <w:pStyle w:val="10"/>
        <w:numPr>
          <w:ilvl w:val="1"/>
          <w:numId w:val="1"/>
        </w:numPr>
        <w:tabs>
          <w:tab w:val="left" w:pos="778"/>
        </w:tabs>
        <w:spacing w:before="58" w:after="0" w:line="240" w:lineRule="auto"/>
        <w:ind w:left="777" w:right="0" w:hanging="245"/>
        <w:jc w:val="left"/>
        <w:rPr>
          <w:sz w:val="21"/>
        </w:rPr>
      </w:pPr>
      <w:r>
        <w:rPr>
          <w:sz w:val="21"/>
        </w:rPr>
        <w:t>Brother and</w:t>
      </w:r>
      <w:r>
        <w:rPr>
          <w:spacing w:val="7"/>
          <w:sz w:val="21"/>
        </w:rPr>
        <w:t xml:space="preserve"> </w:t>
      </w:r>
      <w:r>
        <w:rPr>
          <w:spacing w:val="-3"/>
          <w:sz w:val="21"/>
        </w:rPr>
        <w:t>sister.</w:t>
      </w:r>
    </w:p>
    <w:p>
      <w:pPr>
        <w:pStyle w:val="10"/>
        <w:numPr>
          <w:ilvl w:val="1"/>
          <w:numId w:val="1"/>
        </w:numPr>
        <w:tabs>
          <w:tab w:val="left" w:pos="778"/>
        </w:tabs>
        <w:spacing w:before="58" w:after="0" w:line="240" w:lineRule="auto"/>
        <w:ind w:left="777" w:right="0" w:hanging="245"/>
        <w:jc w:val="left"/>
        <w:rPr>
          <w:sz w:val="21"/>
        </w:rPr>
      </w:pPr>
      <w:r>
        <w:rPr>
          <w:sz w:val="21"/>
        </w:rPr>
        <w:t>Gardener and house</w:t>
      </w:r>
      <w:r>
        <w:rPr>
          <w:spacing w:val="6"/>
          <w:sz w:val="21"/>
        </w:rPr>
        <w:t xml:space="preserve"> </w:t>
      </w:r>
      <w:r>
        <w:rPr>
          <w:spacing w:val="-4"/>
          <w:sz w:val="21"/>
        </w:rPr>
        <w:t>owner.</w:t>
      </w:r>
    </w:p>
    <w:p>
      <w:pPr>
        <w:pStyle w:val="5"/>
        <w:spacing w:before="9"/>
        <w:rPr>
          <w:rFonts w:hint="eastAsia" w:ascii="宋体" w:eastAsia="宋体"/>
        </w:rPr>
      </w:pPr>
      <w:r>
        <w:rPr>
          <w:rFonts w:hint="eastAsia" w:ascii="宋体" w:eastAsia="宋体"/>
        </w:rPr>
        <w:t xml:space="preserve">听第 </w:t>
      </w:r>
      <w:r>
        <w:t xml:space="preserve">8 </w:t>
      </w:r>
      <w:r>
        <w:rPr>
          <w:rFonts w:hint="eastAsia" w:ascii="宋体" w:eastAsia="宋体"/>
        </w:rPr>
        <w:t xml:space="preserve">段材料，回答第 </w:t>
      </w:r>
      <w:r>
        <w:t xml:space="preserve">11 </w:t>
      </w:r>
      <w:r>
        <w:rPr>
          <w:rFonts w:hint="eastAsia" w:ascii="宋体" w:eastAsia="宋体"/>
        </w:rPr>
        <w:t xml:space="preserve">至 </w:t>
      </w:r>
      <w:r>
        <w:t xml:space="preserve">13 </w:t>
      </w:r>
      <w:r>
        <w:rPr>
          <w:rFonts w:hint="eastAsia" w:ascii="宋体" w:eastAsia="宋体"/>
        </w:rPr>
        <w:t>题。</w:t>
      </w:r>
    </w:p>
    <w:p>
      <w:pPr>
        <w:pStyle w:val="10"/>
        <w:numPr>
          <w:ilvl w:val="0"/>
          <w:numId w:val="1"/>
        </w:numPr>
        <w:tabs>
          <w:tab w:val="left" w:pos="417"/>
        </w:tabs>
        <w:spacing w:before="58" w:after="0" w:line="240" w:lineRule="auto"/>
        <w:ind w:left="416" w:right="0" w:hanging="304"/>
        <w:jc w:val="left"/>
        <w:rPr>
          <w:sz w:val="21"/>
        </w:rPr>
      </w:pPr>
      <w:r>
        <w:rPr>
          <w:sz w:val="21"/>
        </w:rPr>
        <w:t>What does the man probably think about the</w:t>
      </w:r>
      <w:r>
        <w:rPr>
          <w:spacing w:val="-10"/>
          <w:sz w:val="21"/>
        </w:rPr>
        <w:t xml:space="preserve"> </w:t>
      </w:r>
      <w:r>
        <w:rPr>
          <w:sz w:val="21"/>
        </w:rPr>
        <w:t>woman?</w:t>
      </w:r>
    </w:p>
    <w:p>
      <w:pPr>
        <w:pStyle w:val="10"/>
        <w:numPr>
          <w:ilvl w:val="1"/>
          <w:numId w:val="1"/>
        </w:numPr>
        <w:tabs>
          <w:tab w:val="left" w:pos="792"/>
          <w:tab w:val="left" w:pos="3472"/>
          <w:tab w:val="left" w:pos="6413"/>
        </w:tabs>
        <w:spacing w:before="57" w:after="0" w:line="240" w:lineRule="auto"/>
        <w:ind w:left="791" w:right="0" w:hanging="259"/>
        <w:jc w:val="left"/>
        <w:rPr>
          <w:sz w:val="21"/>
        </w:rPr>
      </w:pPr>
      <w:r>
        <w:rPr>
          <w:sz w:val="21"/>
        </w:rPr>
        <w:t>She</w:t>
      </w:r>
      <w:r>
        <w:rPr>
          <w:spacing w:val="-2"/>
          <w:sz w:val="21"/>
        </w:rPr>
        <w:t xml:space="preserve"> </w:t>
      </w:r>
      <w:r>
        <w:rPr>
          <w:sz w:val="21"/>
        </w:rPr>
        <w:t>is</w:t>
      </w:r>
      <w:r>
        <w:rPr>
          <w:spacing w:val="-2"/>
          <w:sz w:val="21"/>
        </w:rPr>
        <w:t xml:space="preserve"> </w:t>
      </w:r>
      <w:r>
        <w:rPr>
          <w:sz w:val="21"/>
        </w:rPr>
        <w:t>disorganized.</w:t>
      </w:r>
      <w:r>
        <w:rPr>
          <w:sz w:val="21"/>
        </w:rPr>
        <w:tab/>
      </w:r>
      <w:r>
        <w:rPr>
          <w:sz w:val="21"/>
        </w:rPr>
        <w:t>B. She</w:t>
      </w:r>
      <w:r>
        <w:rPr>
          <w:spacing w:val="-1"/>
          <w:sz w:val="21"/>
        </w:rPr>
        <w:t xml:space="preserve"> </w:t>
      </w:r>
      <w:r>
        <w:rPr>
          <w:sz w:val="21"/>
        </w:rPr>
        <w:t>is</w:t>
      </w:r>
      <w:r>
        <w:rPr>
          <w:spacing w:val="-1"/>
          <w:sz w:val="21"/>
        </w:rPr>
        <w:t xml:space="preserve"> </w:t>
      </w:r>
      <w:r>
        <w:rPr>
          <w:sz w:val="21"/>
        </w:rPr>
        <w:t>dishonest.</w:t>
      </w:r>
      <w:r>
        <w:rPr>
          <w:sz w:val="21"/>
        </w:rPr>
        <w:tab/>
      </w:r>
      <w:r>
        <w:rPr>
          <w:sz w:val="21"/>
        </w:rPr>
        <w:t>C. She is</w:t>
      </w:r>
      <w:r>
        <w:rPr>
          <w:spacing w:val="-1"/>
          <w:sz w:val="21"/>
        </w:rPr>
        <w:t xml:space="preserve"> </w:t>
      </w:r>
      <w:r>
        <w:rPr>
          <w:sz w:val="21"/>
        </w:rPr>
        <w:t>loud.</w:t>
      </w:r>
    </w:p>
    <w:p>
      <w:pPr>
        <w:pStyle w:val="10"/>
        <w:numPr>
          <w:ilvl w:val="0"/>
          <w:numId w:val="1"/>
        </w:numPr>
        <w:tabs>
          <w:tab w:val="left" w:pos="424"/>
        </w:tabs>
        <w:spacing w:before="57" w:after="0" w:line="240" w:lineRule="auto"/>
        <w:ind w:left="423" w:right="0" w:hanging="311"/>
        <w:jc w:val="left"/>
        <w:rPr>
          <w:sz w:val="21"/>
        </w:rPr>
      </w:pPr>
      <w:r>
        <w:rPr>
          <w:sz w:val="21"/>
        </w:rPr>
        <w:t>Where does the woman think her phone</w:t>
      </w:r>
      <w:r>
        <w:rPr>
          <w:spacing w:val="-6"/>
          <w:sz w:val="21"/>
        </w:rPr>
        <w:t xml:space="preserve"> </w:t>
      </w:r>
      <w:r>
        <w:rPr>
          <w:sz w:val="21"/>
        </w:rPr>
        <w:t>is?</w:t>
      </w:r>
    </w:p>
    <w:p>
      <w:pPr>
        <w:pStyle w:val="10"/>
        <w:numPr>
          <w:ilvl w:val="1"/>
          <w:numId w:val="1"/>
        </w:numPr>
        <w:tabs>
          <w:tab w:val="left" w:pos="792"/>
          <w:tab w:val="left" w:pos="3472"/>
          <w:tab w:val="left" w:pos="6413"/>
        </w:tabs>
        <w:spacing w:before="57" w:after="0" w:line="240" w:lineRule="auto"/>
        <w:ind w:left="791" w:right="0" w:hanging="259"/>
        <w:jc w:val="left"/>
        <w:rPr>
          <w:sz w:val="21"/>
        </w:rPr>
      </w:pPr>
      <w:r>
        <w:rPr>
          <w:sz w:val="21"/>
        </w:rPr>
        <w:t>In the</w:t>
      </w:r>
      <w:r>
        <w:rPr>
          <w:spacing w:val="-3"/>
          <w:sz w:val="21"/>
        </w:rPr>
        <w:t xml:space="preserve"> </w:t>
      </w:r>
      <w:r>
        <w:rPr>
          <w:sz w:val="21"/>
        </w:rPr>
        <w:t>living</w:t>
      </w:r>
      <w:r>
        <w:rPr>
          <w:spacing w:val="-2"/>
          <w:sz w:val="21"/>
        </w:rPr>
        <w:t xml:space="preserve"> </w:t>
      </w:r>
      <w:r>
        <w:rPr>
          <w:sz w:val="21"/>
        </w:rPr>
        <w:t>room.</w:t>
      </w:r>
      <w:r>
        <w:rPr>
          <w:sz w:val="21"/>
        </w:rPr>
        <w:tab/>
      </w:r>
      <w:r>
        <w:rPr>
          <w:sz w:val="21"/>
        </w:rPr>
        <w:t>B. In the</w:t>
      </w:r>
      <w:r>
        <w:rPr>
          <w:spacing w:val="-3"/>
          <w:sz w:val="21"/>
        </w:rPr>
        <w:t xml:space="preserve"> </w:t>
      </w:r>
      <w:r>
        <w:rPr>
          <w:sz w:val="21"/>
        </w:rPr>
        <w:t>bedroom.</w:t>
      </w:r>
      <w:r>
        <w:rPr>
          <w:sz w:val="21"/>
        </w:rPr>
        <w:tab/>
      </w:r>
      <w:r>
        <w:rPr>
          <w:sz w:val="21"/>
        </w:rPr>
        <w:t>C. In the</w:t>
      </w:r>
      <w:r>
        <w:rPr>
          <w:spacing w:val="-3"/>
          <w:sz w:val="21"/>
        </w:rPr>
        <w:t xml:space="preserve"> </w:t>
      </w:r>
      <w:r>
        <w:rPr>
          <w:sz w:val="21"/>
        </w:rPr>
        <w:t>bathroom.</w:t>
      </w:r>
    </w:p>
    <w:p>
      <w:pPr>
        <w:pStyle w:val="10"/>
        <w:numPr>
          <w:ilvl w:val="0"/>
          <w:numId w:val="1"/>
        </w:numPr>
        <w:tabs>
          <w:tab w:val="left" w:pos="424"/>
        </w:tabs>
        <w:spacing w:before="57" w:after="0" w:line="240" w:lineRule="auto"/>
        <w:ind w:left="423" w:right="0" w:hanging="311"/>
        <w:jc w:val="left"/>
        <w:rPr>
          <w:sz w:val="21"/>
        </w:rPr>
      </w:pPr>
      <w:r>
        <w:rPr>
          <w:sz w:val="21"/>
        </w:rPr>
        <w:t>What will the man do for the</w:t>
      </w:r>
      <w:r>
        <w:rPr>
          <w:spacing w:val="-8"/>
          <w:sz w:val="21"/>
        </w:rPr>
        <w:t xml:space="preserve"> </w:t>
      </w:r>
      <w:r>
        <w:rPr>
          <w:sz w:val="21"/>
        </w:rPr>
        <w:t>woman?</w:t>
      </w:r>
    </w:p>
    <w:p>
      <w:pPr>
        <w:pStyle w:val="10"/>
        <w:numPr>
          <w:ilvl w:val="1"/>
          <w:numId w:val="1"/>
        </w:numPr>
        <w:tabs>
          <w:tab w:val="left" w:pos="790"/>
        </w:tabs>
        <w:spacing w:before="57" w:after="0" w:line="240" w:lineRule="auto"/>
        <w:ind w:left="789" w:right="0" w:hanging="257"/>
        <w:jc w:val="left"/>
        <w:rPr>
          <w:sz w:val="21"/>
        </w:rPr>
      </w:pPr>
      <w:r>
        <w:rPr>
          <w:sz w:val="21"/>
        </w:rPr>
        <w:t>Call her</w:t>
      </w:r>
      <w:r>
        <w:rPr>
          <w:spacing w:val="-1"/>
          <w:sz w:val="21"/>
        </w:rPr>
        <w:t xml:space="preserve"> </w:t>
      </w:r>
      <w:r>
        <w:rPr>
          <w:sz w:val="21"/>
        </w:rPr>
        <w:t>phone.</w:t>
      </w:r>
    </w:p>
    <w:p>
      <w:pPr>
        <w:pStyle w:val="10"/>
        <w:numPr>
          <w:ilvl w:val="1"/>
          <w:numId w:val="1"/>
        </w:numPr>
        <w:tabs>
          <w:tab w:val="left" w:pos="778"/>
        </w:tabs>
        <w:spacing w:before="57" w:after="0" w:line="240" w:lineRule="auto"/>
        <w:ind w:left="777" w:right="0" w:hanging="245"/>
        <w:jc w:val="left"/>
        <w:rPr>
          <w:sz w:val="21"/>
        </w:rPr>
      </w:pPr>
      <w:r>
        <w:rPr>
          <w:sz w:val="21"/>
        </w:rPr>
        <w:t>Order her a new</w:t>
      </w:r>
      <w:r>
        <w:rPr>
          <w:spacing w:val="-1"/>
          <w:sz w:val="21"/>
        </w:rPr>
        <w:t xml:space="preserve"> </w:t>
      </w:r>
      <w:r>
        <w:rPr>
          <w:sz w:val="21"/>
        </w:rPr>
        <w:t>phone.</w:t>
      </w:r>
    </w:p>
    <w:p>
      <w:pPr>
        <w:pStyle w:val="10"/>
        <w:numPr>
          <w:ilvl w:val="1"/>
          <w:numId w:val="1"/>
        </w:numPr>
        <w:tabs>
          <w:tab w:val="left" w:pos="778"/>
        </w:tabs>
        <w:spacing w:before="57" w:after="0" w:line="240" w:lineRule="auto"/>
        <w:ind w:left="777" w:right="0" w:hanging="245"/>
        <w:jc w:val="left"/>
        <w:rPr>
          <w:sz w:val="21"/>
        </w:rPr>
      </w:pPr>
      <w:r>
        <w:rPr>
          <w:sz w:val="21"/>
        </w:rPr>
        <w:t>Buy her an electronic</w:t>
      </w:r>
      <w:r>
        <w:rPr>
          <w:spacing w:val="-6"/>
          <w:sz w:val="21"/>
        </w:rPr>
        <w:t xml:space="preserve"> </w:t>
      </w:r>
      <w:r>
        <w:rPr>
          <w:sz w:val="21"/>
        </w:rPr>
        <w:t>device.</w:t>
      </w:r>
    </w:p>
    <w:p>
      <w:pPr>
        <w:pStyle w:val="5"/>
        <w:spacing w:before="8"/>
        <w:rPr>
          <w:rFonts w:hint="eastAsia" w:ascii="宋体" w:eastAsia="宋体"/>
        </w:rPr>
      </w:pPr>
      <w:r>
        <w:rPr>
          <w:rFonts w:hint="eastAsia" w:ascii="宋体" w:eastAsia="宋体"/>
        </w:rPr>
        <w:t xml:space="preserve">听第 </w:t>
      </w:r>
      <w:r>
        <w:t xml:space="preserve">9 </w:t>
      </w:r>
      <w:r>
        <w:rPr>
          <w:rFonts w:hint="eastAsia" w:ascii="宋体" w:eastAsia="宋体"/>
        </w:rPr>
        <w:t xml:space="preserve">段材料，回答第 </w:t>
      </w:r>
      <w:r>
        <w:t xml:space="preserve">14 </w:t>
      </w:r>
      <w:r>
        <w:rPr>
          <w:rFonts w:hint="eastAsia" w:ascii="宋体" w:eastAsia="宋体"/>
        </w:rPr>
        <w:t xml:space="preserve">至 </w:t>
      </w:r>
      <w:r>
        <w:t xml:space="preserve">17 </w:t>
      </w:r>
      <w:r>
        <w:rPr>
          <w:rFonts w:hint="eastAsia" w:ascii="宋体" w:eastAsia="宋体"/>
        </w:rPr>
        <w:t>题。</w:t>
      </w:r>
    </w:p>
    <w:p>
      <w:pPr>
        <w:pStyle w:val="10"/>
        <w:numPr>
          <w:ilvl w:val="0"/>
          <w:numId w:val="1"/>
        </w:numPr>
        <w:tabs>
          <w:tab w:val="left" w:pos="424"/>
        </w:tabs>
        <w:spacing w:before="58" w:after="0" w:line="240" w:lineRule="auto"/>
        <w:ind w:left="423" w:right="0" w:hanging="311"/>
        <w:jc w:val="left"/>
        <w:rPr>
          <w:sz w:val="21"/>
        </w:rPr>
      </w:pPr>
      <w:r>
        <w:rPr>
          <w:sz w:val="21"/>
        </w:rPr>
        <w:t xml:space="preserve">What is the </w:t>
      </w:r>
      <w:r>
        <w:rPr>
          <w:spacing w:val="-3"/>
          <w:sz w:val="21"/>
        </w:rPr>
        <w:t>man’s</w:t>
      </w:r>
      <w:r>
        <w:rPr>
          <w:spacing w:val="2"/>
          <w:sz w:val="21"/>
        </w:rPr>
        <w:t xml:space="preserve"> </w:t>
      </w:r>
      <w:r>
        <w:rPr>
          <w:sz w:val="21"/>
        </w:rPr>
        <w:t>job?</w:t>
      </w:r>
    </w:p>
    <w:p>
      <w:pPr>
        <w:pStyle w:val="10"/>
        <w:numPr>
          <w:ilvl w:val="1"/>
          <w:numId w:val="1"/>
        </w:numPr>
        <w:tabs>
          <w:tab w:val="left" w:pos="778"/>
          <w:tab w:val="left" w:pos="3472"/>
          <w:tab w:val="left" w:pos="6413"/>
        </w:tabs>
        <w:spacing w:before="59" w:after="0" w:line="240" w:lineRule="auto"/>
        <w:ind w:left="777" w:right="0" w:hanging="245"/>
        <w:jc w:val="left"/>
        <w:rPr>
          <w:sz w:val="21"/>
        </w:rPr>
      </w:pPr>
      <w:r>
        <w:rPr>
          <w:sz w:val="21"/>
        </w:rPr>
        <w:t>An</w:t>
      </w:r>
      <w:r>
        <w:rPr>
          <w:spacing w:val="-2"/>
          <w:sz w:val="21"/>
        </w:rPr>
        <w:t xml:space="preserve"> </w:t>
      </w:r>
      <w:r>
        <w:rPr>
          <w:sz w:val="21"/>
        </w:rPr>
        <w:t>environmentalist.</w:t>
      </w:r>
      <w:r>
        <w:rPr>
          <w:sz w:val="21"/>
        </w:rPr>
        <w:tab/>
      </w:r>
      <w:r>
        <w:rPr>
          <w:sz w:val="21"/>
        </w:rPr>
        <w:t>B. A</w:t>
      </w:r>
      <w:r>
        <w:rPr>
          <w:spacing w:val="-28"/>
          <w:sz w:val="21"/>
        </w:rPr>
        <w:t xml:space="preserve"> </w:t>
      </w:r>
      <w:r>
        <w:rPr>
          <w:sz w:val="21"/>
        </w:rPr>
        <w:t>television</w:t>
      </w:r>
      <w:r>
        <w:rPr>
          <w:spacing w:val="-6"/>
          <w:sz w:val="21"/>
        </w:rPr>
        <w:t xml:space="preserve"> </w:t>
      </w:r>
      <w:r>
        <w:rPr>
          <w:sz w:val="21"/>
        </w:rPr>
        <w:t>presenter.</w:t>
      </w:r>
      <w:r>
        <w:rPr>
          <w:sz w:val="21"/>
        </w:rPr>
        <w:tab/>
      </w:r>
      <w:r>
        <w:rPr>
          <w:sz w:val="21"/>
        </w:rPr>
        <w:t>C. A government</w:t>
      </w:r>
      <w:r>
        <w:rPr>
          <w:spacing w:val="-15"/>
          <w:sz w:val="21"/>
        </w:rPr>
        <w:t xml:space="preserve"> </w:t>
      </w:r>
      <w:r>
        <w:rPr>
          <w:spacing w:val="-3"/>
          <w:sz w:val="21"/>
        </w:rPr>
        <w:t>worker.</w:t>
      </w:r>
    </w:p>
    <w:p>
      <w:pPr>
        <w:pStyle w:val="10"/>
        <w:numPr>
          <w:ilvl w:val="0"/>
          <w:numId w:val="1"/>
        </w:numPr>
        <w:tabs>
          <w:tab w:val="left" w:pos="424"/>
        </w:tabs>
        <w:spacing w:before="58" w:after="0" w:line="240" w:lineRule="auto"/>
        <w:ind w:left="423" w:right="0" w:hanging="311"/>
        <w:jc w:val="left"/>
        <w:rPr>
          <w:sz w:val="21"/>
        </w:rPr>
      </w:pPr>
      <w:r>
        <w:rPr>
          <w:sz w:val="21"/>
        </w:rPr>
        <w:t>Where does the woman mainly</w:t>
      </w:r>
      <w:r>
        <w:rPr>
          <w:spacing w:val="-9"/>
          <w:sz w:val="21"/>
        </w:rPr>
        <w:t xml:space="preserve"> </w:t>
      </w:r>
      <w:r>
        <w:rPr>
          <w:sz w:val="21"/>
        </w:rPr>
        <w:t>work?</w:t>
      </w:r>
    </w:p>
    <w:p>
      <w:pPr>
        <w:pStyle w:val="10"/>
        <w:numPr>
          <w:ilvl w:val="1"/>
          <w:numId w:val="1"/>
        </w:numPr>
        <w:tabs>
          <w:tab w:val="left" w:pos="792"/>
          <w:tab w:val="left" w:pos="3472"/>
          <w:tab w:val="left" w:pos="6413"/>
        </w:tabs>
        <w:spacing w:before="58" w:after="0" w:line="240" w:lineRule="auto"/>
        <w:ind w:left="791" w:right="0" w:hanging="259"/>
        <w:jc w:val="left"/>
        <w:rPr>
          <w:sz w:val="21"/>
        </w:rPr>
      </w:pPr>
      <w:r>
        <w:rPr>
          <w:sz w:val="21"/>
        </w:rPr>
        <w:t>In a</w:t>
      </w:r>
      <w:r>
        <w:rPr>
          <w:spacing w:val="-8"/>
          <w:sz w:val="21"/>
        </w:rPr>
        <w:t xml:space="preserve"> </w:t>
      </w:r>
      <w:r>
        <w:rPr>
          <w:sz w:val="21"/>
        </w:rPr>
        <w:t>TV</w:t>
      </w:r>
      <w:r>
        <w:rPr>
          <w:spacing w:val="-3"/>
          <w:sz w:val="21"/>
        </w:rPr>
        <w:t xml:space="preserve"> </w:t>
      </w:r>
      <w:r>
        <w:rPr>
          <w:sz w:val="21"/>
        </w:rPr>
        <w:t>studio.</w:t>
      </w:r>
      <w:r>
        <w:rPr>
          <w:sz w:val="21"/>
        </w:rPr>
        <w:tab/>
      </w:r>
      <w:r>
        <w:rPr>
          <w:sz w:val="21"/>
        </w:rPr>
        <w:t>B. In</w:t>
      </w:r>
      <w:r>
        <w:rPr>
          <w:spacing w:val="-2"/>
          <w:sz w:val="21"/>
        </w:rPr>
        <w:t xml:space="preserve"> </w:t>
      </w:r>
      <w:r>
        <w:rPr>
          <w:sz w:val="21"/>
        </w:rPr>
        <w:t>an</w:t>
      </w:r>
      <w:r>
        <w:rPr>
          <w:spacing w:val="-1"/>
          <w:sz w:val="21"/>
        </w:rPr>
        <w:t xml:space="preserve"> </w:t>
      </w:r>
      <w:r>
        <w:rPr>
          <w:sz w:val="21"/>
        </w:rPr>
        <w:t>office.</w:t>
      </w:r>
      <w:r>
        <w:rPr>
          <w:sz w:val="21"/>
        </w:rPr>
        <w:tab/>
      </w:r>
      <w:r>
        <w:rPr>
          <w:sz w:val="21"/>
        </w:rPr>
        <w:t>C. At</w:t>
      </w:r>
      <w:r>
        <w:rPr>
          <w:spacing w:val="-13"/>
          <w:sz w:val="21"/>
        </w:rPr>
        <w:t xml:space="preserve"> </w:t>
      </w:r>
      <w:r>
        <w:rPr>
          <w:sz w:val="21"/>
        </w:rPr>
        <w:t>sea.</w:t>
      </w:r>
    </w:p>
    <w:p>
      <w:pPr>
        <w:pStyle w:val="10"/>
        <w:numPr>
          <w:ilvl w:val="0"/>
          <w:numId w:val="1"/>
        </w:numPr>
        <w:tabs>
          <w:tab w:val="left" w:pos="424"/>
        </w:tabs>
        <w:spacing w:before="58" w:after="0" w:line="240" w:lineRule="auto"/>
        <w:ind w:left="423" w:right="0" w:hanging="311"/>
        <w:jc w:val="left"/>
        <w:rPr>
          <w:sz w:val="21"/>
        </w:rPr>
      </w:pPr>
      <w:r>
        <w:rPr>
          <w:sz w:val="21"/>
        </w:rPr>
        <w:t>What does the woman like best about her</w:t>
      </w:r>
      <w:r>
        <w:rPr>
          <w:spacing w:val="-8"/>
          <w:sz w:val="21"/>
        </w:rPr>
        <w:t xml:space="preserve"> </w:t>
      </w:r>
      <w:r>
        <w:rPr>
          <w:sz w:val="21"/>
        </w:rPr>
        <w:t>job?</w:t>
      </w:r>
    </w:p>
    <w:p>
      <w:pPr>
        <w:pStyle w:val="10"/>
        <w:numPr>
          <w:ilvl w:val="1"/>
          <w:numId w:val="1"/>
        </w:numPr>
        <w:tabs>
          <w:tab w:val="left" w:pos="792"/>
        </w:tabs>
        <w:spacing w:before="58" w:after="0" w:line="240" w:lineRule="auto"/>
        <w:ind w:left="791" w:right="0" w:hanging="259"/>
        <w:jc w:val="left"/>
        <w:rPr>
          <w:sz w:val="21"/>
        </w:rPr>
      </w:pPr>
      <w:r>
        <w:rPr>
          <w:sz w:val="21"/>
        </w:rPr>
        <w:t>Meeting nice</w:t>
      </w:r>
      <w:r>
        <w:rPr>
          <w:spacing w:val="-6"/>
          <w:sz w:val="21"/>
        </w:rPr>
        <w:t xml:space="preserve"> </w:t>
      </w:r>
      <w:r>
        <w:rPr>
          <w:sz w:val="21"/>
        </w:rPr>
        <w:t>people.</w:t>
      </w:r>
    </w:p>
    <w:p>
      <w:pPr>
        <w:pStyle w:val="10"/>
        <w:numPr>
          <w:ilvl w:val="1"/>
          <w:numId w:val="1"/>
        </w:numPr>
        <w:tabs>
          <w:tab w:val="left" w:pos="780"/>
        </w:tabs>
        <w:spacing w:before="58" w:after="0" w:line="240" w:lineRule="auto"/>
        <w:ind w:left="779" w:right="0" w:hanging="247"/>
        <w:jc w:val="left"/>
        <w:rPr>
          <w:sz w:val="21"/>
        </w:rPr>
      </w:pPr>
      <w:r>
        <w:rPr>
          <w:sz w:val="21"/>
        </w:rPr>
        <w:t>Fighting climate</w:t>
      </w:r>
      <w:r>
        <w:rPr>
          <w:spacing w:val="-13"/>
          <w:sz w:val="21"/>
        </w:rPr>
        <w:t xml:space="preserve"> </w:t>
      </w:r>
      <w:r>
        <w:rPr>
          <w:sz w:val="21"/>
        </w:rPr>
        <w:t>change.</w:t>
      </w:r>
    </w:p>
    <w:p>
      <w:pPr>
        <w:pStyle w:val="10"/>
        <w:numPr>
          <w:ilvl w:val="1"/>
          <w:numId w:val="1"/>
        </w:numPr>
        <w:tabs>
          <w:tab w:val="left" w:pos="778"/>
        </w:tabs>
        <w:spacing w:before="58" w:after="0" w:line="240" w:lineRule="auto"/>
        <w:ind w:left="777" w:right="0" w:hanging="245"/>
        <w:jc w:val="left"/>
        <w:rPr>
          <w:sz w:val="21"/>
        </w:rPr>
      </w:pPr>
      <w:r>
        <w:rPr>
          <w:sz w:val="21"/>
        </w:rPr>
        <w:t>Having</w:t>
      </w:r>
      <w:r>
        <w:rPr>
          <w:spacing w:val="-3"/>
          <w:sz w:val="21"/>
        </w:rPr>
        <w:t xml:space="preserve"> </w:t>
      </w:r>
      <w:r>
        <w:rPr>
          <w:sz w:val="21"/>
        </w:rPr>
        <w:t>interviews.</w:t>
      </w:r>
    </w:p>
    <w:p>
      <w:pPr>
        <w:pStyle w:val="10"/>
        <w:numPr>
          <w:ilvl w:val="0"/>
          <w:numId w:val="1"/>
        </w:numPr>
        <w:tabs>
          <w:tab w:val="left" w:pos="424"/>
        </w:tabs>
        <w:spacing w:before="58" w:after="0" w:line="240" w:lineRule="auto"/>
        <w:ind w:left="423" w:right="0" w:hanging="311"/>
        <w:jc w:val="left"/>
        <w:rPr>
          <w:sz w:val="21"/>
        </w:rPr>
      </w:pPr>
      <w:r>
        <w:rPr>
          <w:sz w:val="21"/>
        </w:rPr>
        <w:t>What will the speakers do</w:t>
      </w:r>
      <w:r>
        <w:rPr>
          <w:spacing w:val="-5"/>
          <w:sz w:val="21"/>
        </w:rPr>
        <w:t xml:space="preserve"> </w:t>
      </w:r>
      <w:r>
        <w:rPr>
          <w:sz w:val="21"/>
        </w:rPr>
        <w:t>next?</w:t>
      </w:r>
    </w:p>
    <w:p>
      <w:pPr>
        <w:pStyle w:val="10"/>
        <w:numPr>
          <w:ilvl w:val="1"/>
          <w:numId w:val="1"/>
        </w:numPr>
        <w:tabs>
          <w:tab w:val="left" w:pos="787"/>
        </w:tabs>
        <w:spacing w:before="58" w:after="0" w:line="240" w:lineRule="auto"/>
        <w:ind w:left="786" w:right="0" w:hanging="254"/>
        <w:jc w:val="left"/>
        <w:rPr>
          <w:sz w:val="21"/>
        </w:rPr>
      </w:pPr>
      <w:r>
        <w:rPr>
          <w:spacing w:val="-5"/>
          <w:sz w:val="21"/>
        </w:rPr>
        <w:t xml:space="preserve">Take </w:t>
      </w:r>
      <w:r>
        <w:rPr>
          <w:sz w:val="21"/>
        </w:rPr>
        <w:t>a</w:t>
      </w:r>
      <w:r>
        <w:rPr>
          <w:spacing w:val="10"/>
          <w:sz w:val="21"/>
        </w:rPr>
        <w:t xml:space="preserve"> </w:t>
      </w:r>
      <w:r>
        <w:rPr>
          <w:sz w:val="21"/>
        </w:rPr>
        <w:t>break.</w:t>
      </w:r>
    </w:p>
    <w:p>
      <w:pPr>
        <w:pStyle w:val="10"/>
        <w:numPr>
          <w:ilvl w:val="1"/>
          <w:numId w:val="1"/>
        </w:numPr>
        <w:tabs>
          <w:tab w:val="left" w:pos="778"/>
        </w:tabs>
        <w:spacing w:before="58" w:after="0" w:line="240" w:lineRule="auto"/>
        <w:ind w:left="777" w:right="0" w:hanging="245"/>
        <w:jc w:val="left"/>
        <w:rPr>
          <w:sz w:val="21"/>
        </w:rPr>
      </w:pPr>
      <w:r>
        <w:rPr>
          <w:sz w:val="21"/>
        </w:rPr>
        <w:t>Discuss climate</w:t>
      </w:r>
      <w:r>
        <w:rPr>
          <w:spacing w:val="-4"/>
          <w:sz w:val="21"/>
        </w:rPr>
        <w:t xml:space="preserve"> </w:t>
      </w:r>
      <w:r>
        <w:rPr>
          <w:sz w:val="21"/>
        </w:rPr>
        <w:t>change.</w:t>
      </w:r>
    </w:p>
    <w:p>
      <w:pPr>
        <w:pStyle w:val="10"/>
        <w:numPr>
          <w:ilvl w:val="1"/>
          <w:numId w:val="1"/>
        </w:numPr>
        <w:tabs>
          <w:tab w:val="left" w:pos="780"/>
        </w:tabs>
        <w:spacing w:before="58" w:after="0" w:line="240" w:lineRule="auto"/>
        <w:ind w:left="779" w:right="0" w:hanging="247"/>
        <w:jc w:val="left"/>
        <w:rPr>
          <w:sz w:val="21"/>
        </w:rPr>
      </w:pPr>
      <w:r>
        <w:rPr>
          <w:sz w:val="21"/>
        </w:rPr>
        <w:t>Make some safety</w:t>
      </w:r>
      <w:r>
        <w:rPr>
          <w:spacing w:val="-5"/>
          <w:sz w:val="21"/>
        </w:rPr>
        <w:t xml:space="preserve"> </w:t>
      </w:r>
      <w:r>
        <w:rPr>
          <w:sz w:val="21"/>
        </w:rPr>
        <w:t>rules.</w:t>
      </w:r>
    </w:p>
    <w:p>
      <w:pPr>
        <w:pStyle w:val="5"/>
        <w:spacing w:before="8"/>
        <w:rPr>
          <w:rFonts w:hint="eastAsia" w:ascii="宋体" w:eastAsia="宋体"/>
        </w:rPr>
      </w:pPr>
      <w:r>
        <w:rPr>
          <w:rFonts w:hint="eastAsia" w:ascii="宋体" w:eastAsia="宋体"/>
        </w:rPr>
        <w:t xml:space="preserve">听第 </w:t>
      </w:r>
      <w:r>
        <w:t xml:space="preserve">10 </w:t>
      </w:r>
      <w:r>
        <w:rPr>
          <w:rFonts w:hint="eastAsia" w:ascii="宋体" w:eastAsia="宋体"/>
        </w:rPr>
        <w:t xml:space="preserve">段材料，回答第 </w:t>
      </w:r>
      <w:r>
        <w:t xml:space="preserve">18 </w:t>
      </w:r>
      <w:r>
        <w:rPr>
          <w:rFonts w:hint="eastAsia" w:ascii="宋体" w:eastAsia="宋体"/>
        </w:rPr>
        <w:t xml:space="preserve">至 </w:t>
      </w:r>
      <w:r>
        <w:t xml:space="preserve">20 </w:t>
      </w:r>
      <w:r>
        <w:rPr>
          <w:rFonts w:hint="eastAsia" w:ascii="宋体" w:eastAsia="宋体"/>
        </w:rPr>
        <w:t>题。</w:t>
      </w:r>
    </w:p>
    <w:p>
      <w:pPr>
        <w:pStyle w:val="10"/>
        <w:numPr>
          <w:ilvl w:val="0"/>
          <w:numId w:val="1"/>
        </w:numPr>
        <w:tabs>
          <w:tab w:val="left" w:pos="427"/>
        </w:tabs>
        <w:spacing w:before="57" w:after="0" w:line="240" w:lineRule="auto"/>
        <w:ind w:left="426" w:right="0" w:hanging="314"/>
        <w:jc w:val="left"/>
        <w:rPr>
          <w:sz w:val="21"/>
        </w:rPr>
      </w:pPr>
      <w:r>
        <w:rPr>
          <w:sz w:val="21"/>
        </w:rPr>
        <w:t>How heavy was the bag on the last</w:t>
      </w:r>
      <w:r>
        <w:rPr>
          <w:spacing w:val="-8"/>
          <w:sz w:val="21"/>
        </w:rPr>
        <w:t xml:space="preserve"> </w:t>
      </w:r>
      <w:r>
        <w:rPr>
          <w:sz w:val="21"/>
        </w:rPr>
        <w:t>hike?</w:t>
      </w:r>
    </w:p>
    <w:p>
      <w:pPr>
        <w:pStyle w:val="10"/>
        <w:numPr>
          <w:ilvl w:val="1"/>
          <w:numId w:val="1"/>
        </w:numPr>
        <w:tabs>
          <w:tab w:val="left" w:pos="787"/>
          <w:tab w:val="left" w:pos="3892"/>
          <w:tab w:val="left" w:pos="6833"/>
        </w:tabs>
        <w:spacing w:before="57" w:after="0" w:line="240" w:lineRule="auto"/>
        <w:ind w:left="786" w:right="0" w:hanging="254"/>
        <w:jc w:val="left"/>
        <w:rPr>
          <w:sz w:val="21"/>
        </w:rPr>
      </w:pPr>
      <w:r>
        <w:rPr>
          <w:spacing w:val="-6"/>
          <w:sz w:val="21"/>
        </w:rPr>
        <w:t>Ten</w:t>
      </w:r>
      <w:r>
        <w:rPr>
          <w:sz w:val="21"/>
        </w:rPr>
        <w:t xml:space="preserve"> kilos.</w:t>
      </w:r>
      <w:r>
        <w:rPr>
          <w:sz w:val="21"/>
        </w:rPr>
        <w:tab/>
      </w:r>
      <w:r>
        <w:rPr>
          <w:sz w:val="21"/>
        </w:rPr>
        <w:t>B.</w:t>
      </w:r>
      <w:r>
        <w:rPr>
          <w:spacing w:val="-4"/>
          <w:sz w:val="21"/>
        </w:rPr>
        <w:t xml:space="preserve"> Twenty</w:t>
      </w:r>
      <w:r>
        <w:rPr>
          <w:spacing w:val="-2"/>
          <w:sz w:val="21"/>
        </w:rPr>
        <w:t xml:space="preserve"> </w:t>
      </w:r>
      <w:r>
        <w:rPr>
          <w:sz w:val="21"/>
        </w:rPr>
        <w:t>kilos.</w:t>
      </w:r>
      <w:r>
        <w:rPr>
          <w:sz w:val="21"/>
        </w:rPr>
        <w:tab/>
      </w:r>
      <w:r>
        <w:rPr>
          <w:sz w:val="21"/>
        </w:rPr>
        <w:t>C. Thirty</w:t>
      </w:r>
      <w:r>
        <w:rPr>
          <w:spacing w:val="-7"/>
          <w:sz w:val="21"/>
        </w:rPr>
        <w:t xml:space="preserve"> </w:t>
      </w:r>
      <w:r>
        <w:rPr>
          <w:sz w:val="21"/>
        </w:rPr>
        <w:t>kilos.</w:t>
      </w:r>
    </w:p>
    <w:p>
      <w:pPr>
        <w:pStyle w:val="10"/>
        <w:numPr>
          <w:ilvl w:val="0"/>
          <w:numId w:val="1"/>
        </w:numPr>
        <w:tabs>
          <w:tab w:val="left" w:pos="424"/>
        </w:tabs>
        <w:spacing w:before="57" w:after="0" w:line="240" w:lineRule="auto"/>
        <w:ind w:left="423" w:right="0" w:hanging="311"/>
        <w:jc w:val="left"/>
        <w:rPr>
          <w:sz w:val="21"/>
        </w:rPr>
      </w:pPr>
      <w:r>
        <w:rPr>
          <w:sz w:val="21"/>
        </w:rPr>
        <w:t>What does the speaker ask the listeners to do</w:t>
      </w:r>
      <w:r>
        <w:rPr>
          <w:spacing w:val="-13"/>
          <w:sz w:val="21"/>
        </w:rPr>
        <w:t xml:space="preserve"> </w:t>
      </w:r>
      <w:r>
        <w:rPr>
          <w:sz w:val="21"/>
        </w:rPr>
        <w:t>first?</w:t>
      </w:r>
    </w:p>
    <w:p>
      <w:pPr>
        <w:pStyle w:val="10"/>
        <w:numPr>
          <w:ilvl w:val="1"/>
          <w:numId w:val="1"/>
        </w:numPr>
        <w:tabs>
          <w:tab w:val="left" w:pos="792"/>
        </w:tabs>
        <w:spacing w:before="57" w:after="0" w:line="240" w:lineRule="auto"/>
        <w:ind w:left="791" w:right="0" w:hanging="259"/>
        <w:jc w:val="left"/>
        <w:rPr>
          <w:sz w:val="21"/>
        </w:rPr>
      </w:pPr>
      <w:r>
        <w:rPr>
          <w:sz w:val="21"/>
        </w:rPr>
        <w:t>Sing a</w:t>
      </w:r>
      <w:r>
        <w:rPr>
          <w:spacing w:val="-3"/>
          <w:sz w:val="21"/>
        </w:rPr>
        <w:t xml:space="preserve"> </w:t>
      </w:r>
      <w:r>
        <w:rPr>
          <w:sz w:val="21"/>
        </w:rPr>
        <w:t>song.</w:t>
      </w:r>
    </w:p>
    <w:p>
      <w:pPr>
        <w:pStyle w:val="10"/>
        <w:numPr>
          <w:ilvl w:val="1"/>
          <w:numId w:val="1"/>
        </w:numPr>
        <w:tabs>
          <w:tab w:val="left" w:pos="780"/>
        </w:tabs>
        <w:spacing w:before="57" w:after="0" w:line="240" w:lineRule="auto"/>
        <w:ind w:left="779" w:right="0" w:hanging="247"/>
        <w:jc w:val="left"/>
        <w:rPr>
          <w:sz w:val="21"/>
        </w:rPr>
      </w:pPr>
      <w:r>
        <w:rPr>
          <w:sz w:val="21"/>
        </w:rPr>
        <w:t>Find a suitable camping</w:t>
      </w:r>
      <w:r>
        <w:rPr>
          <w:spacing w:val="-10"/>
          <w:sz w:val="21"/>
        </w:rPr>
        <w:t xml:space="preserve"> </w:t>
      </w:r>
      <w:r>
        <w:rPr>
          <w:sz w:val="21"/>
        </w:rPr>
        <w:t>place.</w:t>
      </w:r>
    </w:p>
    <w:p>
      <w:pPr>
        <w:pStyle w:val="10"/>
        <w:numPr>
          <w:ilvl w:val="1"/>
          <w:numId w:val="1"/>
        </w:numPr>
        <w:tabs>
          <w:tab w:val="left" w:pos="778"/>
        </w:tabs>
        <w:spacing w:before="57" w:after="0" w:line="240" w:lineRule="auto"/>
        <w:ind w:left="777" w:right="0" w:hanging="245"/>
        <w:jc w:val="left"/>
        <w:rPr>
          <w:sz w:val="21"/>
        </w:rPr>
      </w:pPr>
      <w:r>
        <w:rPr>
          <w:sz w:val="21"/>
        </w:rPr>
        <w:t>Cook some</w:t>
      </w:r>
      <w:r>
        <w:rPr>
          <w:spacing w:val="-2"/>
          <w:sz w:val="21"/>
        </w:rPr>
        <w:t xml:space="preserve"> </w:t>
      </w:r>
      <w:r>
        <w:rPr>
          <w:sz w:val="21"/>
        </w:rPr>
        <w:t>food.</w:t>
      </w:r>
    </w:p>
    <w:p>
      <w:pPr>
        <w:pStyle w:val="10"/>
        <w:numPr>
          <w:ilvl w:val="0"/>
          <w:numId w:val="1"/>
        </w:numPr>
        <w:tabs>
          <w:tab w:val="left" w:pos="424"/>
        </w:tabs>
        <w:spacing w:before="58" w:after="0" w:line="240" w:lineRule="auto"/>
        <w:ind w:left="423" w:right="0" w:hanging="311"/>
        <w:jc w:val="left"/>
        <w:rPr>
          <w:sz w:val="21"/>
        </w:rPr>
      </w:pPr>
      <w:r>
        <w:rPr>
          <w:sz w:val="21"/>
        </w:rPr>
        <w:t>What will the weather be like</w:t>
      </w:r>
      <w:r>
        <w:rPr>
          <w:spacing w:val="-12"/>
          <w:sz w:val="21"/>
        </w:rPr>
        <w:t xml:space="preserve"> </w:t>
      </w:r>
      <w:r>
        <w:rPr>
          <w:sz w:val="21"/>
        </w:rPr>
        <w:t>later?</w:t>
      </w:r>
    </w:p>
    <w:p>
      <w:pPr>
        <w:pStyle w:val="10"/>
        <w:numPr>
          <w:ilvl w:val="1"/>
          <w:numId w:val="1"/>
        </w:numPr>
        <w:tabs>
          <w:tab w:val="left" w:pos="790"/>
          <w:tab w:val="left" w:pos="3892"/>
          <w:tab w:val="left" w:pos="6833"/>
        </w:tabs>
        <w:spacing w:before="58" w:after="0" w:line="240" w:lineRule="auto"/>
        <w:ind w:left="789" w:right="0" w:hanging="257"/>
        <w:jc w:val="left"/>
        <w:rPr>
          <w:sz w:val="21"/>
        </w:rPr>
      </w:pPr>
      <w:r>
        <w:rPr>
          <w:spacing w:val="-3"/>
          <w:sz w:val="21"/>
        </w:rPr>
        <w:t>Rainy.</w:t>
      </w:r>
      <w:r>
        <w:rPr>
          <w:spacing w:val="-3"/>
          <w:sz w:val="21"/>
        </w:rPr>
        <w:tab/>
      </w:r>
      <w:r>
        <w:rPr>
          <w:sz w:val="21"/>
        </w:rPr>
        <w:t>B.</w:t>
      </w:r>
      <w:r>
        <w:rPr>
          <w:spacing w:val="-1"/>
          <w:sz w:val="21"/>
        </w:rPr>
        <w:t xml:space="preserve"> </w:t>
      </w:r>
      <w:r>
        <w:rPr>
          <w:spacing w:val="-3"/>
          <w:sz w:val="21"/>
        </w:rPr>
        <w:t>Cloudy.</w:t>
      </w:r>
      <w:r>
        <w:rPr>
          <w:spacing w:val="-3"/>
          <w:sz w:val="21"/>
        </w:rPr>
        <w:tab/>
      </w:r>
      <w:r>
        <w:rPr>
          <w:sz w:val="21"/>
        </w:rPr>
        <w:t>C.</w:t>
      </w:r>
      <w:r>
        <w:rPr>
          <w:spacing w:val="3"/>
          <w:sz w:val="21"/>
        </w:rPr>
        <w:t xml:space="preserve"> </w:t>
      </w:r>
      <w:r>
        <w:rPr>
          <w:spacing w:val="-3"/>
          <w:sz w:val="21"/>
        </w:rPr>
        <w:t>Clear.</w:t>
      </w:r>
    </w:p>
    <w:p>
      <w:pPr>
        <w:spacing w:after="0" w:line="240" w:lineRule="auto"/>
        <w:jc w:val="left"/>
        <w:rPr>
          <w:sz w:val="21"/>
        </w:rPr>
        <w:sectPr>
          <w:pgSz w:w="10440" w:h="14750"/>
          <w:pgMar w:top="820" w:right="960" w:bottom="940" w:left="740" w:header="0" w:footer="750" w:gutter="0"/>
          <w:cols w:space="720" w:num="1"/>
        </w:sectPr>
      </w:pPr>
    </w:p>
    <w:p>
      <w:pPr>
        <w:pStyle w:val="3"/>
        <w:tabs>
          <w:tab w:val="left" w:pos="1317"/>
        </w:tabs>
        <w:ind w:left="112"/>
        <w:jc w:val="left"/>
      </w:pPr>
      <w:r>
        <w:t>第二部分</w:t>
      </w:r>
      <w:r>
        <w:tab/>
      </w:r>
      <w:r>
        <w:t>阅读理解（共两节，满分</w:t>
      </w:r>
      <w:r>
        <w:rPr>
          <w:spacing w:val="-60"/>
        </w:rPr>
        <w:t xml:space="preserve"> </w:t>
      </w:r>
      <w:r>
        <w:rPr>
          <w:rFonts w:ascii="Times New Roman" w:eastAsia="Times New Roman"/>
        </w:rPr>
        <w:t>50</w:t>
      </w:r>
      <w:r>
        <w:rPr>
          <w:rFonts w:ascii="Times New Roman" w:eastAsia="Times New Roman"/>
          <w:spacing w:val="-3"/>
        </w:rPr>
        <w:t xml:space="preserve"> </w:t>
      </w:r>
      <w:r>
        <w:t>分）</w:t>
      </w:r>
    </w:p>
    <w:p>
      <w:pPr>
        <w:pStyle w:val="5"/>
        <w:spacing w:before="2"/>
        <w:rPr>
          <w:rFonts w:hint="eastAsia" w:ascii="宋体" w:eastAsia="宋体"/>
        </w:rPr>
      </w:pPr>
      <w:r>
        <w:rPr>
          <w:rFonts w:hint="eastAsia" w:ascii="宋体" w:eastAsia="宋体"/>
        </w:rPr>
        <w:t xml:space="preserve">第一节（共 </w:t>
      </w:r>
      <w:r>
        <w:t xml:space="preserve">15 </w:t>
      </w:r>
      <w:r>
        <w:rPr>
          <w:rFonts w:hint="eastAsia" w:ascii="宋体" w:eastAsia="宋体"/>
        </w:rPr>
        <w:t xml:space="preserve">小题；每小题 </w:t>
      </w:r>
      <w:r>
        <w:t xml:space="preserve">2.5 </w:t>
      </w:r>
      <w:r>
        <w:rPr>
          <w:rFonts w:hint="eastAsia" w:ascii="宋体" w:eastAsia="宋体"/>
        </w:rPr>
        <w:t xml:space="preserve">分，满分 </w:t>
      </w:r>
      <w:r>
        <w:t xml:space="preserve">37.5 </w:t>
      </w:r>
      <w:r>
        <w:rPr>
          <w:rFonts w:hint="eastAsia" w:ascii="宋体" w:eastAsia="宋体"/>
        </w:rPr>
        <w:t>分）</w:t>
      </w:r>
    </w:p>
    <w:p>
      <w:pPr>
        <w:pStyle w:val="5"/>
        <w:spacing w:before="9" w:line="247" w:lineRule="auto"/>
        <w:ind w:right="85" w:firstLine="420"/>
        <w:rPr>
          <w:rFonts w:hint="eastAsia" w:ascii="宋体" w:eastAsia="宋体"/>
        </w:rPr>
      </w:pPr>
      <w:r>
        <w:rPr>
          <w:rFonts w:hint="eastAsia" w:ascii="宋体" w:eastAsia="宋体"/>
        </w:rPr>
        <w:t>阅读下列短文，从每题所给的</w:t>
      </w:r>
      <w:r>
        <w:t>A</w:t>
      </w:r>
      <w:r>
        <w:rPr>
          <w:rFonts w:hint="eastAsia" w:ascii="宋体" w:eastAsia="宋体"/>
          <w:spacing w:val="-12"/>
        </w:rPr>
        <w:t>、</w:t>
      </w:r>
      <w:r>
        <w:t>B</w:t>
      </w:r>
      <w:r>
        <w:rPr>
          <w:rFonts w:hint="eastAsia" w:ascii="宋体" w:eastAsia="宋体"/>
          <w:spacing w:val="-10"/>
        </w:rPr>
        <w:t>、</w:t>
      </w:r>
      <w:r>
        <w:t xml:space="preserve">C </w:t>
      </w:r>
      <w:r>
        <w:rPr>
          <w:rFonts w:hint="eastAsia" w:ascii="宋体" w:eastAsia="宋体"/>
          <w:spacing w:val="50"/>
        </w:rPr>
        <w:t>和</w:t>
      </w:r>
      <w:r>
        <w:t xml:space="preserve">D </w:t>
      </w:r>
      <w:r>
        <w:rPr>
          <w:rFonts w:hint="eastAsia" w:ascii="宋体" w:eastAsia="宋体"/>
          <w:spacing w:val="-6"/>
        </w:rPr>
        <w:t>四个选项中，选出最佳选项，并在答题纸上将</w:t>
      </w:r>
      <w:r>
        <w:rPr>
          <w:rFonts w:hint="eastAsia" w:ascii="宋体" w:eastAsia="宋体"/>
          <w:spacing w:val="-4"/>
        </w:rPr>
        <w:t>该项涂黑。</w:t>
      </w:r>
    </w:p>
    <w:p>
      <w:pPr>
        <w:pStyle w:val="3"/>
        <w:spacing w:before="23"/>
        <w:rPr>
          <w:rFonts w:ascii="Times New Roman"/>
        </w:rPr>
      </w:pPr>
      <w:r>
        <w:rPr>
          <w:rFonts w:ascii="Times New Roman"/>
          <w:w w:val="99"/>
        </w:rPr>
        <w:t>A</w:t>
      </w:r>
    </w:p>
    <w:p>
      <w:pPr>
        <w:pStyle w:val="5"/>
        <w:spacing w:before="33" w:line="278" w:lineRule="auto"/>
        <w:ind w:right="102" w:firstLine="420"/>
        <w:jc w:val="both"/>
      </w:pPr>
      <w:r>
        <w:t>Later</w:t>
      </w:r>
      <w:r>
        <w:rPr>
          <w:spacing w:val="-12"/>
        </w:rPr>
        <w:t xml:space="preserve"> </w:t>
      </w:r>
      <w:r>
        <w:t>this</w:t>
      </w:r>
      <w:r>
        <w:rPr>
          <w:spacing w:val="-11"/>
        </w:rPr>
        <w:t xml:space="preserve"> </w:t>
      </w:r>
      <w:r>
        <w:t>month,</w:t>
      </w:r>
      <w:r>
        <w:rPr>
          <w:spacing w:val="-13"/>
        </w:rPr>
        <w:t xml:space="preserve"> </w:t>
      </w:r>
      <w:r>
        <w:rPr>
          <w:spacing w:val="-4"/>
        </w:rPr>
        <w:t>Tate</w:t>
      </w:r>
      <w:r>
        <w:rPr>
          <w:spacing w:val="-11"/>
        </w:rPr>
        <w:t xml:space="preserve"> </w:t>
      </w:r>
      <w:r>
        <w:t>Britain</w:t>
      </w:r>
      <w:r>
        <w:rPr>
          <w:spacing w:val="-11"/>
        </w:rPr>
        <w:t xml:space="preserve"> </w:t>
      </w:r>
      <w:r>
        <w:t>will</w:t>
      </w:r>
      <w:r>
        <w:rPr>
          <w:spacing w:val="-12"/>
        </w:rPr>
        <w:t xml:space="preserve"> </w:t>
      </w:r>
      <w:r>
        <w:t>host</w:t>
      </w:r>
      <w:r>
        <w:rPr>
          <w:spacing w:val="-12"/>
        </w:rPr>
        <w:t xml:space="preserve"> </w:t>
      </w:r>
      <w:r>
        <w:t>its</w:t>
      </w:r>
      <w:r>
        <w:rPr>
          <w:spacing w:val="-9"/>
        </w:rPr>
        <w:t xml:space="preserve"> </w:t>
      </w:r>
      <w:r>
        <w:t>first</w:t>
      </w:r>
      <w:r>
        <w:rPr>
          <w:spacing w:val="-14"/>
        </w:rPr>
        <w:t xml:space="preserve"> </w:t>
      </w:r>
      <w:r>
        <w:rPr>
          <w:spacing w:val="-8"/>
        </w:rPr>
        <w:t>Van</w:t>
      </w:r>
      <w:r>
        <w:rPr>
          <w:spacing w:val="-11"/>
        </w:rPr>
        <w:t xml:space="preserve"> </w:t>
      </w:r>
      <w:r>
        <w:t>Gogh</w:t>
      </w:r>
      <w:r>
        <w:rPr>
          <w:spacing w:val="-11"/>
        </w:rPr>
        <w:t xml:space="preserve"> </w:t>
      </w:r>
      <w:r>
        <w:t>exhibition</w:t>
      </w:r>
      <w:r>
        <w:rPr>
          <w:spacing w:val="-11"/>
        </w:rPr>
        <w:t xml:space="preserve"> </w:t>
      </w:r>
      <w:r>
        <w:t>since</w:t>
      </w:r>
      <w:r>
        <w:rPr>
          <w:spacing w:val="-11"/>
        </w:rPr>
        <w:t xml:space="preserve"> </w:t>
      </w:r>
      <w:r>
        <w:t>1947.</w:t>
      </w:r>
      <w:r>
        <w:rPr>
          <w:spacing w:val="-11"/>
        </w:rPr>
        <w:t xml:space="preserve"> </w:t>
      </w:r>
      <w:r>
        <w:t>Here</w:t>
      </w:r>
      <w:r>
        <w:rPr>
          <w:spacing w:val="-11"/>
        </w:rPr>
        <w:t xml:space="preserve"> </w:t>
      </w:r>
      <w:r>
        <w:t>we've</w:t>
      </w:r>
      <w:r>
        <w:rPr>
          <w:spacing w:val="-11"/>
        </w:rPr>
        <w:t xml:space="preserve"> </w:t>
      </w:r>
      <w:r>
        <w:t>rounded up 4 of his best paintings before the</w:t>
      </w:r>
      <w:r>
        <w:rPr>
          <w:spacing w:val="-2"/>
        </w:rPr>
        <w:t xml:space="preserve"> </w:t>
      </w:r>
      <w:r>
        <w:rPr>
          <w:spacing w:val="-4"/>
        </w:rPr>
        <w:t>show,</w:t>
      </w:r>
    </w:p>
    <w:p>
      <w:pPr>
        <w:pStyle w:val="4"/>
        <w:spacing w:line="241" w:lineRule="exact"/>
      </w:pPr>
      <w:r>
        <w:t>Potato Eaters</w:t>
      </w:r>
    </w:p>
    <w:p>
      <w:pPr>
        <w:pStyle w:val="5"/>
        <w:spacing w:before="39" w:line="278" w:lineRule="auto"/>
        <w:ind w:right="102" w:firstLine="420"/>
        <w:jc w:val="both"/>
      </w:pPr>
      <w:r>
        <w:t>Potato</w:t>
      </w:r>
      <w:r>
        <w:rPr>
          <w:spacing w:val="-1"/>
        </w:rPr>
        <w:t xml:space="preserve"> </w:t>
      </w:r>
      <w:r>
        <w:t>Eaters</w:t>
      </w:r>
      <w:r>
        <w:rPr>
          <w:spacing w:val="-4"/>
        </w:rPr>
        <w:t xml:space="preserve"> </w:t>
      </w:r>
      <w:r>
        <w:t>was</w:t>
      </w:r>
      <w:r>
        <w:rPr>
          <w:spacing w:val="-7"/>
        </w:rPr>
        <w:t xml:space="preserve"> </w:t>
      </w:r>
      <w:r>
        <w:rPr>
          <w:spacing w:val="-9"/>
        </w:rPr>
        <w:t>Van</w:t>
      </w:r>
      <w:r>
        <w:rPr>
          <w:spacing w:val="-4"/>
        </w:rPr>
        <w:t xml:space="preserve"> </w:t>
      </w:r>
      <w:r>
        <w:t>Gogh's</w:t>
      </w:r>
      <w:r>
        <w:rPr>
          <w:spacing w:val="-1"/>
        </w:rPr>
        <w:t xml:space="preserve"> </w:t>
      </w:r>
      <w:r>
        <w:t>first</w:t>
      </w:r>
      <w:r>
        <w:rPr>
          <w:spacing w:val="-3"/>
        </w:rPr>
        <w:t xml:space="preserve"> </w:t>
      </w:r>
      <w:r>
        <w:t>major</w:t>
      </w:r>
      <w:r>
        <w:rPr>
          <w:spacing w:val="-2"/>
        </w:rPr>
        <w:t xml:space="preserve"> </w:t>
      </w:r>
      <w:r>
        <w:t>work</w:t>
      </w:r>
      <w:r>
        <w:rPr>
          <w:spacing w:val="-1"/>
        </w:rPr>
        <w:t xml:space="preserve"> </w:t>
      </w:r>
      <w:r>
        <w:t>and,</w:t>
      </w:r>
      <w:r>
        <w:rPr>
          <w:spacing w:val="-4"/>
        </w:rPr>
        <w:t xml:space="preserve"> </w:t>
      </w:r>
      <w:r>
        <w:t>despite</w:t>
      </w:r>
      <w:r>
        <w:rPr>
          <w:spacing w:val="-1"/>
        </w:rPr>
        <w:t xml:space="preserve"> </w:t>
      </w:r>
      <w:r>
        <w:t>a</w:t>
      </w:r>
      <w:r>
        <w:rPr>
          <w:spacing w:val="-4"/>
        </w:rPr>
        <w:t xml:space="preserve"> </w:t>
      </w:r>
      <w:r>
        <w:t>distinct</w:t>
      </w:r>
      <w:r>
        <w:rPr>
          <w:spacing w:val="-2"/>
        </w:rPr>
        <w:t xml:space="preserve"> </w:t>
      </w:r>
      <w:r>
        <w:t>lack</w:t>
      </w:r>
      <w:r>
        <w:rPr>
          <w:spacing w:val="-1"/>
        </w:rPr>
        <w:t xml:space="preserve"> </w:t>
      </w:r>
      <w:r>
        <w:t>of</w:t>
      </w:r>
      <w:r>
        <w:rPr>
          <w:spacing w:val="-5"/>
        </w:rPr>
        <w:t xml:space="preserve"> </w:t>
      </w:r>
      <w:r>
        <w:t>colour,</w:t>
      </w:r>
      <w:r>
        <w:rPr>
          <w:spacing w:val="-4"/>
        </w:rPr>
        <w:t xml:space="preserve"> </w:t>
      </w:r>
      <w:r>
        <w:t>it</w:t>
      </w:r>
      <w:r>
        <w:rPr>
          <w:spacing w:val="-2"/>
        </w:rPr>
        <w:t xml:space="preserve"> </w:t>
      </w:r>
      <w:r>
        <w:t>was</w:t>
      </w:r>
      <w:r>
        <w:rPr>
          <w:spacing w:val="-4"/>
        </w:rPr>
        <w:t xml:space="preserve"> </w:t>
      </w:r>
      <w:r>
        <w:t>one</w:t>
      </w:r>
      <w:r>
        <w:rPr>
          <w:spacing w:val="-4"/>
        </w:rPr>
        <w:t xml:space="preserve"> </w:t>
      </w:r>
      <w:r>
        <w:t>that he</w:t>
      </w:r>
      <w:r>
        <w:rPr>
          <w:spacing w:val="-6"/>
        </w:rPr>
        <w:t xml:space="preserve"> </w:t>
      </w:r>
      <w:r>
        <w:t>was</w:t>
      </w:r>
      <w:r>
        <w:rPr>
          <w:spacing w:val="-4"/>
        </w:rPr>
        <w:t xml:space="preserve"> </w:t>
      </w:r>
      <w:r>
        <w:t>most</w:t>
      </w:r>
      <w:r>
        <w:rPr>
          <w:spacing w:val="-5"/>
        </w:rPr>
        <w:t xml:space="preserve"> </w:t>
      </w:r>
      <w:r>
        <w:t>proud</w:t>
      </w:r>
      <w:r>
        <w:rPr>
          <w:spacing w:val="-4"/>
        </w:rPr>
        <w:t xml:space="preserve"> </w:t>
      </w:r>
      <w:r>
        <w:t>of.</w:t>
      </w:r>
      <w:r>
        <w:rPr>
          <w:spacing w:val="-6"/>
        </w:rPr>
        <w:t xml:space="preserve"> </w:t>
      </w:r>
      <w:r>
        <w:t>His</w:t>
      </w:r>
      <w:r>
        <w:rPr>
          <w:spacing w:val="-6"/>
        </w:rPr>
        <w:t xml:space="preserve"> </w:t>
      </w:r>
      <w:r>
        <w:t>aim</w:t>
      </w:r>
      <w:r>
        <w:rPr>
          <w:spacing w:val="-5"/>
        </w:rPr>
        <w:t xml:space="preserve"> </w:t>
      </w:r>
      <w:r>
        <w:t>was</w:t>
      </w:r>
      <w:r>
        <w:rPr>
          <w:spacing w:val="-4"/>
        </w:rPr>
        <w:t xml:space="preserve"> </w:t>
      </w:r>
      <w:r>
        <w:t>to</w:t>
      </w:r>
      <w:r>
        <w:rPr>
          <w:spacing w:val="-6"/>
        </w:rPr>
        <w:t xml:space="preserve"> </w:t>
      </w:r>
      <w:r>
        <w:t>represent</w:t>
      </w:r>
      <w:r>
        <w:rPr>
          <w:spacing w:val="-5"/>
        </w:rPr>
        <w:t xml:space="preserve"> </w:t>
      </w:r>
      <w:r>
        <w:t>the</w:t>
      </w:r>
      <w:r>
        <w:rPr>
          <w:spacing w:val="-6"/>
        </w:rPr>
        <w:t xml:space="preserve"> </w:t>
      </w:r>
      <w:r>
        <w:t>difficulties</w:t>
      </w:r>
      <w:r>
        <w:rPr>
          <w:spacing w:val="-4"/>
        </w:rPr>
        <w:t xml:space="preserve"> </w:t>
      </w:r>
      <w:r>
        <w:t>of</w:t>
      </w:r>
      <w:r>
        <w:rPr>
          <w:spacing w:val="-4"/>
        </w:rPr>
        <w:t xml:space="preserve"> </w:t>
      </w:r>
      <w:r>
        <w:t>country</w:t>
      </w:r>
      <w:r>
        <w:rPr>
          <w:spacing w:val="-4"/>
        </w:rPr>
        <w:t xml:space="preserve"> </w:t>
      </w:r>
      <w:r>
        <w:t>life,</w:t>
      </w:r>
      <w:r>
        <w:rPr>
          <w:spacing w:val="-4"/>
        </w:rPr>
        <w:t xml:space="preserve"> </w:t>
      </w:r>
      <w:r>
        <w:t>so</w:t>
      </w:r>
      <w:r>
        <w:rPr>
          <w:spacing w:val="-4"/>
        </w:rPr>
        <w:t xml:space="preserve"> </w:t>
      </w:r>
      <w:r>
        <w:t>the</w:t>
      </w:r>
      <w:r>
        <w:rPr>
          <w:spacing w:val="-6"/>
        </w:rPr>
        <w:t xml:space="preserve"> </w:t>
      </w:r>
      <w:r>
        <w:t>farmers</w:t>
      </w:r>
      <w:r>
        <w:rPr>
          <w:spacing w:val="-4"/>
        </w:rPr>
        <w:t xml:space="preserve"> </w:t>
      </w:r>
      <w:r>
        <w:t>are</w:t>
      </w:r>
      <w:r>
        <w:rPr>
          <w:spacing w:val="-4"/>
        </w:rPr>
        <w:t xml:space="preserve"> </w:t>
      </w:r>
      <w:r>
        <w:t>painted in earthy tones with rough faces and bony hands. He was more concerned with conveying his message than achieving technical perfection in this</w:t>
      </w:r>
      <w:r>
        <w:rPr>
          <w:spacing w:val="-14"/>
        </w:rPr>
        <w:t xml:space="preserve"> </w:t>
      </w:r>
      <w:r>
        <w:t>painting.</w:t>
      </w:r>
    </w:p>
    <w:p>
      <w:pPr>
        <w:pStyle w:val="4"/>
        <w:spacing w:before="2" w:line="239" w:lineRule="exact"/>
      </w:pPr>
      <w:r>
        <w:t>Irises</w:t>
      </w:r>
    </w:p>
    <w:p>
      <w:pPr>
        <w:pStyle w:val="5"/>
        <w:spacing w:before="0" w:line="254" w:lineRule="auto"/>
        <w:ind w:right="100" w:firstLine="420"/>
        <w:jc w:val="both"/>
      </w:pPr>
      <w:r>
        <w:rPr>
          <w:spacing w:val="-8"/>
        </w:rPr>
        <w:t xml:space="preserve">Van </w:t>
      </w:r>
      <w:r>
        <w:t>Gogh finished almost 142 pieces during his stay in the Saint Remy de Provence</w:t>
      </w:r>
      <w:r>
        <w:rPr>
          <w:spacing w:val="-27"/>
        </w:rPr>
        <w:t xml:space="preserve"> </w:t>
      </w:r>
      <w:r>
        <w:t xml:space="preserve">asylum( </w:t>
      </w:r>
      <w:r>
        <w:rPr>
          <w:rFonts w:hint="eastAsia" w:ascii="等线" w:eastAsia="等线"/>
        </w:rPr>
        <w:t>精 神病院</w:t>
      </w:r>
      <w:r>
        <w:rPr>
          <w:spacing w:val="-5"/>
        </w:rPr>
        <w:t xml:space="preserve">). </w:t>
      </w:r>
      <w:r>
        <w:t>where</w:t>
      </w:r>
      <w:r>
        <w:rPr>
          <w:spacing w:val="-11"/>
        </w:rPr>
        <w:t xml:space="preserve"> </w:t>
      </w:r>
      <w:r>
        <w:t>he</w:t>
      </w:r>
      <w:r>
        <w:rPr>
          <w:spacing w:val="-13"/>
        </w:rPr>
        <w:t xml:space="preserve"> </w:t>
      </w:r>
      <w:r>
        <w:t>was</w:t>
      </w:r>
      <w:r>
        <w:rPr>
          <w:spacing w:val="-14"/>
        </w:rPr>
        <w:t xml:space="preserve"> </w:t>
      </w:r>
      <w:r>
        <w:t>a</w:t>
      </w:r>
      <w:r>
        <w:rPr>
          <w:spacing w:val="-11"/>
        </w:rPr>
        <w:t xml:space="preserve"> </w:t>
      </w:r>
      <w:r>
        <w:t>voluntary</w:t>
      </w:r>
      <w:r>
        <w:rPr>
          <w:spacing w:val="-11"/>
        </w:rPr>
        <w:t xml:space="preserve"> </w:t>
      </w:r>
      <w:r>
        <w:t>patient</w:t>
      </w:r>
      <w:r>
        <w:rPr>
          <w:spacing w:val="-12"/>
        </w:rPr>
        <w:t xml:space="preserve"> </w:t>
      </w:r>
      <w:r>
        <w:t>from</w:t>
      </w:r>
      <w:r>
        <w:rPr>
          <w:spacing w:val="-14"/>
        </w:rPr>
        <w:t xml:space="preserve"> </w:t>
      </w:r>
      <w:r>
        <w:t>1889</w:t>
      </w:r>
      <w:r>
        <w:rPr>
          <w:spacing w:val="-13"/>
        </w:rPr>
        <w:t xml:space="preserve"> </w:t>
      </w:r>
      <w:r>
        <w:t>to</w:t>
      </w:r>
      <w:r>
        <w:rPr>
          <w:spacing w:val="-14"/>
        </w:rPr>
        <w:t xml:space="preserve"> </w:t>
      </w:r>
      <w:r>
        <w:t>1890.</w:t>
      </w:r>
      <w:r>
        <w:rPr>
          <w:spacing w:val="-16"/>
        </w:rPr>
        <w:t xml:space="preserve"> </w:t>
      </w:r>
      <w:r>
        <w:t>This</w:t>
      </w:r>
      <w:r>
        <w:rPr>
          <w:spacing w:val="-12"/>
        </w:rPr>
        <w:t xml:space="preserve"> </w:t>
      </w:r>
      <w:r>
        <w:t>piece</w:t>
      </w:r>
      <w:r>
        <w:rPr>
          <w:spacing w:val="-16"/>
        </w:rPr>
        <w:t xml:space="preserve"> </w:t>
      </w:r>
      <w:r>
        <w:t>was</w:t>
      </w:r>
      <w:r>
        <w:rPr>
          <w:spacing w:val="-11"/>
        </w:rPr>
        <w:t xml:space="preserve"> </w:t>
      </w:r>
      <w:r>
        <w:t>started</w:t>
      </w:r>
      <w:r>
        <w:rPr>
          <w:spacing w:val="-13"/>
        </w:rPr>
        <w:t xml:space="preserve"> </w:t>
      </w:r>
      <w:r>
        <w:t>shortly</w:t>
      </w:r>
      <w:r>
        <w:rPr>
          <w:spacing w:val="-11"/>
        </w:rPr>
        <w:t xml:space="preserve"> </w:t>
      </w:r>
      <w:r>
        <w:t>after</w:t>
      </w:r>
      <w:r>
        <w:rPr>
          <w:spacing w:val="-12"/>
        </w:rPr>
        <w:t xml:space="preserve"> </w:t>
      </w:r>
      <w:r>
        <w:t>he</w:t>
      </w:r>
      <w:r>
        <w:rPr>
          <w:spacing w:val="-11"/>
        </w:rPr>
        <w:t xml:space="preserve"> </w:t>
      </w:r>
      <w:r>
        <w:t xml:space="preserve">arrived there. The hospital garden provided much inspiration for the artist during his stay there. </w:t>
      </w:r>
      <w:r>
        <w:rPr>
          <w:spacing w:val="-3"/>
        </w:rPr>
        <w:t xml:space="preserve">Originally, </w:t>
      </w:r>
      <w:r>
        <w:t>the flowers in this work were</w:t>
      </w:r>
      <w:r>
        <w:rPr>
          <w:spacing w:val="-3"/>
        </w:rPr>
        <w:t xml:space="preserve"> </w:t>
      </w:r>
      <w:r>
        <w:t>painted purple but</w:t>
      </w:r>
      <w:r>
        <w:rPr>
          <w:spacing w:val="-1"/>
        </w:rPr>
        <w:t xml:space="preserve"> </w:t>
      </w:r>
      <w:r>
        <w:t>the red pigment(</w:t>
      </w:r>
      <w:r>
        <w:rPr>
          <w:rFonts w:hint="eastAsia" w:ascii="等线" w:eastAsia="等线"/>
        </w:rPr>
        <w:t>色素</w:t>
      </w:r>
      <w:r>
        <w:rPr>
          <w:spacing w:val="-1"/>
        </w:rPr>
        <w:t xml:space="preserve">) </w:t>
      </w:r>
      <w:r>
        <w:t>faded over</w:t>
      </w:r>
      <w:r>
        <w:rPr>
          <w:spacing w:val="-1"/>
        </w:rPr>
        <w:t xml:space="preserve"> </w:t>
      </w:r>
      <w:r>
        <w:t>time and has</w:t>
      </w:r>
      <w:r>
        <w:rPr>
          <w:spacing w:val="-1"/>
        </w:rPr>
        <w:t xml:space="preserve"> </w:t>
      </w:r>
      <w:r>
        <w:t>now turned blue.</w:t>
      </w:r>
    </w:p>
    <w:p>
      <w:pPr>
        <w:pStyle w:val="4"/>
        <w:spacing w:before="28"/>
      </w:pPr>
      <w:r>
        <w:t>Cafe Terrace at Night</w:t>
      </w:r>
    </w:p>
    <w:p>
      <w:pPr>
        <w:pStyle w:val="5"/>
        <w:spacing w:before="36" w:line="278" w:lineRule="auto"/>
        <w:ind w:right="106" w:firstLine="420"/>
        <w:jc w:val="both"/>
      </w:pPr>
      <w:r>
        <w:t xml:space="preserve">Despite being painted more than 130 years ago, this cafe still exists in France and has since been renamed the Cafe </w:t>
      </w:r>
      <w:r>
        <w:rPr>
          <w:spacing w:val="-8"/>
        </w:rPr>
        <w:t xml:space="preserve">Van </w:t>
      </w:r>
      <w:r>
        <w:t xml:space="preserve">Gogh. This artwork marks the first time </w:t>
      </w:r>
      <w:r>
        <w:rPr>
          <w:spacing w:val="-8"/>
        </w:rPr>
        <w:t xml:space="preserve">Van </w:t>
      </w:r>
      <w:r>
        <w:t>Gogh's famous post- impressionistic star-filled</w:t>
      </w:r>
      <w:r>
        <w:rPr>
          <w:spacing w:val="-5"/>
        </w:rPr>
        <w:t xml:space="preserve"> </w:t>
      </w:r>
      <w:r>
        <w:t>sky</w:t>
      </w:r>
      <w:r>
        <w:rPr>
          <w:spacing w:val="-5"/>
        </w:rPr>
        <w:t xml:space="preserve"> </w:t>
      </w:r>
      <w:r>
        <w:t>was</w:t>
      </w:r>
      <w:r>
        <w:rPr>
          <w:spacing w:val="-6"/>
        </w:rPr>
        <w:t xml:space="preserve"> </w:t>
      </w:r>
      <w:r>
        <w:t>seen</w:t>
      </w:r>
      <w:r>
        <w:rPr>
          <w:spacing w:val="-5"/>
        </w:rPr>
        <w:t xml:space="preserve"> </w:t>
      </w:r>
      <w:r>
        <w:t>in</w:t>
      </w:r>
      <w:r>
        <w:rPr>
          <w:spacing w:val="-5"/>
        </w:rPr>
        <w:t xml:space="preserve"> </w:t>
      </w:r>
      <w:r>
        <w:t>a</w:t>
      </w:r>
      <w:r>
        <w:rPr>
          <w:spacing w:val="-5"/>
        </w:rPr>
        <w:t xml:space="preserve"> </w:t>
      </w:r>
      <w:r>
        <w:t>piece,</w:t>
      </w:r>
      <w:r>
        <w:rPr>
          <w:spacing w:val="-5"/>
        </w:rPr>
        <w:t xml:space="preserve"> </w:t>
      </w:r>
      <w:r>
        <w:t>and</w:t>
      </w:r>
      <w:r>
        <w:rPr>
          <w:spacing w:val="-5"/>
        </w:rPr>
        <w:t xml:space="preserve"> </w:t>
      </w:r>
      <w:r>
        <w:t>it</w:t>
      </w:r>
      <w:r>
        <w:rPr>
          <w:spacing w:val="-6"/>
        </w:rPr>
        <w:t xml:space="preserve"> </w:t>
      </w:r>
      <w:r>
        <w:t>was</w:t>
      </w:r>
      <w:r>
        <w:rPr>
          <w:spacing w:val="-6"/>
        </w:rPr>
        <w:t xml:space="preserve"> </w:t>
      </w:r>
      <w:r>
        <w:t>painted</w:t>
      </w:r>
      <w:r>
        <w:rPr>
          <w:spacing w:val="-5"/>
        </w:rPr>
        <w:t xml:space="preserve"> </w:t>
      </w:r>
      <w:r>
        <w:t>on</w:t>
      </w:r>
      <w:r>
        <w:rPr>
          <w:spacing w:val="-5"/>
        </w:rPr>
        <w:t xml:space="preserve"> </w:t>
      </w:r>
      <w:r>
        <w:t>the</w:t>
      </w:r>
      <w:r>
        <w:rPr>
          <w:spacing w:val="-5"/>
        </w:rPr>
        <w:t xml:space="preserve"> </w:t>
      </w:r>
      <w:r>
        <w:t>ground,</w:t>
      </w:r>
      <w:r>
        <w:rPr>
          <w:spacing w:val="-5"/>
        </w:rPr>
        <w:t xml:space="preserve"> </w:t>
      </w:r>
      <w:r>
        <w:t>in</w:t>
      </w:r>
      <w:r>
        <w:rPr>
          <w:spacing w:val="-5"/>
        </w:rPr>
        <w:t xml:space="preserve"> </w:t>
      </w:r>
      <w:r>
        <w:t>person,</w:t>
      </w:r>
      <w:r>
        <w:rPr>
          <w:spacing w:val="-5"/>
        </w:rPr>
        <w:t xml:space="preserve"> </w:t>
      </w:r>
      <w:r>
        <w:t>rather</w:t>
      </w:r>
      <w:r>
        <w:rPr>
          <w:spacing w:val="-6"/>
        </w:rPr>
        <w:t xml:space="preserve"> </w:t>
      </w:r>
      <w:r>
        <w:t>than</w:t>
      </w:r>
      <w:r>
        <w:rPr>
          <w:spacing w:val="-5"/>
        </w:rPr>
        <w:t xml:space="preserve"> </w:t>
      </w:r>
      <w:r>
        <w:t>from</w:t>
      </w:r>
      <w:r>
        <w:rPr>
          <w:spacing w:val="-6"/>
        </w:rPr>
        <w:t xml:space="preserve"> </w:t>
      </w:r>
      <w:r>
        <w:rPr>
          <w:spacing w:val="-3"/>
        </w:rPr>
        <w:t xml:space="preserve">memory. </w:t>
      </w:r>
      <w:r>
        <w:t xml:space="preserve">While the artwork doesn't bear his signature, it's widely known to be </w:t>
      </w:r>
      <w:r>
        <w:rPr>
          <w:spacing w:val="-9"/>
        </w:rPr>
        <w:t xml:space="preserve">Van </w:t>
      </w:r>
      <w:r>
        <w:t xml:space="preserve">Gogh's, as he mentioned Cafe </w:t>
      </w:r>
      <w:r>
        <w:rPr>
          <w:spacing w:val="-3"/>
        </w:rPr>
        <w:t xml:space="preserve">Terrace </w:t>
      </w:r>
      <w:r>
        <w:t>at Night in a number of his</w:t>
      </w:r>
      <w:r>
        <w:rPr>
          <w:spacing w:val="-3"/>
        </w:rPr>
        <w:t xml:space="preserve"> </w:t>
      </w:r>
      <w:r>
        <w:t>letters.</w:t>
      </w:r>
    </w:p>
    <w:p>
      <w:pPr>
        <w:pStyle w:val="4"/>
        <w:spacing w:before="1"/>
      </w:pPr>
      <w:r>
        <w:t>Wheat Field With Cypresses</w:t>
      </w:r>
    </w:p>
    <w:p>
      <w:pPr>
        <w:pStyle w:val="5"/>
        <w:spacing w:before="36" w:line="278" w:lineRule="auto"/>
        <w:ind w:right="102" w:firstLine="420"/>
        <w:jc w:val="both"/>
      </w:pPr>
      <w:r>
        <w:t>This</w:t>
      </w:r>
      <w:r>
        <w:rPr>
          <w:spacing w:val="-5"/>
        </w:rPr>
        <w:t xml:space="preserve"> </w:t>
      </w:r>
      <w:r>
        <w:t>piece</w:t>
      </w:r>
      <w:r>
        <w:rPr>
          <w:spacing w:val="-6"/>
        </w:rPr>
        <w:t xml:space="preserve"> </w:t>
      </w:r>
      <w:r>
        <w:t>was</w:t>
      </w:r>
      <w:r>
        <w:rPr>
          <w:spacing w:val="-4"/>
        </w:rPr>
        <w:t xml:space="preserve"> </w:t>
      </w:r>
      <w:r>
        <w:t>inspired</w:t>
      </w:r>
      <w:r>
        <w:rPr>
          <w:spacing w:val="-6"/>
        </w:rPr>
        <w:t xml:space="preserve"> </w:t>
      </w:r>
      <w:r>
        <w:t>by</w:t>
      </w:r>
      <w:r>
        <w:rPr>
          <w:spacing w:val="-4"/>
        </w:rPr>
        <w:t xml:space="preserve"> </w:t>
      </w:r>
      <w:r>
        <w:t>the</w:t>
      </w:r>
      <w:r>
        <w:rPr>
          <w:spacing w:val="-4"/>
        </w:rPr>
        <w:t xml:space="preserve"> </w:t>
      </w:r>
      <w:r>
        <w:t>view</w:t>
      </w:r>
      <w:r>
        <w:rPr>
          <w:spacing w:val="-5"/>
        </w:rPr>
        <w:t xml:space="preserve"> </w:t>
      </w:r>
      <w:r>
        <w:t>from</w:t>
      </w:r>
      <w:r>
        <w:rPr>
          <w:spacing w:val="-9"/>
        </w:rPr>
        <w:t xml:space="preserve"> Van</w:t>
      </w:r>
      <w:r>
        <w:rPr>
          <w:spacing w:val="-6"/>
        </w:rPr>
        <w:t xml:space="preserve"> </w:t>
      </w:r>
      <w:r>
        <w:t>Gogh's</w:t>
      </w:r>
      <w:r>
        <w:rPr>
          <w:spacing w:val="-4"/>
        </w:rPr>
        <w:t xml:space="preserve"> </w:t>
      </w:r>
      <w:r>
        <w:t>asylum</w:t>
      </w:r>
      <w:r>
        <w:rPr>
          <w:spacing w:val="-5"/>
        </w:rPr>
        <w:t xml:space="preserve"> </w:t>
      </w:r>
      <w:r>
        <w:t>window</w:t>
      </w:r>
      <w:r>
        <w:rPr>
          <w:spacing w:val="-3"/>
        </w:rPr>
        <w:t xml:space="preserve"> </w:t>
      </w:r>
      <w:r>
        <w:t>and</w:t>
      </w:r>
      <w:r>
        <w:rPr>
          <w:spacing w:val="-6"/>
        </w:rPr>
        <w:t xml:space="preserve"> </w:t>
      </w:r>
      <w:r>
        <w:t>was</w:t>
      </w:r>
      <w:r>
        <w:rPr>
          <w:spacing w:val="-4"/>
        </w:rPr>
        <w:t xml:space="preserve"> </w:t>
      </w:r>
      <w:r>
        <w:t>finished</w:t>
      </w:r>
      <w:r>
        <w:rPr>
          <w:spacing w:val="-6"/>
        </w:rPr>
        <w:t xml:space="preserve"> </w:t>
      </w:r>
      <w:r>
        <w:t>on</w:t>
      </w:r>
      <w:r>
        <w:rPr>
          <w:spacing w:val="-4"/>
        </w:rPr>
        <w:t xml:space="preserve"> </w:t>
      </w:r>
      <w:r>
        <w:t>the</w:t>
      </w:r>
      <w:r>
        <w:rPr>
          <w:spacing w:val="-6"/>
        </w:rPr>
        <w:t xml:space="preserve"> </w:t>
      </w:r>
      <w:r>
        <w:t xml:space="preserve">spot. The work was the title of three paintings that offer an insight into his stay at the hospital. </w:t>
      </w:r>
      <w:r>
        <w:rPr>
          <w:spacing w:val="-8"/>
        </w:rPr>
        <w:t xml:space="preserve">Van </w:t>
      </w:r>
      <w:r>
        <w:t>Gogh was so</w:t>
      </w:r>
      <w:r>
        <w:rPr>
          <w:spacing w:val="-8"/>
        </w:rPr>
        <w:t xml:space="preserve"> </w:t>
      </w:r>
      <w:r>
        <w:t>pleased</w:t>
      </w:r>
      <w:r>
        <w:rPr>
          <w:spacing w:val="-11"/>
        </w:rPr>
        <w:t xml:space="preserve"> </w:t>
      </w:r>
      <w:r>
        <w:t>with</w:t>
      </w:r>
      <w:r>
        <w:rPr>
          <w:spacing w:val="-8"/>
        </w:rPr>
        <w:t xml:space="preserve"> </w:t>
      </w:r>
      <w:r>
        <w:t>the</w:t>
      </w:r>
      <w:r>
        <w:rPr>
          <w:spacing w:val="-9"/>
        </w:rPr>
        <w:t xml:space="preserve"> </w:t>
      </w:r>
      <w:r>
        <w:t>summer</w:t>
      </w:r>
      <w:r>
        <w:rPr>
          <w:spacing w:val="-9"/>
        </w:rPr>
        <w:t xml:space="preserve"> </w:t>
      </w:r>
      <w:r>
        <w:t>landscape</w:t>
      </w:r>
      <w:r>
        <w:rPr>
          <w:spacing w:val="-9"/>
        </w:rPr>
        <w:t xml:space="preserve"> </w:t>
      </w:r>
      <w:r>
        <w:t>that</w:t>
      </w:r>
      <w:r>
        <w:rPr>
          <w:spacing w:val="-10"/>
        </w:rPr>
        <w:t xml:space="preserve"> </w:t>
      </w:r>
      <w:r>
        <w:t>he</w:t>
      </w:r>
      <w:r>
        <w:rPr>
          <w:spacing w:val="-9"/>
        </w:rPr>
        <w:t xml:space="preserve"> </w:t>
      </w:r>
      <w:r>
        <w:t>made</w:t>
      </w:r>
      <w:r>
        <w:rPr>
          <w:spacing w:val="-9"/>
        </w:rPr>
        <w:t xml:space="preserve"> </w:t>
      </w:r>
      <w:r>
        <w:t>three</w:t>
      </w:r>
      <w:r>
        <w:rPr>
          <w:spacing w:val="-11"/>
        </w:rPr>
        <w:t xml:space="preserve"> </w:t>
      </w:r>
      <w:r>
        <w:t>copies</w:t>
      </w:r>
      <w:r>
        <w:rPr>
          <w:spacing w:val="-9"/>
        </w:rPr>
        <w:t xml:space="preserve"> </w:t>
      </w:r>
      <w:r>
        <w:t>there,</w:t>
      </w:r>
      <w:r>
        <w:rPr>
          <w:spacing w:val="-9"/>
        </w:rPr>
        <w:t xml:space="preserve"> </w:t>
      </w:r>
      <w:r>
        <w:t>one</w:t>
      </w:r>
      <w:r>
        <w:rPr>
          <w:spacing w:val="-11"/>
        </w:rPr>
        <w:t xml:space="preserve"> </w:t>
      </w:r>
      <w:r>
        <w:t>of</w:t>
      </w:r>
      <w:r>
        <w:rPr>
          <w:spacing w:val="-9"/>
        </w:rPr>
        <w:t xml:space="preserve"> </w:t>
      </w:r>
      <w:r>
        <w:t>the</w:t>
      </w:r>
      <w:r>
        <w:rPr>
          <w:spacing w:val="-9"/>
        </w:rPr>
        <w:t xml:space="preserve"> </w:t>
      </w:r>
      <w:r>
        <w:t>same</w:t>
      </w:r>
      <w:r>
        <w:rPr>
          <w:spacing w:val="-11"/>
        </w:rPr>
        <w:t xml:space="preserve"> </w:t>
      </w:r>
      <w:r>
        <w:t>size-</w:t>
      </w:r>
      <w:r>
        <w:rPr>
          <w:spacing w:val="-9"/>
        </w:rPr>
        <w:t xml:space="preserve"> </w:t>
      </w:r>
      <w:r>
        <w:t>which</w:t>
      </w:r>
      <w:r>
        <w:rPr>
          <w:spacing w:val="-9"/>
        </w:rPr>
        <w:t xml:space="preserve"> </w:t>
      </w:r>
      <w:r>
        <w:t>hangs in the National Gallery and two smaller copies which he planned to gift to his mother and</w:t>
      </w:r>
      <w:r>
        <w:rPr>
          <w:spacing w:val="-16"/>
        </w:rPr>
        <w:t xml:space="preserve"> </w:t>
      </w:r>
      <w:r>
        <w:rPr>
          <w:spacing w:val="-3"/>
        </w:rPr>
        <w:t>sister.</w:t>
      </w:r>
    </w:p>
    <w:p>
      <w:pPr>
        <w:pStyle w:val="10"/>
        <w:numPr>
          <w:ilvl w:val="0"/>
          <w:numId w:val="1"/>
        </w:numPr>
        <w:tabs>
          <w:tab w:val="left" w:pos="424"/>
        </w:tabs>
        <w:spacing w:before="1" w:after="0" w:line="240" w:lineRule="auto"/>
        <w:ind w:left="423" w:right="0" w:hanging="311"/>
        <w:jc w:val="left"/>
        <w:rPr>
          <w:sz w:val="21"/>
        </w:rPr>
      </w:pPr>
      <w:r>
        <w:rPr>
          <w:sz w:val="21"/>
        </w:rPr>
        <w:t xml:space="preserve">Which painting did </w:t>
      </w:r>
      <w:r>
        <w:rPr>
          <w:spacing w:val="-3"/>
          <w:sz w:val="21"/>
        </w:rPr>
        <w:t xml:space="preserve">Vincent </w:t>
      </w:r>
      <w:r>
        <w:rPr>
          <w:sz w:val="21"/>
        </w:rPr>
        <w:t>van Gogh take most pride</w:t>
      </w:r>
      <w:r>
        <w:rPr>
          <w:spacing w:val="-9"/>
          <w:sz w:val="21"/>
        </w:rPr>
        <w:t xml:space="preserve"> </w:t>
      </w:r>
      <w:r>
        <w:rPr>
          <w:sz w:val="21"/>
        </w:rPr>
        <w:t>in?</w:t>
      </w:r>
    </w:p>
    <w:p>
      <w:pPr>
        <w:pStyle w:val="10"/>
        <w:numPr>
          <w:ilvl w:val="1"/>
          <w:numId w:val="1"/>
        </w:numPr>
        <w:tabs>
          <w:tab w:val="left" w:pos="792"/>
          <w:tab w:val="left" w:pos="4732"/>
        </w:tabs>
        <w:spacing w:before="38" w:after="0" w:line="240" w:lineRule="auto"/>
        <w:ind w:left="791" w:right="0" w:hanging="259"/>
        <w:jc w:val="left"/>
        <w:rPr>
          <w:sz w:val="21"/>
        </w:rPr>
      </w:pPr>
      <w:r>
        <w:rPr>
          <w:sz w:val="21"/>
        </w:rPr>
        <w:t>Irises.</w:t>
      </w:r>
      <w:r>
        <w:rPr>
          <w:sz w:val="21"/>
        </w:rPr>
        <w:tab/>
      </w:r>
      <w:r>
        <w:rPr>
          <w:sz w:val="21"/>
        </w:rPr>
        <w:t>B Potato Eaters.</w:t>
      </w:r>
    </w:p>
    <w:p>
      <w:pPr>
        <w:pStyle w:val="5"/>
        <w:tabs>
          <w:tab w:val="left" w:pos="4732"/>
        </w:tabs>
        <w:spacing w:before="36"/>
        <w:ind w:left="532"/>
      </w:pPr>
      <w:r>
        <w:t xml:space="preserve">C. Cafe </w:t>
      </w:r>
      <w:r>
        <w:rPr>
          <w:spacing w:val="-3"/>
        </w:rPr>
        <w:t>Terrace</w:t>
      </w:r>
      <w:r>
        <w:rPr>
          <w:spacing w:val="-6"/>
        </w:rPr>
        <w:t xml:space="preserve"> </w:t>
      </w:r>
      <w:r>
        <w:t>at Night.</w:t>
      </w:r>
      <w:r>
        <w:tab/>
      </w:r>
      <w:r>
        <w:t xml:space="preserve">D. Wheat Field </w:t>
      </w:r>
      <w:r>
        <w:rPr>
          <w:spacing w:val="-3"/>
        </w:rPr>
        <w:t>With</w:t>
      </w:r>
      <w:r>
        <w:rPr>
          <w:spacing w:val="-12"/>
        </w:rPr>
        <w:t xml:space="preserve"> </w:t>
      </w:r>
      <w:r>
        <w:t>Cypresses.</w:t>
      </w:r>
    </w:p>
    <w:p>
      <w:pPr>
        <w:pStyle w:val="10"/>
        <w:numPr>
          <w:ilvl w:val="0"/>
          <w:numId w:val="1"/>
        </w:numPr>
        <w:tabs>
          <w:tab w:val="left" w:pos="424"/>
        </w:tabs>
        <w:spacing w:before="39" w:after="0" w:line="240" w:lineRule="auto"/>
        <w:ind w:left="423" w:right="0" w:hanging="311"/>
        <w:jc w:val="left"/>
        <w:rPr>
          <w:sz w:val="21"/>
        </w:rPr>
      </w:pPr>
      <w:r>
        <w:rPr>
          <w:sz w:val="21"/>
        </w:rPr>
        <w:t>What is the original color of the flowers in</w:t>
      </w:r>
      <w:r>
        <w:rPr>
          <w:spacing w:val="-11"/>
          <w:sz w:val="21"/>
        </w:rPr>
        <w:t xml:space="preserve"> </w:t>
      </w:r>
      <w:r>
        <w:rPr>
          <w:sz w:val="21"/>
        </w:rPr>
        <w:t>Irises?</w:t>
      </w:r>
    </w:p>
    <w:p>
      <w:pPr>
        <w:pStyle w:val="10"/>
        <w:numPr>
          <w:ilvl w:val="1"/>
          <w:numId w:val="1"/>
        </w:numPr>
        <w:tabs>
          <w:tab w:val="left" w:pos="792"/>
          <w:tab w:val="left" w:pos="2632"/>
          <w:tab w:val="left" w:pos="4732"/>
          <w:tab w:val="left" w:pos="6312"/>
        </w:tabs>
        <w:spacing w:before="39" w:after="0" w:line="240" w:lineRule="auto"/>
        <w:ind w:left="791" w:right="0" w:hanging="259"/>
        <w:jc w:val="left"/>
        <w:rPr>
          <w:sz w:val="21"/>
        </w:rPr>
      </w:pPr>
      <w:r>
        <w:rPr>
          <w:sz w:val="21"/>
        </w:rPr>
        <w:t>Purple.</w:t>
      </w:r>
      <w:r>
        <w:rPr>
          <w:sz w:val="21"/>
        </w:rPr>
        <w:tab/>
      </w:r>
      <w:r>
        <w:rPr>
          <w:sz w:val="21"/>
        </w:rPr>
        <w:t>B</w:t>
      </w:r>
      <w:r>
        <w:rPr>
          <w:spacing w:val="-1"/>
          <w:sz w:val="21"/>
        </w:rPr>
        <w:t xml:space="preserve"> </w:t>
      </w:r>
      <w:r>
        <w:rPr>
          <w:sz w:val="21"/>
        </w:rPr>
        <w:t>Blue.</w:t>
      </w:r>
      <w:r>
        <w:rPr>
          <w:sz w:val="21"/>
        </w:rPr>
        <w:tab/>
      </w:r>
      <w:r>
        <w:rPr>
          <w:sz w:val="21"/>
        </w:rPr>
        <w:t>C.</w:t>
      </w:r>
      <w:r>
        <w:rPr>
          <w:spacing w:val="-2"/>
          <w:sz w:val="21"/>
        </w:rPr>
        <w:t xml:space="preserve"> </w:t>
      </w:r>
      <w:r>
        <w:rPr>
          <w:sz w:val="21"/>
        </w:rPr>
        <w:t>Red.</w:t>
      </w:r>
      <w:r>
        <w:rPr>
          <w:sz w:val="21"/>
        </w:rPr>
        <w:tab/>
      </w:r>
      <w:r>
        <w:rPr>
          <w:sz w:val="21"/>
        </w:rPr>
        <w:t>D.</w:t>
      </w:r>
      <w:r>
        <w:rPr>
          <w:spacing w:val="-4"/>
          <w:sz w:val="21"/>
        </w:rPr>
        <w:t xml:space="preserve"> </w:t>
      </w:r>
      <w:r>
        <w:rPr>
          <w:spacing w:val="-6"/>
          <w:sz w:val="21"/>
        </w:rPr>
        <w:t>Yellow.</w:t>
      </w:r>
    </w:p>
    <w:p>
      <w:pPr>
        <w:pStyle w:val="10"/>
        <w:numPr>
          <w:ilvl w:val="0"/>
          <w:numId w:val="1"/>
        </w:numPr>
        <w:tabs>
          <w:tab w:val="left" w:pos="424"/>
        </w:tabs>
        <w:spacing w:before="37" w:after="0" w:line="240" w:lineRule="auto"/>
        <w:ind w:left="423" w:right="0" w:hanging="311"/>
        <w:jc w:val="left"/>
        <w:rPr>
          <w:sz w:val="21"/>
        </w:rPr>
      </w:pPr>
      <w:r>
        <w:rPr>
          <w:sz w:val="21"/>
        </w:rPr>
        <w:t>What do the last two paintings have in</w:t>
      </w:r>
      <w:r>
        <w:rPr>
          <w:spacing w:val="-11"/>
          <w:sz w:val="21"/>
        </w:rPr>
        <w:t xml:space="preserve"> </w:t>
      </w:r>
      <w:r>
        <w:rPr>
          <w:sz w:val="21"/>
        </w:rPr>
        <w:t>common?</w:t>
      </w:r>
    </w:p>
    <w:p>
      <w:pPr>
        <w:pStyle w:val="10"/>
        <w:numPr>
          <w:ilvl w:val="1"/>
          <w:numId w:val="1"/>
        </w:numPr>
        <w:tabs>
          <w:tab w:val="left" w:pos="787"/>
          <w:tab w:val="left" w:pos="4732"/>
        </w:tabs>
        <w:spacing w:before="39" w:after="0" w:line="240" w:lineRule="auto"/>
        <w:ind w:left="786" w:right="0" w:hanging="254"/>
        <w:jc w:val="left"/>
        <w:rPr>
          <w:sz w:val="21"/>
        </w:rPr>
      </w:pPr>
      <w:r>
        <w:rPr>
          <w:sz w:val="21"/>
        </w:rPr>
        <w:t>They were the same</w:t>
      </w:r>
      <w:r>
        <w:rPr>
          <w:spacing w:val="-8"/>
          <w:sz w:val="21"/>
        </w:rPr>
        <w:t xml:space="preserve"> </w:t>
      </w:r>
      <w:r>
        <w:rPr>
          <w:sz w:val="21"/>
        </w:rPr>
        <w:t>in</w:t>
      </w:r>
      <w:r>
        <w:rPr>
          <w:spacing w:val="-1"/>
          <w:sz w:val="21"/>
        </w:rPr>
        <w:t xml:space="preserve"> </w:t>
      </w:r>
      <w:r>
        <w:rPr>
          <w:sz w:val="21"/>
        </w:rPr>
        <w:t>theme.</w:t>
      </w:r>
      <w:r>
        <w:rPr>
          <w:sz w:val="21"/>
        </w:rPr>
        <w:tab/>
      </w:r>
      <w:r>
        <w:rPr>
          <w:sz w:val="21"/>
        </w:rPr>
        <w:t>B. They had more than two</w:t>
      </w:r>
      <w:r>
        <w:rPr>
          <w:spacing w:val="-11"/>
          <w:sz w:val="21"/>
        </w:rPr>
        <w:t xml:space="preserve"> </w:t>
      </w:r>
      <w:r>
        <w:rPr>
          <w:sz w:val="21"/>
        </w:rPr>
        <w:t>copies.</w:t>
      </w:r>
    </w:p>
    <w:p>
      <w:pPr>
        <w:pStyle w:val="5"/>
        <w:tabs>
          <w:tab w:val="left" w:pos="4732"/>
        </w:tabs>
        <w:spacing w:before="39"/>
        <w:ind w:left="532"/>
      </w:pPr>
      <w:r>
        <w:t>C. They were sold by</w:t>
      </w:r>
      <w:r>
        <w:rPr>
          <w:spacing w:val="-12"/>
        </w:rPr>
        <w:t xml:space="preserve"> </w:t>
      </w:r>
      <w:r>
        <w:t>the</w:t>
      </w:r>
      <w:r>
        <w:rPr>
          <w:spacing w:val="-1"/>
        </w:rPr>
        <w:t xml:space="preserve"> </w:t>
      </w:r>
      <w:r>
        <w:t>artist.</w:t>
      </w:r>
      <w:r>
        <w:tab/>
      </w:r>
      <w:r>
        <w:t>D. They were painted on the</w:t>
      </w:r>
      <w:r>
        <w:rPr>
          <w:spacing w:val="-8"/>
        </w:rPr>
        <w:t xml:space="preserve"> </w:t>
      </w:r>
      <w:r>
        <w:t>ground.</w:t>
      </w:r>
    </w:p>
    <w:p>
      <w:pPr>
        <w:pStyle w:val="3"/>
        <w:ind w:left="1"/>
        <w:rPr>
          <w:rFonts w:ascii="Times New Roman"/>
        </w:rPr>
      </w:pPr>
      <w:r>
        <w:rPr>
          <w:rFonts w:ascii="Times New Roman"/>
          <w:w w:val="100"/>
        </w:rPr>
        <w:t>B</w:t>
      </w:r>
    </w:p>
    <w:p>
      <w:pPr>
        <w:pStyle w:val="5"/>
        <w:spacing w:before="4" w:line="280" w:lineRule="exact"/>
        <w:ind w:firstLine="420"/>
      </w:pPr>
      <w:r>
        <w:t>A flight last month between Campinas and Sao Jose do Rio Preto in southern Brazil became the scene of a spontaneous(</w:t>
      </w:r>
      <w:r>
        <w:rPr>
          <w:rFonts w:hint="eastAsia" w:ascii="等线" w:eastAsia="等线"/>
        </w:rPr>
        <w:t>自发的</w:t>
      </w:r>
      <w:r>
        <w:t>) act of kindness that spread on social media networks.</w:t>
      </w:r>
    </w:p>
    <w:p>
      <w:pPr>
        <w:pStyle w:val="5"/>
        <w:spacing w:before="28" w:line="237" w:lineRule="auto"/>
        <w:ind w:right="34" w:firstLine="420"/>
      </w:pPr>
      <w:r>
        <w:t>According to the website Aeroin. net, a passenger named Sirlandia Dias Pereira was traveling with her son Caleb, who suffered from heart failure and had a heart murmur(</w:t>
      </w:r>
      <w:r>
        <w:rPr>
          <w:rFonts w:hint="eastAsia" w:ascii="等线" w:eastAsia="等线"/>
        </w:rPr>
        <w:t>杂音</w:t>
      </w:r>
      <w:r>
        <w:t>). During the flight, she told</w:t>
      </w:r>
    </w:p>
    <w:p>
      <w:pPr>
        <w:pStyle w:val="5"/>
        <w:spacing w:before="36" w:line="276" w:lineRule="auto"/>
      </w:pPr>
      <w:r>
        <w:t>the passenger next to her, Alex Pontes, that she was traveling so her son could be hospitalized. She also explained that she was relying on the charity of others for living quarters.</w:t>
      </w:r>
    </w:p>
    <w:p>
      <w:pPr>
        <w:pStyle w:val="5"/>
        <w:spacing w:before="4"/>
        <w:ind w:left="532"/>
      </w:pPr>
      <w:r>
        <w:t>The passenger talked to the crew of the airline and asked to use the airplane's loudspeaker, inviting</w:t>
      </w:r>
    </w:p>
    <w:p>
      <w:pPr>
        <w:spacing w:after="0"/>
        <w:sectPr>
          <w:pgSz w:w="10440" w:h="14750"/>
          <w:pgMar w:top="800" w:right="740" w:bottom="940" w:left="740" w:header="0" w:footer="750" w:gutter="0"/>
          <w:cols w:space="720" w:num="1"/>
        </w:sectPr>
      </w:pPr>
    </w:p>
    <w:p>
      <w:pPr>
        <w:pStyle w:val="5"/>
        <w:spacing w:before="76" w:line="278" w:lineRule="auto"/>
        <w:ind w:right="102"/>
        <w:jc w:val="both"/>
      </w:pPr>
      <w:r>
        <w:t>the other travelers to contribute to a spontaneous collection to help the mother and her son. “All of us would</w:t>
      </w:r>
      <w:r>
        <w:rPr>
          <w:spacing w:val="-6"/>
        </w:rPr>
        <w:t xml:space="preserve"> </w:t>
      </w:r>
      <w:r>
        <w:t>like</w:t>
      </w:r>
      <w:r>
        <w:rPr>
          <w:spacing w:val="-4"/>
        </w:rPr>
        <w:t xml:space="preserve"> </w:t>
      </w:r>
      <w:r>
        <w:t>to</w:t>
      </w:r>
      <w:r>
        <w:rPr>
          <w:spacing w:val="-4"/>
        </w:rPr>
        <w:t xml:space="preserve"> </w:t>
      </w:r>
      <w:r>
        <w:t>find</w:t>
      </w:r>
      <w:r>
        <w:rPr>
          <w:spacing w:val="-6"/>
        </w:rPr>
        <w:t xml:space="preserve"> </w:t>
      </w:r>
      <w:r>
        <w:t>an</w:t>
      </w:r>
      <w:r>
        <w:rPr>
          <w:spacing w:val="-4"/>
        </w:rPr>
        <w:t xml:space="preserve"> </w:t>
      </w:r>
      <w:r>
        <w:t>angel</w:t>
      </w:r>
      <w:r>
        <w:rPr>
          <w:spacing w:val="-5"/>
        </w:rPr>
        <w:t xml:space="preserve"> </w:t>
      </w:r>
      <w:r>
        <w:t>to</w:t>
      </w:r>
      <w:r>
        <w:rPr>
          <w:spacing w:val="-6"/>
        </w:rPr>
        <w:t xml:space="preserve"> </w:t>
      </w:r>
      <w:r>
        <w:t>help</w:t>
      </w:r>
      <w:r>
        <w:rPr>
          <w:spacing w:val="-4"/>
        </w:rPr>
        <w:t xml:space="preserve"> </w:t>
      </w:r>
      <w:r>
        <w:t>us.</w:t>
      </w:r>
      <w:r>
        <w:rPr>
          <w:spacing w:val="-11"/>
        </w:rPr>
        <w:t xml:space="preserve"> </w:t>
      </w:r>
      <w:r>
        <w:t>Those</w:t>
      </w:r>
      <w:r>
        <w:rPr>
          <w:spacing w:val="-6"/>
        </w:rPr>
        <w:t xml:space="preserve"> </w:t>
      </w:r>
      <w:r>
        <w:t>of</w:t>
      </w:r>
      <w:r>
        <w:rPr>
          <w:spacing w:val="-7"/>
        </w:rPr>
        <w:t xml:space="preserve"> </w:t>
      </w:r>
      <w:r>
        <w:t>us</w:t>
      </w:r>
      <w:r>
        <w:rPr>
          <w:spacing w:val="-6"/>
        </w:rPr>
        <w:t xml:space="preserve"> </w:t>
      </w:r>
      <w:r>
        <w:t>who</w:t>
      </w:r>
      <w:r>
        <w:rPr>
          <w:spacing w:val="-6"/>
        </w:rPr>
        <w:t xml:space="preserve"> </w:t>
      </w:r>
      <w:r>
        <w:t>feel</w:t>
      </w:r>
      <w:r>
        <w:rPr>
          <w:spacing w:val="-5"/>
        </w:rPr>
        <w:t xml:space="preserve"> </w:t>
      </w:r>
      <w:r>
        <w:t>moved</w:t>
      </w:r>
      <w:r>
        <w:rPr>
          <w:spacing w:val="-4"/>
        </w:rPr>
        <w:t xml:space="preserve"> </w:t>
      </w:r>
      <w:r>
        <w:t>to</w:t>
      </w:r>
      <w:r>
        <w:rPr>
          <w:spacing w:val="-6"/>
        </w:rPr>
        <w:t xml:space="preserve"> </w:t>
      </w:r>
      <w:r>
        <w:t>do</w:t>
      </w:r>
      <w:r>
        <w:rPr>
          <w:spacing w:val="-4"/>
        </w:rPr>
        <w:t xml:space="preserve"> </w:t>
      </w:r>
      <w:r>
        <w:t>so,</w:t>
      </w:r>
      <w:r>
        <w:rPr>
          <w:spacing w:val="-4"/>
        </w:rPr>
        <w:t xml:space="preserve"> </w:t>
      </w:r>
      <w:r>
        <w:t>let's</w:t>
      </w:r>
      <w:r>
        <w:rPr>
          <w:spacing w:val="-4"/>
        </w:rPr>
        <w:t xml:space="preserve"> </w:t>
      </w:r>
      <w:r>
        <w:t>help</w:t>
      </w:r>
      <w:r>
        <w:rPr>
          <w:spacing w:val="-4"/>
        </w:rPr>
        <w:t xml:space="preserve"> </w:t>
      </w:r>
      <w:r>
        <w:t>this</w:t>
      </w:r>
      <w:r>
        <w:rPr>
          <w:spacing w:val="-4"/>
        </w:rPr>
        <w:t xml:space="preserve"> </w:t>
      </w:r>
      <w:r>
        <w:t>mother</w:t>
      </w:r>
      <w:r>
        <w:rPr>
          <w:spacing w:val="-4"/>
        </w:rPr>
        <w:t xml:space="preserve"> </w:t>
      </w:r>
      <w:r>
        <w:t>to</w:t>
      </w:r>
      <w:r>
        <w:rPr>
          <w:spacing w:val="-4"/>
        </w:rPr>
        <w:t xml:space="preserve"> </w:t>
      </w:r>
      <w:r>
        <w:t xml:space="preserve">take a little something with </w:t>
      </w:r>
      <w:r>
        <w:rPr>
          <w:spacing w:val="-3"/>
        </w:rPr>
        <w:t xml:space="preserve">her, </w:t>
      </w:r>
      <w:r>
        <w:t>a little something we have and can share." he</w:t>
      </w:r>
      <w:r>
        <w:rPr>
          <w:spacing w:val="-15"/>
        </w:rPr>
        <w:t xml:space="preserve"> </w:t>
      </w:r>
      <w:r>
        <w:t>said.</w:t>
      </w:r>
    </w:p>
    <w:p>
      <w:pPr>
        <w:pStyle w:val="5"/>
        <w:spacing w:before="0" w:line="278" w:lineRule="auto"/>
        <w:ind w:right="103" w:firstLine="420"/>
        <w:jc w:val="both"/>
      </w:pPr>
      <w:r>
        <w:t>In</w:t>
      </w:r>
      <w:r>
        <w:rPr>
          <w:spacing w:val="-6"/>
        </w:rPr>
        <w:t xml:space="preserve"> </w:t>
      </w:r>
      <w:r>
        <w:t>a</w:t>
      </w:r>
      <w:r>
        <w:rPr>
          <w:spacing w:val="-6"/>
        </w:rPr>
        <w:t xml:space="preserve"> </w:t>
      </w:r>
      <w:r>
        <w:t>matter</w:t>
      </w:r>
      <w:r>
        <w:rPr>
          <w:spacing w:val="-7"/>
        </w:rPr>
        <w:t xml:space="preserve"> </w:t>
      </w:r>
      <w:r>
        <w:t>of</w:t>
      </w:r>
      <w:r>
        <w:rPr>
          <w:spacing w:val="-7"/>
        </w:rPr>
        <w:t xml:space="preserve"> </w:t>
      </w:r>
      <w:r>
        <w:t>minutes,</w:t>
      </w:r>
      <w:r>
        <w:rPr>
          <w:spacing w:val="-6"/>
        </w:rPr>
        <w:t xml:space="preserve"> </w:t>
      </w:r>
      <w:r>
        <w:t>passengers</w:t>
      </w:r>
      <w:r>
        <w:rPr>
          <w:spacing w:val="-6"/>
        </w:rPr>
        <w:t xml:space="preserve"> </w:t>
      </w:r>
      <w:r>
        <w:t>offered</w:t>
      </w:r>
      <w:r>
        <w:rPr>
          <w:spacing w:val="-6"/>
        </w:rPr>
        <w:t xml:space="preserve"> </w:t>
      </w:r>
      <w:r>
        <w:t>a</w:t>
      </w:r>
      <w:r>
        <w:rPr>
          <w:spacing w:val="-6"/>
        </w:rPr>
        <w:t xml:space="preserve"> </w:t>
      </w:r>
      <w:r>
        <w:t>total</w:t>
      </w:r>
      <w:r>
        <w:rPr>
          <w:spacing w:val="-10"/>
        </w:rPr>
        <w:t xml:space="preserve"> </w:t>
      </w:r>
      <w:r>
        <w:t>worth</w:t>
      </w:r>
      <w:r>
        <w:rPr>
          <w:spacing w:val="-6"/>
        </w:rPr>
        <w:t xml:space="preserve"> </w:t>
      </w:r>
      <w:r>
        <w:t>near</w:t>
      </w:r>
      <w:r>
        <w:rPr>
          <w:spacing w:val="-7"/>
        </w:rPr>
        <w:t xml:space="preserve"> </w:t>
      </w:r>
      <w:r>
        <w:t>$</w:t>
      </w:r>
      <w:r>
        <w:rPr>
          <w:spacing w:val="-6"/>
        </w:rPr>
        <w:t xml:space="preserve"> </w:t>
      </w:r>
      <w:r>
        <w:t>400</w:t>
      </w:r>
      <w:r>
        <w:rPr>
          <w:spacing w:val="-8"/>
        </w:rPr>
        <w:t xml:space="preserve"> </w:t>
      </w:r>
      <w:r>
        <w:t>which</w:t>
      </w:r>
      <w:r>
        <w:rPr>
          <w:spacing w:val="-6"/>
        </w:rPr>
        <w:t xml:space="preserve"> </w:t>
      </w:r>
      <w:r>
        <w:t>goes</w:t>
      </w:r>
      <w:r>
        <w:rPr>
          <w:spacing w:val="-7"/>
        </w:rPr>
        <w:t xml:space="preserve"> </w:t>
      </w:r>
      <w:r>
        <w:t>a</w:t>
      </w:r>
      <w:r>
        <w:rPr>
          <w:spacing w:val="-6"/>
        </w:rPr>
        <w:t xml:space="preserve"> </w:t>
      </w:r>
      <w:r>
        <w:t>lot</w:t>
      </w:r>
      <w:r>
        <w:rPr>
          <w:spacing w:val="-7"/>
        </w:rPr>
        <w:t xml:space="preserve"> </w:t>
      </w:r>
      <w:r>
        <w:t>further</w:t>
      </w:r>
      <w:r>
        <w:rPr>
          <w:spacing w:val="-7"/>
        </w:rPr>
        <w:t xml:space="preserve"> </w:t>
      </w:r>
      <w:r>
        <w:t>in</w:t>
      </w:r>
      <w:r>
        <w:rPr>
          <w:spacing w:val="-6"/>
        </w:rPr>
        <w:t xml:space="preserve"> </w:t>
      </w:r>
      <w:r>
        <w:t>Brazil than in the USA, plus applause for the mother, who was thrilled with the help and repeatedly expressed her gratitude to the</w:t>
      </w:r>
      <w:r>
        <w:rPr>
          <w:spacing w:val="-7"/>
        </w:rPr>
        <w:t xml:space="preserve"> </w:t>
      </w:r>
      <w:r>
        <w:t>passengers.</w:t>
      </w:r>
    </w:p>
    <w:p>
      <w:pPr>
        <w:pStyle w:val="5"/>
        <w:spacing w:before="0" w:line="278" w:lineRule="auto"/>
        <w:ind w:right="105" w:firstLine="420"/>
        <w:jc w:val="both"/>
      </w:pPr>
      <w:r>
        <w:t>The site that first shared the story later updated the article, adding that Caleb went through surgery and was recovering well. The website Razoes Para Acreditar reported that the story caught the attention of Brazilin TV personality Luciano Huck, who started a crowdfunding campaign to help the family.</w:t>
      </w:r>
    </w:p>
    <w:p>
      <w:pPr>
        <w:pStyle w:val="5"/>
        <w:spacing w:before="0" w:line="278" w:lineRule="auto"/>
        <w:ind w:right="106" w:firstLine="420"/>
        <w:jc w:val="both"/>
      </w:pPr>
      <w:r>
        <w:t>This story just goes to show that a kind act can go a long way towards making an important difference in someone's life. There are people in need all around us, Let's not let these chances to help others pass us by!</w:t>
      </w:r>
    </w:p>
    <w:p>
      <w:pPr>
        <w:pStyle w:val="10"/>
        <w:numPr>
          <w:ilvl w:val="0"/>
          <w:numId w:val="1"/>
        </w:numPr>
        <w:tabs>
          <w:tab w:val="left" w:pos="424"/>
        </w:tabs>
        <w:spacing w:before="0" w:after="0" w:line="240" w:lineRule="auto"/>
        <w:ind w:left="423" w:right="0" w:hanging="311"/>
        <w:jc w:val="both"/>
        <w:rPr>
          <w:sz w:val="21"/>
        </w:rPr>
      </w:pPr>
      <w:r>
        <w:rPr>
          <w:sz w:val="21"/>
        </w:rPr>
        <w:t>Why was the mother</w:t>
      </w:r>
      <w:r>
        <w:rPr>
          <w:spacing w:val="-10"/>
          <w:sz w:val="21"/>
        </w:rPr>
        <w:t xml:space="preserve"> </w:t>
      </w:r>
      <w:r>
        <w:rPr>
          <w:sz w:val="21"/>
        </w:rPr>
        <w:t>traveling?</w:t>
      </w:r>
    </w:p>
    <w:p>
      <w:pPr>
        <w:pStyle w:val="10"/>
        <w:numPr>
          <w:ilvl w:val="1"/>
          <w:numId w:val="1"/>
        </w:numPr>
        <w:tabs>
          <w:tab w:val="left" w:pos="787"/>
          <w:tab w:val="left" w:pos="4732"/>
        </w:tabs>
        <w:spacing w:before="38" w:after="0" w:line="240" w:lineRule="auto"/>
        <w:ind w:left="786" w:right="0" w:hanging="254"/>
        <w:jc w:val="left"/>
        <w:rPr>
          <w:sz w:val="21"/>
        </w:rPr>
      </w:pPr>
      <w:r>
        <w:rPr>
          <w:spacing w:val="-9"/>
          <w:sz w:val="21"/>
        </w:rPr>
        <w:t xml:space="preserve">To </w:t>
      </w:r>
      <w:r>
        <w:rPr>
          <w:sz w:val="21"/>
        </w:rPr>
        <w:t>get her sick</w:t>
      </w:r>
      <w:r>
        <w:rPr>
          <w:spacing w:val="6"/>
          <w:sz w:val="21"/>
        </w:rPr>
        <w:t xml:space="preserve"> </w:t>
      </w:r>
      <w:r>
        <w:rPr>
          <w:sz w:val="21"/>
        </w:rPr>
        <w:t>son</w:t>
      </w:r>
      <w:r>
        <w:rPr>
          <w:spacing w:val="-1"/>
          <w:sz w:val="21"/>
        </w:rPr>
        <w:t xml:space="preserve"> </w:t>
      </w:r>
      <w:r>
        <w:rPr>
          <w:sz w:val="21"/>
        </w:rPr>
        <w:t>treated</w:t>
      </w:r>
      <w:r>
        <w:rPr>
          <w:sz w:val="21"/>
        </w:rPr>
        <w:tab/>
      </w:r>
      <w:r>
        <w:rPr>
          <w:sz w:val="21"/>
        </w:rPr>
        <w:t xml:space="preserve">B. </w:t>
      </w:r>
      <w:r>
        <w:rPr>
          <w:spacing w:val="-7"/>
          <w:sz w:val="21"/>
        </w:rPr>
        <w:t xml:space="preserve">To </w:t>
      </w:r>
      <w:r>
        <w:rPr>
          <w:sz w:val="21"/>
        </w:rPr>
        <w:t>look for living</w:t>
      </w:r>
      <w:r>
        <w:rPr>
          <w:spacing w:val="-6"/>
          <w:sz w:val="21"/>
        </w:rPr>
        <w:t xml:space="preserve"> </w:t>
      </w:r>
      <w:r>
        <w:rPr>
          <w:sz w:val="21"/>
        </w:rPr>
        <w:t>quarters</w:t>
      </w:r>
    </w:p>
    <w:p>
      <w:pPr>
        <w:pStyle w:val="5"/>
        <w:tabs>
          <w:tab w:val="left" w:pos="4732"/>
        </w:tabs>
        <w:spacing w:before="38"/>
        <w:ind w:left="532"/>
      </w:pPr>
      <w:r>
        <w:t xml:space="preserve">C. </w:t>
      </w:r>
      <w:r>
        <w:rPr>
          <w:spacing w:val="-7"/>
        </w:rPr>
        <w:t xml:space="preserve">To </w:t>
      </w:r>
      <w:r>
        <w:t>change for a</w:t>
      </w:r>
      <w:r>
        <w:rPr>
          <w:spacing w:val="-5"/>
        </w:rPr>
        <w:t xml:space="preserve"> </w:t>
      </w:r>
      <w:r>
        <w:t>better</w:t>
      </w:r>
      <w:r>
        <w:rPr>
          <w:spacing w:val="-2"/>
        </w:rPr>
        <w:t xml:space="preserve"> </w:t>
      </w:r>
      <w:r>
        <w:t>life</w:t>
      </w:r>
      <w:r>
        <w:tab/>
      </w:r>
      <w:r>
        <w:t xml:space="preserve">D. </w:t>
      </w:r>
      <w:r>
        <w:rPr>
          <w:spacing w:val="-9"/>
        </w:rPr>
        <w:t xml:space="preserve">To </w:t>
      </w:r>
      <w:r>
        <w:t>pick up her son from</w:t>
      </w:r>
      <w:r>
        <w:rPr>
          <w:spacing w:val="-1"/>
        </w:rPr>
        <w:t xml:space="preserve"> </w:t>
      </w:r>
      <w:r>
        <w:t>hospital.</w:t>
      </w:r>
    </w:p>
    <w:p>
      <w:pPr>
        <w:pStyle w:val="10"/>
        <w:numPr>
          <w:ilvl w:val="0"/>
          <w:numId w:val="1"/>
        </w:numPr>
        <w:tabs>
          <w:tab w:val="left" w:pos="424"/>
        </w:tabs>
        <w:spacing w:before="36" w:after="0" w:line="240" w:lineRule="auto"/>
        <w:ind w:left="423" w:right="0" w:hanging="311"/>
        <w:jc w:val="both"/>
        <w:rPr>
          <w:sz w:val="21"/>
        </w:rPr>
      </w:pPr>
      <w:r>
        <w:rPr>
          <w:sz w:val="21"/>
        </w:rPr>
        <w:t>What did Alex Pontes do for the mother on the</w:t>
      </w:r>
      <w:r>
        <w:rPr>
          <w:spacing w:val="-23"/>
          <w:sz w:val="21"/>
        </w:rPr>
        <w:t xml:space="preserve"> </w:t>
      </w:r>
      <w:r>
        <w:rPr>
          <w:sz w:val="21"/>
        </w:rPr>
        <w:t>plane?</w:t>
      </w:r>
    </w:p>
    <w:p>
      <w:pPr>
        <w:pStyle w:val="10"/>
        <w:numPr>
          <w:ilvl w:val="1"/>
          <w:numId w:val="1"/>
        </w:numPr>
        <w:tabs>
          <w:tab w:val="left" w:pos="790"/>
          <w:tab w:val="left" w:pos="4732"/>
        </w:tabs>
        <w:spacing w:before="39" w:after="0" w:line="240" w:lineRule="auto"/>
        <w:ind w:left="789" w:right="0" w:hanging="257"/>
        <w:jc w:val="left"/>
        <w:rPr>
          <w:sz w:val="21"/>
        </w:rPr>
      </w:pPr>
      <w:r>
        <w:rPr>
          <w:sz w:val="21"/>
        </w:rPr>
        <w:t>He gave her $ 400</w:t>
      </w:r>
      <w:r>
        <w:rPr>
          <w:spacing w:val="-5"/>
          <w:sz w:val="21"/>
        </w:rPr>
        <w:t xml:space="preserve"> </w:t>
      </w:r>
      <w:r>
        <w:rPr>
          <w:sz w:val="21"/>
        </w:rPr>
        <w:t>by</w:t>
      </w:r>
      <w:r>
        <w:rPr>
          <w:spacing w:val="-4"/>
          <w:sz w:val="21"/>
        </w:rPr>
        <w:t xml:space="preserve"> </w:t>
      </w:r>
      <w:r>
        <w:rPr>
          <w:sz w:val="21"/>
        </w:rPr>
        <w:t>himself</w:t>
      </w:r>
      <w:r>
        <w:rPr>
          <w:sz w:val="21"/>
        </w:rPr>
        <w:tab/>
      </w:r>
      <w:r>
        <w:rPr>
          <w:sz w:val="21"/>
        </w:rPr>
        <w:t>B. He called for donation for</w:t>
      </w:r>
      <w:r>
        <w:rPr>
          <w:spacing w:val="-5"/>
          <w:sz w:val="21"/>
        </w:rPr>
        <w:t xml:space="preserve"> </w:t>
      </w:r>
      <w:r>
        <w:rPr>
          <w:sz w:val="21"/>
        </w:rPr>
        <w:t>her</w:t>
      </w:r>
    </w:p>
    <w:p>
      <w:pPr>
        <w:pStyle w:val="5"/>
        <w:tabs>
          <w:tab w:val="left" w:pos="4732"/>
        </w:tabs>
        <w:spacing w:before="39"/>
        <w:ind w:left="532"/>
      </w:pPr>
      <w:r>
        <w:t>C. He helped her find</w:t>
      </w:r>
      <w:r>
        <w:rPr>
          <w:spacing w:val="-9"/>
        </w:rPr>
        <w:t xml:space="preserve"> </w:t>
      </w:r>
      <w:r>
        <w:t>a</w:t>
      </w:r>
      <w:r>
        <w:rPr>
          <w:spacing w:val="-1"/>
        </w:rPr>
        <w:t xml:space="preserve"> </w:t>
      </w:r>
      <w:r>
        <w:t>hospital</w:t>
      </w:r>
      <w:r>
        <w:tab/>
      </w:r>
      <w:r>
        <w:t>D. He helped her attend to her</w:t>
      </w:r>
      <w:r>
        <w:rPr>
          <w:spacing w:val="-8"/>
        </w:rPr>
        <w:t xml:space="preserve"> </w:t>
      </w:r>
      <w:r>
        <w:t>son</w:t>
      </w:r>
    </w:p>
    <w:p>
      <w:pPr>
        <w:pStyle w:val="10"/>
        <w:numPr>
          <w:ilvl w:val="0"/>
          <w:numId w:val="1"/>
        </w:numPr>
        <w:tabs>
          <w:tab w:val="left" w:pos="424"/>
        </w:tabs>
        <w:spacing w:before="36" w:after="0" w:line="240" w:lineRule="auto"/>
        <w:ind w:left="423" w:right="0" w:hanging="311"/>
        <w:jc w:val="both"/>
        <w:rPr>
          <w:sz w:val="21"/>
        </w:rPr>
      </w:pPr>
      <w:r>
        <w:rPr>
          <w:sz w:val="21"/>
        </w:rPr>
        <w:t>Why did Lauciano Huck decide to help the mother and her</w:t>
      </w:r>
      <w:r>
        <w:rPr>
          <w:spacing w:val="-10"/>
          <w:sz w:val="21"/>
        </w:rPr>
        <w:t xml:space="preserve"> </w:t>
      </w:r>
      <w:r>
        <w:rPr>
          <w:sz w:val="21"/>
        </w:rPr>
        <w:t>son?</w:t>
      </w:r>
    </w:p>
    <w:p>
      <w:pPr>
        <w:pStyle w:val="10"/>
        <w:numPr>
          <w:ilvl w:val="1"/>
          <w:numId w:val="1"/>
        </w:numPr>
        <w:tabs>
          <w:tab w:val="left" w:pos="790"/>
          <w:tab w:val="left" w:pos="4732"/>
        </w:tabs>
        <w:spacing w:before="38" w:after="0" w:line="240" w:lineRule="auto"/>
        <w:ind w:left="789" w:right="0" w:hanging="257"/>
        <w:jc w:val="left"/>
        <w:rPr>
          <w:sz w:val="21"/>
        </w:rPr>
      </w:pPr>
      <w:r>
        <w:rPr>
          <w:sz w:val="21"/>
        </w:rPr>
        <w:t>He was one of the witnesses on</w:t>
      </w:r>
      <w:r>
        <w:rPr>
          <w:spacing w:val="-11"/>
          <w:sz w:val="21"/>
        </w:rPr>
        <w:t xml:space="preserve"> </w:t>
      </w:r>
      <w:r>
        <w:rPr>
          <w:sz w:val="21"/>
        </w:rPr>
        <w:t>the</w:t>
      </w:r>
      <w:r>
        <w:rPr>
          <w:spacing w:val="-1"/>
          <w:sz w:val="21"/>
        </w:rPr>
        <w:t xml:space="preserve"> </w:t>
      </w:r>
      <w:r>
        <w:rPr>
          <w:sz w:val="21"/>
        </w:rPr>
        <w:t>plane.</w:t>
      </w:r>
      <w:r>
        <w:rPr>
          <w:sz w:val="21"/>
        </w:rPr>
        <w:tab/>
      </w:r>
      <w:r>
        <w:rPr>
          <w:sz w:val="21"/>
        </w:rPr>
        <w:t>B. He wanted to make them</w:t>
      </w:r>
      <w:r>
        <w:rPr>
          <w:spacing w:val="-8"/>
          <w:sz w:val="21"/>
        </w:rPr>
        <w:t xml:space="preserve"> </w:t>
      </w:r>
      <w:r>
        <w:rPr>
          <w:sz w:val="21"/>
        </w:rPr>
        <w:t>well-known.</w:t>
      </w:r>
    </w:p>
    <w:p>
      <w:pPr>
        <w:pStyle w:val="5"/>
        <w:tabs>
          <w:tab w:val="left" w:pos="4732"/>
        </w:tabs>
        <w:spacing w:before="38"/>
        <w:ind w:left="532"/>
      </w:pPr>
      <w:r>
        <w:t>C. He was inspired by the</w:t>
      </w:r>
      <w:r>
        <w:rPr>
          <w:spacing w:val="-9"/>
        </w:rPr>
        <w:t xml:space="preserve"> </w:t>
      </w:r>
      <w:r>
        <w:t>spontaneous</w:t>
      </w:r>
      <w:r>
        <w:rPr>
          <w:spacing w:val="-2"/>
        </w:rPr>
        <w:t xml:space="preserve"> </w:t>
      </w:r>
      <w:r>
        <w:t>act.</w:t>
      </w:r>
      <w:r>
        <w:tab/>
      </w:r>
      <w:r>
        <w:t>D. He was asked to offer assistance by</w:t>
      </w:r>
      <w:r>
        <w:rPr>
          <w:spacing w:val="-14"/>
        </w:rPr>
        <w:t xml:space="preserve"> </w:t>
      </w:r>
      <w:r>
        <w:t>them.</w:t>
      </w:r>
    </w:p>
    <w:p>
      <w:pPr>
        <w:pStyle w:val="10"/>
        <w:numPr>
          <w:ilvl w:val="0"/>
          <w:numId w:val="1"/>
        </w:numPr>
        <w:tabs>
          <w:tab w:val="left" w:pos="424"/>
        </w:tabs>
        <w:spacing w:before="36" w:after="0" w:line="240" w:lineRule="auto"/>
        <w:ind w:left="423" w:right="0" w:hanging="311"/>
        <w:jc w:val="both"/>
        <w:rPr>
          <w:sz w:val="21"/>
        </w:rPr>
      </w:pPr>
      <w:r>
        <w:rPr>
          <w:sz w:val="21"/>
        </w:rPr>
        <w:t>What is the author' s main purpose in writing the</w:t>
      </w:r>
      <w:r>
        <w:rPr>
          <w:spacing w:val="-17"/>
          <w:sz w:val="21"/>
        </w:rPr>
        <w:t xml:space="preserve"> </w:t>
      </w:r>
      <w:r>
        <w:rPr>
          <w:sz w:val="21"/>
        </w:rPr>
        <w:t>text?</w:t>
      </w:r>
    </w:p>
    <w:p>
      <w:pPr>
        <w:pStyle w:val="10"/>
        <w:numPr>
          <w:ilvl w:val="1"/>
          <w:numId w:val="1"/>
        </w:numPr>
        <w:tabs>
          <w:tab w:val="left" w:pos="787"/>
          <w:tab w:val="left" w:pos="4732"/>
        </w:tabs>
        <w:spacing w:before="39" w:after="0" w:line="240" w:lineRule="auto"/>
        <w:ind w:left="786" w:right="0" w:hanging="254"/>
        <w:jc w:val="left"/>
        <w:rPr>
          <w:sz w:val="21"/>
        </w:rPr>
      </w:pPr>
      <w:r>
        <w:rPr>
          <w:spacing w:val="-9"/>
          <w:sz w:val="21"/>
        </w:rPr>
        <w:t xml:space="preserve">To </w:t>
      </w:r>
      <w:r>
        <w:rPr>
          <w:sz w:val="21"/>
        </w:rPr>
        <w:t>speak highly of a</w:t>
      </w:r>
      <w:r>
        <w:rPr>
          <w:spacing w:val="-1"/>
          <w:sz w:val="21"/>
        </w:rPr>
        <w:t xml:space="preserve"> </w:t>
      </w:r>
      <w:r>
        <w:rPr>
          <w:sz w:val="21"/>
        </w:rPr>
        <w:t>kind</w:t>
      </w:r>
      <w:r>
        <w:rPr>
          <w:spacing w:val="-4"/>
          <w:sz w:val="21"/>
        </w:rPr>
        <w:t xml:space="preserve"> </w:t>
      </w:r>
      <w:r>
        <w:rPr>
          <w:sz w:val="21"/>
        </w:rPr>
        <w:t>passenger.</w:t>
      </w:r>
      <w:r>
        <w:rPr>
          <w:sz w:val="21"/>
        </w:rPr>
        <w:tab/>
      </w:r>
      <w:r>
        <w:rPr>
          <w:sz w:val="21"/>
        </w:rPr>
        <w:t xml:space="preserve">B. </w:t>
      </w:r>
      <w:r>
        <w:rPr>
          <w:spacing w:val="-7"/>
          <w:sz w:val="21"/>
        </w:rPr>
        <w:t xml:space="preserve">To </w:t>
      </w:r>
      <w:r>
        <w:rPr>
          <w:sz w:val="21"/>
        </w:rPr>
        <w:t>ask us to communicate with</w:t>
      </w:r>
      <w:r>
        <w:rPr>
          <w:spacing w:val="-7"/>
          <w:sz w:val="21"/>
        </w:rPr>
        <w:t xml:space="preserve"> </w:t>
      </w:r>
      <w:r>
        <w:rPr>
          <w:sz w:val="21"/>
        </w:rPr>
        <w:t>others.</w:t>
      </w:r>
    </w:p>
    <w:p>
      <w:pPr>
        <w:pStyle w:val="5"/>
        <w:tabs>
          <w:tab w:val="left" w:pos="4732"/>
        </w:tabs>
        <w:spacing w:before="39"/>
        <w:ind w:left="532"/>
      </w:pPr>
      <w:r>
        <w:t xml:space="preserve">C. </w:t>
      </w:r>
      <w:r>
        <w:rPr>
          <w:spacing w:val="-7"/>
        </w:rPr>
        <w:t xml:space="preserve">To </w:t>
      </w:r>
      <w:r>
        <w:t>show the importance of</w:t>
      </w:r>
      <w:r>
        <w:rPr>
          <w:spacing w:val="-6"/>
        </w:rPr>
        <w:t xml:space="preserve"> </w:t>
      </w:r>
      <w:r>
        <w:t>first</w:t>
      </w:r>
      <w:r>
        <w:rPr>
          <w:spacing w:val="-3"/>
        </w:rPr>
        <w:t xml:space="preserve"> </w:t>
      </w:r>
      <w:r>
        <w:t>aid.</w:t>
      </w:r>
      <w:r>
        <w:tab/>
      </w:r>
      <w:r>
        <w:t xml:space="preserve">D. </w:t>
      </w:r>
      <w:r>
        <w:rPr>
          <w:spacing w:val="-9"/>
        </w:rPr>
        <w:t xml:space="preserve">To </w:t>
      </w:r>
      <w:r>
        <w:t>encourage us to help those in</w:t>
      </w:r>
      <w:r>
        <w:rPr>
          <w:spacing w:val="1"/>
        </w:rPr>
        <w:t xml:space="preserve"> </w:t>
      </w:r>
      <w:r>
        <w:t>need.</w:t>
      </w:r>
    </w:p>
    <w:p>
      <w:pPr>
        <w:pStyle w:val="3"/>
        <w:rPr>
          <w:rFonts w:ascii="Times New Roman"/>
        </w:rPr>
      </w:pPr>
      <w:r>
        <w:rPr>
          <w:rFonts w:ascii="Times New Roman"/>
          <w:w w:val="99"/>
        </w:rPr>
        <w:t>C</w:t>
      </w:r>
    </w:p>
    <w:p>
      <w:pPr>
        <w:pStyle w:val="5"/>
        <w:spacing w:before="32" w:line="278" w:lineRule="auto"/>
        <w:ind w:right="103" w:firstLine="420"/>
        <w:jc w:val="both"/>
      </w:pPr>
      <w:r>
        <w:t>Housing</w:t>
      </w:r>
      <w:r>
        <w:rPr>
          <w:spacing w:val="-12"/>
        </w:rPr>
        <w:t xml:space="preserve"> </w:t>
      </w:r>
      <w:r>
        <w:t>officials</w:t>
      </w:r>
      <w:r>
        <w:rPr>
          <w:spacing w:val="-10"/>
        </w:rPr>
        <w:t xml:space="preserve"> </w:t>
      </w:r>
      <w:r>
        <w:t>say</w:t>
      </w:r>
      <w:r>
        <w:rPr>
          <w:spacing w:val="-9"/>
        </w:rPr>
        <w:t xml:space="preserve"> </w:t>
      </w:r>
      <w:r>
        <w:t>that</w:t>
      </w:r>
      <w:r>
        <w:rPr>
          <w:spacing w:val="-11"/>
        </w:rPr>
        <w:t xml:space="preserve"> </w:t>
      </w:r>
      <w:r>
        <w:t>lately</w:t>
      </w:r>
      <w:r>
        <w:rPr>
          <w:spacing w:val="-9"/>
        </w:rPr>
        <w:t xml:space="preserve"> </w:t>
      </w:r>
      <w:r>
        <w:t>they</w:t>
      </w:r>
      <w:r>
        <w:rPr>
          <w:spacing w:val="-10"/>
        </w:rPr>
        <w:t xml:space="preserve"> </w:t>
      </w:r>
      <w:r>
        <w:t>are</w:t>
      </w:r>
      <w:r>
        <w:rPr>
          <w:spacing w:val="-10"/>
        </w:rPr>
        <w:t xml:space="preserve"> </w:t>
      </w:r>
      <w:r>
        <w:t>noticing</w:t>
      </w:r>
      <w:r>
        <w:rPr>
          <w:spacing w:val="-9"/>
        </w:rPr>
        <w:t xml:space="preserve"> </w:t>
      </w:r>
      <w:r>
        <w:t>something</w:t>
      </w:r>
      <w:r>
        <w:rPr>
          <w:spacing w:val="-9"/>
        </w:rPr>
        <w:t xml:space="preserve"> </w:t>
      </w:r>
      <w:r>
        <w:t>different:</w:t>
      </w:r>
      <w:r>
        <w:rPr>
          <w:spacing w:val="-10"/>
        </w:rPr>
        <w:t xml:space="preserve"> </w:t>
      </w:r>
      <w:r>
        <w:t>students</w:t>
      </w:r>
      <w:r>
        <w:rPr>
          <w:spacing w:val="-10"/>
        </w:rPr>
        <w:t xml:space="preserve"> </w:t>
      </w:r>
      <w:r>
        <w:t>seem</w:t>
      </w:r>
      <w:r>
        <w:rPr>
          <w:spacing w:val="-11"/>
        </w:rPr>
        <w:t xml:space="preserve"> </w:t>
      </w:r>
      <w:r>
        <w:t>to</w:t>
      </w:r>
      <w:r>
        <w:rPr>
          <w:spacing w:val="-12"/>
        </w:rPr>
        <w:t xml:space="preserve"> </w:t>
      </w:r>
      <w:r>
        <w:t>lack</w:t>
      </w:r>
      <w:r>
        <w:rPr>
          <w:spacing w:val="-10"/>
        </w:rPr>
        <w:t xml:space="preserve"> </w:t>
      </w:r>
      <w:r>
        <w:t>the</w:t>
      </w:r>
      <w:r>
        <w:rPr>
          <w:spacing w:val="-12"/>
        </w:rPr>
        <w:t xml:space="preserve"> </w:t>
      </w:r>
      <w:r>
        <w:t xml:space="preserve">will and the skill, to address ordinary conflicts. </w:t>
      </w:r>
      <w:r>
        <w:rPr>
          <w:spacing w:val="-6"/>
        </w:rPr>
        <w:t xml:space="preserve">“We </w:t>
      </w:r>
      <w:r>
        <w:t>have students who are mad at each other and they text each</w:t>
      </w:r>
      <w:r>
        <w:rPr>
          <w:spacing w:val="-6"/>
        </w:rPr>
        <w:t xml:space="preserve"> </w:t>
      </w:r>
      <w:r>
        <w:t>other</w:t>
      </w:r>
      <w:r>
        <w:rPr>
          <w:spacing w:val="-7"/>
        </w:rPr>
        <w:t xml:space="preserve"> </w:t>
      </w:r>
      <w:r>
        <w:t>in</w:t>
      </w:r>
      <w:r>
        <w:rPr>
          <w:spacing w:val="-6"/>
        </w:rPr>
        <w:t xml:space="preserve"> </w:t>
      </w:r>
      <w:r>
        <w:t>the</w:t>
      </w:r>
      <w:r>
        <w:rPr>
          <w:spacing w:val="-6"/>
        </w:rPr>
        <w:t xml:space="preserve"> </w:t>
      </w:r>
      <w:r>
        <w:t>same</w:t>
      </w:r>
      <w:r>
        <w:rPr>
          <w:spacing w:val="-6"/>
        </w:rPr>
        <w:t xml:space="preserve"> </w:t>
      </w:r>
      <w:r>
        <w:t>room,”</w:t>
      </w:r>
      <w:r>
        <w:rPr>
          <w:spacing w:val="-6"/>
        </w:rPr>
        <w:t xml:space="preserve"> </w:t>
      </w:r>
      <w:r>
        <w:t>says</w:t>
      </w:r>
      <w:r>
        <w:rPr>
          <w:spacing w:val="-6"/>
        </w:rPr>
        <w:t xml:space="preserve"> </w:t>
      </w:r>
      <w:r>
        <w:t>a</w:t>
      </w:r>
      <w:r>
        <w:rPr>
          <w:spacing w:val="-6"/>
        </w:rPr>
        <w:t xml:space="preserve"> </w:t>
      </w:r>
      <w:r>
        <w:t>teacher.</w:t>
      </w:r>
      <w:r>
        <w:rPr>
          <w:spacing w:val="-6"/>
        </w:rPr>
        <w:t xml:space="preserve"> </w:t>
      </w:r>
      <w:r>
        <w:t>“So</w:t>
      </w:r>
      <w:r>
        <w:rPr>
          <w:spacing w:val="-6"/>
        </w:rPr>
        <w:t xml:space="preserve"> </w:t>
      </w:r>
      <w:r>
        <w:t>many</w:t>
      </w:r>
      <w:r>
        <w:rPr>
          <w:spacing w:val="-6"/>
        </w:rPr>
        <w:t xml:space="preserve"> </w:t>
      </w:r>
      <w:r>
        <w:t>of</w:t>
      </w:r>
      <w:r>
        <w:rPr>
          <w:spacing w:val="-7"/>
        </w:rPr>
        <w:t xml:space="preserve"> </w:t>
      </w:r>
      <w:r>
        <w:t>our</w:t>
      </w:r>
      <w:r>
        <w:rPr>
          <w:spacing w:val="-7"/>
        </w:rPr>
        <w:t xml:space="preserve"> </w:t>
      </w:r>
      <w:r>
        <w:t>roommate</w:t>
      </w:r>
      <w:r>
        <w:rPr>
          <w:spacing w:val="-6"/>
        </w:rPr>
        <w:t xml:space="preserve"> </w:t>
      </w:r>
      <w:r>
        <w:t>conflicts</w:t>
      </w:r>
      <w:r>
        <w:rPr>
          <w:spacing w:val="-6"/>
        </w:rPr>
        <w:t xml:space="preserve"> </w:t>
      </w:r>
      <w:r>
        <w:t>are</w:t>
      </w:r>
      <w:r>
        <w:rPr>
          <w:spacing w:val="-4"/>
        </w:rPr>
        <w:t xml:space="preserve"> </w:t>
      </w:r>
      <w:r>
        <w:t>because</w:t>
      </w:r>
      <w:r>
        <w:rPr>
          <w:spacing w:val="-6"/>
        </w:rPr>
        <w:t xml:space="preserve"> </w:t>
      </w:r>
      <w:r>
        <w:t>kids</w:t>
      </w:r>
      <w:r>
        <w:rPr>
          <w:spacing w:val="-6"/>
        </w:rPr>
        <w:t xml:space="preserve"> </w:t>
      </w:r>
      <w:r>
        <w:t>don't know how to negotiate a</w:t>
      </w:r>
      <w:r>
        <w:rPr>
          <w:spacing w:val="-8"/>
        </w:rPr>
        <w:t xml:space="preserve"> </w:t>
      </w:r>
      <w:r>
        <w:t>problem.”</w:t>
      </w:r>
    </w:p>
    <w:p>
      <w:pPr>
        <w:pStyle w:val="5"/>
        <w:spacing w:before="1" w:line="278" w:lineRule="auto"/>
        <w:ind w:right="101" w:firstLine="420"/>
        <w:jc w:val="both"/>
      </w:pPr>
      <w:r>
        <w:t>And as any pop psychologist will tell you, bottled emotions lead to silent discontent that can boil over</w:t>
      </w:r>
      <w:r>
        <w:rPr>
          <w:spacing w:val="-14"/>
        </w:rPr>
        <w:t xml:space="preserve"> </w:t>
      </w:r>
      <w:r>
        <w:t>into</w:t>
      </w:r>
      <w:r>
        <w:rPr>
          <w:spacing w:val="-13"/>
        </w:rPr>
        <w:t xml:space="preserve"> </w:t>
      </w:r>
      <w:r>
        <w:t>frustration</w:t>
      </w:r>
      <w:r>
        <w:rPr>
          <w:spacing w:val="-13"/>
        </w:rPr>
        <w:t xml:space="preserve"> </w:t>
      </w:r>
      <w:r>
        <w:t>and</w:t>
      </w:r>
      <w:r>
        <w:rPr>
          <w:spacing w:val="-13"/>
        </w:rPr>
        <w:t xml:space="preserve"> </w:t>
      </w:r>
      <w:r>
        <w:rPr>
          <w:spacing w:val="-4"/>
        </w:rPr>
        <w:t>anger.</w:t>
      </w:r>
      <w:r>
        <w:rPr>
          <w:spacing w:val="-23"/>
        </w:rPr>
        <w:t xml:space="preserve"> </w:t>
      </w:r>
      <w:r>
        <w:t>At</w:t>
      </w:r>
      <w:r>
        <w:rPr>
          <w:spacing w:val="-14"/>
        </w:rPr>
        <w:t xml:space="preserve"> </w:t>
      </w:r>
      <w:r>
        <w:t>the</w:t>
      </w:r>
      <w:r>
        <w:rPr>
          <w:spacing w:val="-16"/>
        </w:rPr>
        <w:t xml:space="preserve"> </w:t>
      </w:r>
      <w:r>
        <w:t>University</w:t>
      </w:r>
      <w:r>
        <w:rPr>
          <w:spacing w:val="-13"/>
        </w:rPr>
        <w:t xml:space="preserve"> </w:t>
      </w:r>
      <w:r>
        <w:t>of</w:t>
      </w:r>
      <w:r>
        <w:rPr>
          <w:spacing w:val="-16"/>
        </w:rPr>
        <w:t xml:space="preserve"> </w:t>
      </w:r>
      <w:r>
        <w:t>Florida,</w:t>
      </w:r>
      <w:r>
        <w:rPr>
          <w:spacing w:val="-13"/>
        </w:rPr>
        <w:t xml:space="preserve"> </w:t>
      </w:r>
      <w:r>
        <w:t>emotional</w:t>
      </w:r>
      <w:r>
        <w:rPr>
          <w:spacing w:val="-14"/>
        </w:rPr>
        <w:t xml:space="preserve"> </w:t>
      </w:r>
      <w:r>
        <w:t>outbursts</w:t>
      </w:r>
      <w:r>
        <w:rPr>
          <w:spacing w:val="-14"/>
        </w:rPr>
        <w:t xml:space="preserve"> </w:t>
      </w:r>
      <w:r>
        <w:t>occur</w:t>
      </w:r>
      <w:r>
        <w:rPr>
          <w:spacing w:val="-14"/>
        </w:rPr>
        <w:t xml:space="preserve"> </w:t>
      </w:r>
      <w:r>
        <w:t>about</w:t>
      </w:r>
      <w:r>
        <w:rPr>
          <w:spacing w:val="-14"/>
        </w:rPr>
        <w:t xml:space="preserve"> </w:t>
      </w:r>
      <w:r>
        <w:t>once</w:t>
      </w:r>
      <w:r>
        <w:rPr>
          <w:spacing w:val="-13"/>
        </w:rPr>
        <w:t xml:space="preserve"> </w:t>
      </w:r>
      <w:r>
        <w:t>a</w:t>
      </w:r>
      <w:r>
        <w:rPr>
          <w:spacing w:val="-16"/>
        </w:rPr>
        <w:t xml:space="preserve"> </w:t>
      </w:r>
      <w:r>
        <w:t>week, the</w:t>
      </w:r>
      <w:r>
        <w:rPr>
          <w:spacing w:val="-2"/>
        </w:rPr>
        <w:t xml:space="preserve"> </w:t>
      </w:r>
      <w:r>
        <w:t>university’s</w:t>
      </w:r>
      <w:r>
        <w:rPr>
          <w:spacing w:val="-2"/>
        </w:rPr>
        <w:t xml:space="preserve"> </w:t>
      </w:r>
      <w:r>
        <w:t>director</w:t>
      </w:r>
      <w:r>
        <w:rPr>
          <w:spacing w:val="-5"/>
        </w:rPr>
        <w:t xml:space="preserve"> </w:t>
      </w:r>
      <w:r>
        <w:t>of</w:t>
      </w:r>
      <w:r>
        <w:rPr>
          <w:spacing w:val="-3"/>
        </w:rPr>
        <w:t xml:space="preserve"> </w:t>
      </w:r>
      <w:r>
        <w:t>housing</w:t>
      </w:r>
      <w:r>
        <w:rPr>
          <w:spacing w:val="-2"/>
        </w:rPr>
        <w:t xml:space="preserve"> </w:t>
      </w:r>
      <w:r>
        <w:t>and</w:t>
      </w:r>
      <w:r>
        <w:rPr>
          <w:spacing w:val="-2"/>
        </w:rPr>
        <w:t xml:space="preserve"> </w:t>
      </w:r>
      <w:r>
        <w:t>residence</w:t>
      </w:r>
      <w:r>
        <w:rPr>
          <w:spacing w:val="-5"/>
        </w:rPr>
        <w:t xml:space="preserve"> </w:t>
      </w:r>
      <w:r>
        <w:t>education</w:t>
      </w:r>
      <w:r>
        <w:rPr>
          <w:spacing w:val="-2"/>
        </w:rPr>
        <w:t xml:space="preserve"> </w:t>
      </w:r>
      <w:r>
        <w:t>says.</w:t>
      </w:r>
      <w:r>
        <w:rPr>
          <w:spacing w:val="-5"/>
        </w:rPr>
        <w:t xml:space="preserve"> </w:t>
      </w:r>
      <w:r>
        <w:t>“It</w:t>
      </w:r>
      <w:r>
        <w:rPr>
          <w:spacing w:val="-3"/>
        </w:rPr>
        <w:t xml:space="preserve"> </w:t>
      </w:r>
      <w:r>
        <w:t>used</w:t>
      </w:r>
      <w:r>
        <w:rPr>
          <w:spacing w:val="-2"/>
        </w:rPr>
        <w:t xml:space="preserve"> </w:t>
      </w:r>
      <w:r>
        <w:t>to</w:t>
      </w:r>
      <w:r>
        <w:rPr>
          <w:spacing w:val="-5"/>
        </w:rPr>
        <w:t xml:space="preserve"> </w:t>
      </w:r>
      <w:r>
        <w:t>be:</w:t>
      </w:r>
      <w:r>
        <w:rPr>
          <w:spacing w:val="-3"/>
        </w:rPr>
        <w:t xml:space="preserve"> ‘Let’s</w:t>
      </w:r>
      <w:r>
        <w:rPr>
          <w:spacing w:val="-2"/>
        </w:rPr>
        <w:t xml:space="preserve"> </w:t>
      </w:r>
      <w:r>
        <w:t>sit</w:t>
      </w:r>
      <w:r>
        <w:rPr>
          <w:spacing w:val="-3"/>
        </w:rPr>
        <w:t xml:space="preserve"> </w:t>
      </w:r>
      <w:r>
        <w:t>down</w:t>
      </w:r>
      <w:r>
        <w:rPr>
          <w:spacing w:val="-5"/>
        </w:rPr>
        <w:t xml:space="preserve"> </w:t>
      </w:r>
      <w:r>
        <w:t>and</w:t>
      </w:r>
      <w:r>
        <w:rPr>
          <w:spacing w:val="-5"/>
        </w:rPr>
        <w:t xml:space="preserve"> </w:t>
      </w:r>
      <w:r>
        <w:t>talk about</w:t>
      </w:r>
      <w:r>
        <w:rPr>
          <w:spacing w:val="-10"/>
        </w:rPr>
        <w:t xml:space="preserve"> </w:t>
      </w:r>
      <w:r>
        <w:t>it.’”</w:t>
      </w:r>
      <w:r>
        <w:rPr>
          <w:spacing w:val="-9"/>
        </w:rPr>
        <w:t xml:space="preserve"> </w:t>
      </w:r>
      <w:r>
        <w:t>he</w:t>
      </w:r>
      <w:r>
        <w:rPr>
          <w:spacing w:val="-9"/>
        </w:rPr>
        <w:t xml:space="preserve"> </w:t>
      </w:r>
      <w:r>
        <w:t>says.</w:t>
      </w:r>
      <w:r>
        <w:rPr>
          <w:spacing w:val="-9"/>
        </w:rPr>
        <w:t xml:space="preserve"> </w:t>
      </w:r>
      <w:r>
        <w:t>“Over</w:t>
      </w:r>
      <w:r>
        <w:rPr>
          <w:spacing w:val="-9"/>
        </w:rPr>
        <w:t xml:space="preserve"> </w:t>
      </w:r>
      <w:r>
        <w:t>the</w:t>
      </w:r>
      <w:r>
        <w:rPr>
          <w:spacing w:val="-11"/>
        </w:rPr>
        <w:t xml:space="preserve"> </w:t>
      </w:r>
      <w:r>
        <w:t>past</w:t>
      </w:r>
      <w:r>
        <w:rPr>
          <w:spacing w:val="-9"/>
        </w:rPr>
        <w:t xml:space="preserve"> </w:t>
      </w:r>
      <w:r>
        <w:t>five</w:t>
      </w:r>
      <w:r>
        <w:rPr>
          <w:spacing w:val="-9"/>
        </w:rPr>
        <w:t xml:space="preserve"> </w:t>
      </w:r>
      <w:r>
        <w:t>years,</w:t>
      </w:r>
      <w:r>
        <w:rPr>
          <w:spacing w:val="-9"/>
        </w:rPr>
        <w:t xml:space="preserve"> </w:t>
      </w:r>
      <w:r>
        <w:t>roommate</w:t>
      </w:r>
      <w:r>
        <w:rPr>
          <w:spacing w:val="-9"/>
        </w:rPr>
        <w:t xml:space="preserve"> </w:t>
      </w:r>
      <w:r>
        <w:t>conflicts</w:t>
      </w:r>
      <w:r>
        <w:rPr>
          <w:spacing w:val="-9"/>
        </w:rPr>
        <w:t xml:space="preserve"> </w:t>
      </w:r>
      <w:r>
        <w:t>have</w:t>
      </w:r>
      <w:r>
        <w:rPr>
          <w:spacing w:val="-9"/>
        </w:rPr>
        <w:t xml:space="preserve"> </w:t>
      </w:r>
      <w:r>
        <w:t>increased.</w:t>
      </w:r>
      <w:r>
        <w:rPr>
          <w:spacing w:val="-13"/>
        </w:rPr>
        <w:t xml:space="preserve"> </w:t>
      </w:r>
      <w:r>
        <w:t>The</w:t>
      </w:r>
      <w:r>
        <w:rPr>
          <w:spacing w:val="-10"/>
        </w:rPr>
        <w:t xml:space="preserve"> </w:t>
      </w:r>
      <w:r>
        <w:t>students</w:t>
      </w:r>
      <w:r>
        <w:rPr>
          <w:spacing w:val="-9"/>
        </w:rPr>
        <w:t xml:space="preserve"> </w:t>
      </w:r>
      <w:r>
        <w:t>don’t</w:t>
      </w:r>
      <w:r>
        <w:rPr>
          <w:spacing w:val="-9"/>
        </w:rPr>
        <w:t xml:space="preserve"> </w:t>
      </w:r>
      <w:r>
        <w:t>have the person-to-person discussions and they don’t know how to handle them.” The problem is most dramatic among freshmen; housing professionals say they see improvement as students move toward graduation, but some never seem to catch on, and they worry about how such students will deal with conflicts after</w:t>
      </w:r>
      <w:r>
        <w:rPr>
          <w:spacing w:val="-6"/>
        </w:rPr>
        <w:t xml:space="preserve"> </w:t>
      </w:r>
      <w:r>
        <w:t>college.</w:t>
      </w:r>
    </w:p>
    <w:p>
      <w:pPr>
        <w:pStyle w:val="5"/>
        <w:spacing w:before="1" w:line="278" w:lineRule="auto"/>
        <w:ind w:right="101" w:firstLine="420"/>
        <w:jc w:val="both"/>
      </w:pPr>
      <w:r>
        <w:t>Administrators speculate that reliance on cell phones and the Internet may have made it easier for young people to avoid uncomfortable encounters. Why express anger in person when you can vent in a text? “Things are posted on someone’s wall on Facebook: Oh, my roommate kept me up all night studying,” says Dana Pysz, an assistant director in the office of residential life at the University of California,</w:t>
      </w:r>
      <w:r>
        <w:rPr>
          <w:spacing w:val="-11"/>
        </w:rPr>
        <w:t xml:space="preserve"> </w:t>
      </w:r>
      <w:r>
        <w:t>Los</w:t>
      </w:r>
      <w:r>
        <w:rPr>
          <w:spacing w:val="-23"/>
        </w:rPr>
        <w:t xml:space="preserve"> </w:t>
      </w:r>
      <w:r>
        <w:t>Angeles.</w:t>
      </w:r>
      <w:r>
        <w:rPr>
          <w:spacing w:val="-13"/>
        </w:rPr>
        <w:t xml:space="preserve"> </w:t>
      </w:r>
      <w:r>
        <w:rPr>
          <w:spacing w:val="-4"/>
        </w:rPr>
        <w:t>“It’s</w:t>
      </w:r>
      <w:r>
        <w:rPr>
          <w:spacing w:val="-11"/>
        </w:rPr>
        <w:t xml:space="preserve"> </w:t>
      </w:r>
      <w:r>
        <w:t>a</w:t>
      </w:r>
      <w:r>
        <w:rPr>
          <w:spacing w:val="-11"/>
        </w:rPr>
        <w:t xml:space="preserve"> </w:t>
      </w:r>
      <w:r>
        <w:t>different</w:t>
      </w:r>
      <w:r>
        <w:rPr>
          <w:spacing w:val="-14"/>
        </w:rPr>
        <w:t xml:space="preserve"> </w:t>
      </w:r>
      <w:r>
        <w:t>way</w:t>
      </w:r>
      <w:r>
        <w:rPr>
          <w:spacing w:val="-13"/>
        </w:rPr>
        <w:t xml:space="preserve"> </w:t>
      </w:r>
      <w:r>
        <w:t>to</w:t>
      </w:r>
      <w:r>
        <w:rPr>
          <w:spacing w:val="-11"/>
        </w:rPr>
        <w:t xml:space="preserve"> </w:t>
      </w:r>
      <w:r>
        <w:t>express</w:t>
      </w:r>
      <w:r>
        <w:rPr>
          <w:spacing w:val="-11"/>
        </w:rPr>
        <w:t xml:space="preserve"> </w:t>
      </w:r>
      <w:r>
        <w:t>their</w:t>
      </w:r>
      <w:r>
        <w:rPr>
          <w:spacing w:val="-11"/>
        </w:rPr>
        <w:t xml:space="preserve"> </w:t>
      </w:r>
      <w:r>
        <w:t>conflict</w:t>
      </w:r>
      <w:r>
        <w:rPr>
          <w:spacing w:val="-12"/>
        </w:rPr>
        <w:t xml:space="preserve"> </w:t>
      </w:r>
      <w:r>
        <w:t>to</w:t>
      </w:r>
      <w:r>
        <w:rPr>
          <w:spacing w:val="-11"/>
        </w:rPr>
        <w:t xml:space="preserve"> </w:t>
      </w:r>
      <w:r>
        <w:t>each</w:t>
      </w:r>
      <w:r>
        <w:rPr>
          <w:spacing w:val="-11"/>
        </w:rPr>
        <w:t xml:space="preserve"> </w:t>
      </w:r>
      <w:r>
        <w:rPr>
          <w:spacing w:val="-3"/>
        </w:rPr>
        <w:t>other,</w:t>
      </w:r>
      <w:r>
        <w:rPr>
          <w:spacing w:val="-13"/>
        </w:rPr>
        <w:t xml:space="preserve"> </w:t>
      </w:r>
      <w:r>
        <w:t>consequently</w:t>
      </w:r>
      <w:r>
        <w:rPr>
          <w:spacing w:val="-11"/>
        </w:rPr>
        <w:t xml:space="preserve"> </w:t>
      </w:r>
      <w:r>
        <w:t>creating even more frictions as complaints go public.” In recent focus groups at North Carolina State University, dorm residents said they would not even confront noisy neighbors on their</w:t>
      </w:r>
      <w:r>
        <w:rPr>
          <w:spacing w:val="-11"/>
        </w:rPr>
        <w:t xml:space="preserve"> </w:t>
      </w:r>
      <w:r>
        <w:rPr>
          <w:spacing w:val="-3"/>
        </w:rPr>
        <w:t>floor.</w:t>
      </w:r>
    </w:p>
    <w:p>
      <w:pPr>
        <w:pStyle w:val="5"/>
        <w:spacing w:before="1" w:line="276" w:lineRule="auto"/>
        <w:ind w:right="104" w:firstLine="420"/>
        <w:jc w:val="both"/>
      </w:pPr>
      <w:r>
        <w:t>Administrators point to parents who have fixed their children’s problems in their entire lives. Now in college, the children lack the skills to attend to even modest conflicts. Some parents continue to</w:t>
      </w:r>
    </w:p>
    <w:p>
      <w:pPr>
        <w:spacing w:after="0" w:line="276" w:lineRule="auto"/>
        <w:jc w:val="both"/>
        <w:sectPr>
          <w:pgSz w:w="10440" w:h="14750"/>
          <w:pgMar w:top="800" w:right="740" w:bottom="940" w:left="740" w:header="0" w:footer="750" w:gutter="0"/>
          <w:cols w:space="720" w:num="1"/>
        </w:sectPr>
      </w:pPr>
    </w:p>
    <w:p>
      <w:pPr>
        <w:pStyle w:val="5"/>
        <w:spacing w:before="76"/>
        <w:jc w:val="both"/>
      </w:pPr>
      <w:r>
        <w:t>interfere on campus.</w:t>
      </w:r>
    </w:p>
    <w:p>
      <w:pPr>
        <w:pStyle w:val="10"/>
        <w:numPr>
          <w:ilvl w:val="0"/>
          <w:numId w:val="1"/>
        </w:numPr>
        <w:tabs>
          <w:tab w:val="left" w:pos="424"/>
        </w:tabs>
        <w:spacing w:before="39" w:after="0" w:line="240" w:lineRule="auto"/>
        <w:ind w:left="423" w:right="0" w:hanging="311"/>
        <w:jc w:val="both"/>
        <w:rPr>
          <w:sz w:val="21"/>
        </w:rPr>
      </w:pPr>
      <w:r>
        <w:rPr>
          <w:sz w:val="21"/>
        </w:rPr>
        <w:t>What is the main reason for many roommate</w:t>
      </w:r>
      <w:r>
        <w:rPr>
          <w:spacing w:val="-15"/>
          <w:sz w:val="21"/>
        </w:rPr>
        <w:t xml:space="preserve"> </w:t>
      </w:r>
      <w:r>
        <w:rPr>
          <w:sz w:val="21"/>
        </w:rPr>
        <w:t>conflicts?</w:t>
      </w:r>
    </w:p>
    <w:p>
      <w:pPr>
        <w:pStyle w:val="10"/>
        <w:numPr>
          <w:ilvl w:val="1"/>
          <w:numId w:val="1"/>
        </w:numPr>
        <w:tabs>
          <w:tab w:val="left" w:pos="792"/>
        </w:tabs>
        <w:spacing w:before="39" w:after="0" w:line="240" w:lineRule="auto"/>
        <w:ind w:left="791" w:right="0" w:hanging="259"/>
        <w:jc w:val="left"/>
        <w:rPr>
          <w:sz w:val="21"/>
        </w:rPr>
      </w:pPr>
      <w:r>
        <w:rPr>
          <w:sz w:val="21"/>
        </w:rPr>
        <w:t>Students are not</w:t>
      </w:r>
      <w:r>
        <w:rPr>
          <w:spacing w:val="-10"/>
          <w:sz w:val="21"/>
        </w:rPr>
        <w:t xml:space="preserve"> </w:t>
      </w:r>
      <w:r>
        <w:rPr>
          <w:sz w:val="21"/>
        </w:rPr>
        <w:t>strong-willed.</w:t>
      </w:r>
    </w:p>
    <w:p>
      <w:pPr>
        <w:pStyle w:val="10"/>
        <w:numPr>
          <w:ilvl w:val="1"/>
          <w:numId w:val="1"/>
        </w:numPr>
        <w:tabs>
          <w:tab w:val="left" w:pos="780"/>
        </w:tabs>
        <w:spacing w:before="36" w:after="0" w:line="240" w:lineRule="auto"/>
        <w:ind w:left="779" w:right="0" w:hanging="247"/>
        <w:jc w:val="left"/>
        <w:rPr>
          <w:sz w:val="21"/>
        </w:rPr>
      </w:pPr>
      <w:r>
        <w:rPr>
          <w:sz w:val="21"/>
        </w:rPr>
        <w:t>Students are not satisfied with each</w:t>
      </w:r>
      <w:r>
        <w:rPr>
          <w:spacing w:val="-6"/>
          <w:sz w:val="21"/>
        </w:rPr>
        <w:t xml:space="preserve"> </w:t>
      </w:r>
      <w:r>
        <w:rPr>
          <w:spacing w:val="-3"/>
          <w:sz w:val="21"/>
        </w:rPr>
        <w:t>other.</w:t>
      </w:r>
    </w:p>
    <w:p>
      <w:pPr>
        <w:pStyle w:val="10"/>
        <w:numPr>
          <w:ilvl w:val="1"/>
          <w:numId w:val="1"/>
        </w:numPr>
        <w:tabs>
          <w:tab w:val="left" w:pos="778"/>
        </w:tabs>
        <w:spacing w:before="38" w:after="0" w:line="240" w:lineRule="auto"/>
        <w:ind w:left="777" w:right="0" w:hanging="245"/>
        <w:jc w:val="left"/>
        <w:rPr>
          <w:sz w:val="21"/>
        </w:rPr>
      </w:pPr>
      <w:r>
        <w:rPr>
          <w:sz w:val="21"/>
        </w:rPr>
        <w:t>Housing directors are not responsible for</w:t>
      </w:r>
      <w:r>
        <w:rPr>
          <w:spacing w:val="-8"/>
          <w:sz w:val="21"/>
        </w:rPr>
        <w:t xml:space="preserve"> </w:t>
      </w:r>
      <w:r>
        <w:rPr>
          <w:sz w:val="21"/>
        </w:rPr>
        <w:t>them.</w:t>
      </w:r>
    </w:p>
    <w:p>
      <w:pPr>
        <w:pStyle w:val="10"/>
        <w:numPr>
          <w:ilvl w:val="1"/>
          <w:numId w:val="1"/>
        </w:numPr>
        <w:tabs>
          <w:tab w:val="left" w:pos="792"/>
        </w:tabs>
        <w:spacing w:before="38" w:after="0" w:line="240" w:lineRule="auto"/>
        <w:ind w:left="791" w:right="0" w:hanging="259"/>
        <w:jc w:val="left"/>
        <w:rPr>
          <w:sz w:val="21"/>
        </w:rPr>
      </w:pPr>
      <w:r>
        <w:rPr>
          <w:sz w:val="21"/>
        </w:rPr>
        <w:t>Students are not good at reaching an agreement about the</w:t>
      </w:r>
      <w:r>
        <w:rPr>
          <w:spacing w:val="-10"/>
          <w:sz w:val="21"/>
        </w:rPr>
        <w:t xml:space="preserve"> </w:t>
      </w:r>
      <w:r>
        <w:rPr>
          <w:sz w:val="21"/>
        </w:rPr>
        <w:t>problems.</w:t>
      </w:r>
    </w:p>
    <w:p>
      <w:pPr>
        <w:pStyle w:val="10"/>
        <w:numPr>
          <w:ilvl w:val="0"/>
          <w:numId w:val="1"/>
        </w:numPr>
        <w:tabs>
          <w:tab w:val="left" w:pos="424"/>
        </w:tabs>
        <w:spacing w:before="36" w:after="0" w:line="240" w:lineRule="auto"/>
        <w:ind w:left="423" w:right="0" w:hanging="311"/>
        <w:jc w:val="both"/>
        <w:rPr>
          <w:sz w:val="21"/>
        </w:rPr>
      </w:pPr>
      <w:r>
        <w:rPr>
          <w:sz w:val="21"/>
        </w:rPr>
        <w:t>What do we learn from the second</w:t>
      </w:r>
      <w:r>
        <w:rPr>
          <w:spacing w:val="-7"/>
          <w:sz w:val="21"/>
        </w:rPr>
        <w:t xml:space="preserve"> </w:t>
      </w:r>
      <w:r>
        <w:rPr>
          <w:sz w:val="21"/>
        </w:rPr>
        <w:t>paragraph?</w:t>
      </w:r>
    </w:p>
    <w:p>
      <w:pPr>
        <w:pStyle w:val="10"/>
        <w:numPr>
          <w:ilvl w:val="1"/>
          <w:numId w:val="1"/>
        </w:numPr>
        <w:tabs>
          <w:tab w:val="left" w:pos="792"/>
        </w:tabs>
        <w:spacing w:before="39" w:after="0" w:line="240" w:lineRule="auto"/>
        <w:ind w:left="791" w:right="0" w:hanging="259"/>
        <w:jc w:val="left"/>
        <w:rPr>
          <w:sz w:val="21"/>
        </w:rPr>
      </w:pPr>
      <w:r>
        <w:rPr>
          <w:sz w:val="21"/>
        </w:rPr>
        <w:t>Students, especially freshmen, should bottle up their</w:t>
      </w:r>
      <w:r>
        <w:rPr>
          <w:spacing w:val="-26"/>
          <w:sz w:val="21"/>
        </w:rPr>
        <w:t xml:space="preserve"> </w:t>
      </w:r>
      <w:r>
        <w:rPr>
          <w:sz w:val="21"/>
        </w:rPr>
        <w:t>dissatisfaction.</w:t>
      </w:r>
    </w:p>
    <w:p>
      <w:pPr>
        <w:pStyle w:val="10"/>
        <w:numPr>
          <w:ilvl w:val="1"/>
          <w:numId w:val="1"/>
        </w:numPr>
        <w:tabs>
          <w:tab w:val="left" w:pos="765"/>
        </w:tabs>
        <w:spacing w:before="39" w:after="0" w:line="240" w:lineRule="auto"/>
        <w:ind w:left="765" w:right="0" w:hanging="233"/>
        <w:jc w:val="left"/>
        <w:rPr>
          <w:sz w:val="21"/>
        </w:rPr>
      </w:pPr>
      <w:r>
        <w:rPr>
          <w:sz w:val="21"/>
        </w:rPr>
        <w:t>All students are not able to handle conflicts by the time they</w:t>
      </w:r>
      <w:r>
        <w:rPr>
          <w:spacing w:val="-13"/>
          <w:sz w:val="21"/>
        </w:rPr>
        <w:t xml:space="preserve"> </w:t>
      </w:r>
      <w:r>
        <w:rPr>
          <w:sz w:val="21"/>
        </w:rPr>
        <w:t>graduate.</w:t>
      </w:r>
    </w:p>
    <w:p>
      <w:pPr>
        <w:pStyle w:val="10"/>
        <w:numPr>
          <w:ilvl w:val="1"/>
          <w:numId w:val="1"/>
        </w:numPr>
        <w:tabs>
          <w:tab w:val="left" w:pos="780"/>
        </w:tabs>
        <w:spacing w:before="36" w:after="0" w:line="240" w:lineRule="auto"/>
        <w:ind w:left="779" w:right="0" w:hanging="247"/>
        <w:jc w:val="left"/>
        <w:rPr>
          <w:sz w:val="21"/>
        </w:rPr>
      </w:pPr>
      <w:r>
        <w:rPr>
          <w:sz w:val="21"/>
        </w:rPr>
        <w:t>Students in Florida sit down and have a person-to-person talk once a</w:t>
      </w:r>
      <w:r>
        <w:rPr>
          <w:spacing w:val="-14"/>
          <w:sz w:val="21"/>
        </w:rPr>
        <w:t xml:space="preserve"> </w:t>
      </w:r>
      <w:r>
        <w:rPr>
          <w:sz w:val="21"/>
        </w:rPr>
        <w:t>week.</w:t>
      </w:r>
    </w:p>
    <w:p>
      <w:pPr>
        <w:pStyle w:val="10"/>
        <w:numPr>
          <w:ilvl w:val="1"/>
          <w:numId w:val="1"/>
        </w:numPr>
        <w:tabs>
          <w:tab w:val="left" w:pos="787"/>
        </w:tabs>
        <w:spacing w:before="38" w:after="0" w:line="240" w:lineRule="auto"/>
        <w:ind w:left="786" w:right="0" w:hanging="254"/>
        <w:jc w:val="left"/>
        <w:rPr>
          <w:sz w:val="21"/>
        </w:rPr>
      </w:pPr>
      <w:r>
        <w:rPr>
          <w:sz w:val="21"/>
        </w:rPr>
        <w:t>The number of conflicts among roommates has decreased during the past five</w:t>
      </w:r>
      <w:r>
        <w:rPr>
          <w:spacing w:val="-21"/>
          <w:sz w:val="21"/>
        </w:rPr>
        <w:t xml:space="preserve"> </w:t>
      </w:r>
      <w:r>
        <w:rPr>
          <w:sz w:val="21"/>
        </w:rPr>
        <w:t>years.</w:t>
      </w:r>
    </w:p>
    <w:p>
      <w:pPr>
        <w:pStyle w:val="10"/>
        <w:numPr>
          <w:ilvl w:val="0"/>
          <w:numId w:val="1"/>
        </w:numPr>
        <w:tabs>
          <w:tab w:val="left" w:pos="415"/>
        </w:tabs>
        <w:spacing w:before="38" w:after="0" w:line="240" w:lineRule="auto"/>
        <w:ind w:left="414" w:right="0" w:hanging="302"/>
        <w:jc w:val="both"/>
        <w:rPr>
          <w:sz w:val="21"/>
        </w:rPr>
      </w:pPr>
      <w:r>
        <w:rPr>
          <w:sz w:val="21"/>
        </w:rPr>
        <w:t>What</w:t>
      </w:r>
      <w:r>
        <w:rPr>
          <w:spacing w:val="-13"/>
          <w:sz w:val="21"/>
        </w:rPr>
        <w:t xml:space="preserve"> </w:t>
      </w:r>
      <w:r>
        <w:rPr>
          <w:sz w:val="21"/>
        </w:rPr>
        <w:t>is</w:t>
      </w:r>
      <w:r>
        <w:rPr>
          <w:spacing w:val="-12"/>
          <w:sz w:val="21"/>
        </w:rPr>
        <w:t xml:space="preserve"> </w:t>
      </w:r>
      <w:r>
        <w:rPr>
          <w:sz w:val="21"/>
        </w:rPr>
        <w:t>the</w:t>
      </w:r>
      <w:r>
        <w:rPr>
          <w:spacing w:val="-12"/>
          <w:sz w:val="21"/>
        </w:rPr>
        <w:t xml:space="preserve"> </w:t>
      </w:r>
      <w:r>
        <w:rPr>
          <w:sz w:val="21"/>
        </w:rPr>
        <w:t>attitude</w:t>
      </w:r>
      <w:r>
        <w:rPr>
          <w:spacing w:val="-12"/>
          <w:sz w:val="21"/>
        </w:rPr>
        <w:t xml:space="preserve"> </w:t>
      </w:r>
      <w:r>
        <w:rPr>
          <w:sz w:val="21"/>
        </w:rPr>
        <w:t>of</w:t>
      </w:r>
      <w:r>
        <w:rPr>
          <w:spacing w:val="-15"/>
          <w:sz w:val="21"/>
        </w:rPr>
        <w:t xml:space="preserve"> </w:t>
      </w:r>
      <w:r>
        <w:rPr>
          <w:sz w:val="21"/>
        </w:rPr>
        <w:t>Dana</w:t>
      </w:r>
      <w:r>
        <w:rPr>
          <w:spacing w:val="-12"/>
          <w:sz w:val="21"/>
        </w:rPr>
        <w:t xml:space="preserve"> </w:t>
      </w:r>
      <w:r>
        <w:rPr>
          <w:sz w:val="21"/>
        </w:rPr>
        <w:t>Pysz</w:t>
      </w:r>
      <w:r>
        <w:rPr>
          <w:spacing w:val="-15"/>
          <w:sz w:val="21"/>
        </w:rPr>
        <w:t xml:space="preserve"> </w:t>
      </w:r>
      <w:r>
        <w:rPr>
          <w:sz w:val="21"/>
        </w:rPr>
        <w:t>when</w:t>
      </w:r>
      <w:r>
        <w:rPr>
          <w:spacing w:val="-12"/>
          <w:sz w:val="21"/>
        </w:rPr>
        <w:t xml:space="preserve"> </w:t>
      </w:r>
      <w:r>
        <w:rPr>
          <w:sz w:val="21"/>
        </w:rPr>
        <w:t>he</w:t>
      </w:r>
      <w:r>
        <w:rPr>
          <w:spacing w:val="-12"/>
          <w:sz w:val="21"/>
        </w:rPr>
        <w:t xml:space="preserve"> </w:t>
      </w:r>
      <w:r>
        <w:rPr>
          <w:sz w:val="21"/>
        </w:rPr>
        <w:t>mentions</w:t>
      </w:r>
      <w:r>
        <w:rPr>
          <w:spacing w:val="-12"/>
          <w:sz w:val="21"/>
        </w:rPr>
        <w:t xml:space="preserve"> </w:t>
      </w:r>
      <w:r>
        <w:rPr>
          <w:sz w:val="21"/>
        </w:rPr>
        <w:t>roommates</w:t>
      </w:r>
      <w:r>
        <w:rPr>
          <w:spacing w:val="-12"/>
          <w:sz w:val="21"/>
        </w:rPr>
        <w:t xml:space="preserve"> </w:t>
      </w:r>
      <w:r>
        <w:rPr>
          <w:sz w:val="21"/>
        </w:rPr>
        <w:t>disclosing</w:t>
      </w:r>
      <w:r>
        <w:rPr>
          <w:spacing w:val="-12"/>
          <w:sz w:val="21"/>
        </w:rPr>
        <w:t xml:space="preserve"> </w:t>
      </w:r>
      <w:r>
        <w:rPr>
          <w:sz w:val="21"/>
        </w:rPr>
        <w:t>their</w:t>
      </w:r>
      <w:r>
        <w:rPr>
          <w:spacing w:val="-12"/>
          <w:sz w:val="21"/>
        </w:rPr>
        <w:t xml:space="preserve"> </w:t>
      </w:r>
      <w:r>
        <w:rPr>
          <w:sz w:val="21"/>
        </w:rPr>
        <w:t>conflicts</w:t>
      </w:r>
      <w:r>
        <w:rPr>
          <w:spacing w:val="-12"/>
          <w:sz w:val="21"/>
        </w:rPr>
        <w:t xml:space="preserve"> </w:t>
      </w:r>
      <w:r>
        <w:rPr>
          <w:sz w:val="21"/>
        </w:rPr>
        <w:t>in</w:t>
      </w:r>
      <w:r>
        <w:rPr>
          <w:spacing w:val="-12"/>
          <w:sz w:val="21"/>
        </w:rPr>
        <w:t xml:space="preserve"> </w:t>
      </w:r>
      <w:r>
        <w:rPr>
          <w:sz w:val="21"/>
        </w:rPr>
        <w:t>the</w:t>
      </w:r>
      <w:r>
        <w:rPr>
          <w:spacing w:val="-12"/>
          <w:sz w:val="21"/>
        </w:rPr>
        <w:t xml:space="preserve"> </w:t>
      </w:r>
      <w:r>
        <w:rPr>
          <w:sz w:val="21"/>
        </w:rPr>
        <w:t>media?</w:t>
      </w:r>
    </w:p>
    <w:p>
      <w:pPr>
        <w:pStyle w:val="10"/>
        <w:numPr>
          <w:ilvl w:val="1"/>
          <w:numId w:val="1"/>
        </w:numPr>
        <w:tabs>
          <w:tab w:val="left" w:pos="790"/>
          <w:tab w:val="left" w:pos="2632"/>
          <w:tab w:val="left" w:pos="4732"/>
          <w:tab w:val="left" w:pos="6833"/>
        </w:tabs>
        <w:spacing w:before="37" w:after="0" w:line="278" w:lineRule="auto"/>
        <w:ind w:left="112" w:right="1161" w:firstLine="420"/>
        <w:jc w:val="left"/>
        <w:rPr>
          <w:sz w:val="21"/>
        </w:rPr>
      </w:pPr>
      <w:r>
        <w:rPr>
          <w:sz w:val="21"/>
        </w:rPr>
        <w:t>Disapproval.</w:t>
      </w:r>
      <w:r>
        <w:rPr>
          <w:sz w:val="21"/>
        </w:rPr>
        <w:tab/>
      </w:r>
      <w:r>
        <w:rPr>
          <w:sz w:val="21"/>
        </w:rPr>
        <w:t>B.</w:t>
      </w:r>
      <w:r>
        <w:rPr>
          <w:spacing w:val="-2"/>
          <w:sz w:val="21"/>
        </w:rPr>
        <w:t xml:space="preserve"> </w:t>
      </w:r>
      <w:r>
        <w:rPr>
          <w:sz w:val="21"/>
        </w:rPr>
        <w:t>Indifference.</w:t>
      </w:r>
      <w:r>
        <w:rPr>
          <w:sz w:val="21"/>
        </w:rPr>
        <w:tab/>
      </w:r>
      <w:r>
        <w:rPr>
          <w:sz w:val="21"/>
        </w:rPr>
        <w:t>C. Eagerness.</w:t>
      </w:r>
      <w:r>
        <w:rPr>
          <w:sz w:val="21"/>
        </w:rPr>
        <w:tab/>
      </w:r>
      <w:r>
        <w:rPr>
          <w:sz w:val="21"/>
        </w:rPr>
        <w:t>D.</w:t>
      </w:r>
      <w:r>
        <w:rPr>
          <w:spacing w:val="8"/>
          <w:sz w:val="21"/>
        </w:rPr>
        <w:t xml:space="preserve"> </w:t>
      </w:r>
      <w:r>
        <w:rPr>
          <w:spacing w:val="-3"/>
          <w:sz w:val="21"/>
        </w:rPr>
        <w:t>Empathy.</w:t>
      </w:r>
      <w:r>
        <w:rPr>
          <w:w w:val="100"/>
          <w:sz w:val="21"/>
        </w:rPr>
        <w:t xml:space="preserve"> </w:t>
      </w:r>
      <w:r>
        <w:rPr>
          <w:sz w:val="21"/>
        </w:rPr>
        <w:t>31.What should parents do according to the</w:t>
      </w:r>
      <w:r>
        <w:rPr>
          <w:spacing w:val="-7"/>
          <w:sz w:val="21"/>
        </w:rPr>
        <w:t xml:space="preserve"> </w:t>
      </w:r>
      <w:r>
        <w:rPr>
          <w:sz w:val="21"/>
        </w:rPr>
        <w:t>passage?</w:t>
      </w:r>
    </w:p>
    <w:p>
      <w:pPr>
        <w:pStyle w:val="10"/>
        <w:numPr>
          <w:ilvl w:val="0"/>
          <w:numId w:val="2"/>
        </w:numPr>
        <w:tabs>
          <w:tab w:val="left" w:pos="787"/>
        </w:tabs>
        <w:spacing w:before="2" w:after="0" w:line="240" w:lineRule="auto"/>
        <w:ind w:left="786" w:right="0" w:hanging="254"/>
        <w:jc w:val="left"/>
        <w:rPr>
          <w:sz w:val="21"/>
        </w:rPr>
      </w:pPr>
      <w:r>
        <w:rPr>
          <w:sz w:val="21"/>
        </w:rPr>
        <w:t>They should be involved in their children's life on</w:t>
      </w:r>
      <w:r>
        <w:rPr>
          <w:spacing w:val="-12"/>
          <w:sz w:val="21"/>
        </w:rPr>
        <w:t xml:space="preserve"> </w:t>
      </w:r>
      <w:r>
        <w:rPr>
          <w:sz w:val="21"/>
        </w:rPr>
        <w:t>campus.</w:t>
      </w:r>
    </w:p>
    <w:p>
      <w:pPr>
        <w:pStyle w:val="10"/>
        <w:numPr>
          <w:ilvl w:val="0"/>
          <w:numId w:val="2"/>
        </w:numPr>
        <w:tabs>
          <w:tab w:val="left" w:pos="775"/>
        </w:tabs>
        <w:spacing w:before="36" w:after="0" w:line="240" w:lineRule="auto"/>
        <w:ind w:left="774" w:right="0" w:hanging="242"/>
        <w:jc w:val="left"/>
        <w:rPr>
          <w:sz w:val="21"/>
        </w:rPr>
      </w:pPr>
      <w:r>
        <w:rPr>
          <w:sz w:val="21"/>
        </w:rPr>
        <w:t>They should teach their children the skills to tackle the</w:t>
      </w:r>
      <w:r>
        <w:rPr>
          <w:spacing w:val="-19"/>
          <w:sz w:val="21"/>
        </w:rPr>
        <w:t xml:space="preserve"> </w:t>
      </w:r>
      <w:r>
        <w:rPr>
          <w:sz w:val="21"/>
        </w:rPr>
        <w:t>conflicts.</w:t>
      </w:r>
    </w:p>
    <w:p>
      <w:pPr>
        <w:pStyle w:val="10"/>
        <w:numPr>
          <w:ilvl w:val="0"/>
          <w:numId w:val="2"/>
        </w:numPr>
        <w:tabs>
          <w:tab w:val="left" w:pos="775"/>
        </w:tabs>
        <w:spacing w:before="38" w:after="0" w:line="240" w:lineRule="auto"/>
        <w:ind w:left="774" w:right="0" w:hanging="242"/>
        <w:jc w:val="left"/>
        <w:rPr>
          <w:sz w:val="21"/>
        </w:rPr>
      </w:pPr>
      <w:r>
        <w:rPr>
          <w:sz w:val="21"/>
        </w:rPr>
        <w:t>They should constantly contact the administrators of the</w:t>
      </w:r>
      <w:r>
        <w:rPr>
          <w:spacing w:val="-14"/>
          <w:sz w:val="21"/>
        </w:rPr>
        <w:t xml:space="preserve"> </w:t>
      </w:r>
      <w:r>
        <w:rPr>
          <w:sz w:val="21"/>
        </w:rPr>
        <w:t>college.</w:t>
      </w:r>
    </w:p>
    <w:p>
      <w:pPr>
        <w:pStyle w:val="10"/>
        <w:numPr>
          <w:ilvl w:val="0"/>
          <w:numId w:val="2"/>
        </w:numPr>
        <w:tabs>
          <w:tab w:val="left" w:pos="787"/>
        </w:tabs>
        <w:spacing w:before="38" w:after="0" w:line="240" w:lineRule="auto"/>
        <w:ind w:left="786" w:right="0" w:hanging="254"/>
        <w:jc w:val="left"/>
        <w:rPr>
          <w:sz w:val="21"/>
        </w:rPr>
      </w:pPr>
      <w:r>
        <w:rPr>
          <w:sz w:val="21"/>
        </w:rPr>
        <w:t>They should deal with their children's problems in their whole</w:t>
      </w:r>
      <w:r>
        <w:rPr>
          <w:spacing w:val="-21"/>
          <w:sz w:val="21"/>
        </w:rPr>
        <w:t xml:space="preserve"> </w:t>
      </w:r>
      <w:r>
        <w:rPr>
          <w:sz w:val="21"/>
        </w:rPr>
        <w:t>lives.</w:t>
      </w:r>
    </w:p>
    <w:p>
      <w:pPr>
        <w:pStyle w:val="3"/>
        <w:spacing w:line="268" w:lineRule="exact"/>
        <w:ind w:left="0" w:right="93"/>
        <w:rPr>
          <w:rFonts w:ascii="Times New Roman"/>
        </w:rPr>
      </w:pPr>
      <w:r>
        <w:rPr>
          <w:rFonts w:ascii="Times New Roman"/>
          <w:w w:val="99"/>
        </w:rPr>
        <w:t>D</w:t>
      </w:r>
    </w:p>
    <w:p>
      <w:pPr>
        <w:pStyle w:val="5"/>
        <w:spacing w:before="0" w:line="283" w:lineRule="exact"/>
        <w:ind w:firstLine="420"/>
      </w:pPr>
      <w:r>
        <w:t>Though researchers have long known that adults build unconscious</w:t>
      </w:r>
      <w:r>
        <w:rPr>
          <w:rFonts w:hint="eastAsia" w:ascii="宋体" w:eastAsia="宋体"/>
        </w:rPr>
        <w:t>（无意识的）</w:t>
      </w:r>
      <w:r>
        <w:t>preferences over</w:t>
      </w:r>
    </w:p>
    <w:p>
      <w:pPr>
        <w:pStyle w:val="5"/>
        <w:spacing w:before="47" w:line="230" w:lineRule="auto"/>
        <w:ind w:right="200"/>
        <w:jc w:val="both"/>
      </w:pPr>
      <w:r>
        <w:t>a lifetime of making choices between things that are essentially the same, the new finding that even babies engage in this phenomenon demonstrates that this way of justifying choice is intuitive</w:t>
      </w:r>
      <w:r>
        <w:rPr>
          <w:rFonts w:hint="eastAsia" w:ascii="宋体" w:eastAsia="宋体"/>
        </w:rPr>
        <w:t>（凭直觉的）</w:t>
      </w:r>
      <w:r>
        <w:t>and somehow fundamental to the human experience.</w:t>
      </w:r>
    </w:p>
    <w:p>
      <w:pPr>
        <w:pStyle w:val="5"/>
        <w:spacing w:before="0" w:line="273" w:lineRule="auto"/>
        <w:ind w:right="202" w:firstLine="420"/>
        <w:jc w:val="both"/>
      </w:pPr>
      <w:r>
        <w:rPr>
          <w:rFonts w:ascii="宋体" w:hAnsi="宋体"/>
        </w:rPr>
        <w:t>“</w:t>
      </w:r>
      <w:r>
        <w:t>The act of making a choice changes how we feel about our options,” said Alex Silver, a Johns Hopkins researcher. “Even infants who are really just at the start of making choices for themselves have this preference.”</w:t>
      </w:r>
    </w:p>
    <w:p>
      <w:pPr>
        <w:pStyle w:val="5"/>
        <w:spacing w:before="14" w:line="278" w:lineRule="auto"/>
        <w:ind w:right="204" w:firstLine="420"/>
        <w:jc w:val="both"/>
      </w:pPr>
      <w:r>
        <w:t>The findings are published today in the journal Psychological Science. People assume they choose things</w:t>
      </w:r>
      <w:r>
        <w:rPr>
          <w:spacing w:val="-14"/>
        </w:rPr>
        <w:t xml:space="preserve"> </w:t>
      </w:r>
      <w:r>
        <w:t>that</w:t>
      </w:r>
      <w:r>
        <w:rPr>
          <w:spacing w:val="-14"/>
        </w:rPr>
        <w:t xml:space="preserve"> </w:t>
      </w:r>
      <w:r>
        <w:t>they</w:t>
      </w:r>
      <w:r>
        <w:rPr>
          <w:spacing w:val="-13"/>
        </w:rPr>
        <w:t xml:space="preserve"> </w:t>
      </w:r>
      <w:r>
        <w:t>like.</w:t>
      </w:r>
      <w:r>
        <w:rPr>
          <w:spacing w:val="-16"/>
        </w:rPr>
        <w:t xml:space="preserve"> </w:t>
      </w:r>
      <w:r>
        <w:t>But</w:t>
      </w:r>
      <w:r>
        <w:rPr>
          <w:spacing w:val="-14"/>
        </w:rPr>
        <w:t xml:space="preserve"> </w:t>
      </w:r>
      <w:r>
        <w:t>research</w:t>
      </w:r>
      <w:r>
        <w:rPr>
          <w:spacing w:val="-13"/>
        </w:rPr>
        <w:t xml:space="preserve"> </w:t>
      </w:r>
      <w:r>
        <w:t>suggests</w:t>
      </w:r>
      <w:r>
        <w:rPr>
          <w:spacing w:val="-14"/>
        </w:rPr>
        <w:t xml:space="preserve"> </w:t>
      </w:r>
      <w:r>
        <w:t>that's</w:t>
      </w:r>
      <w:r>
        <w:rPr>
          <w:spacing w:val="-13"/>
        </w:rPr>
        <w:t xml:space="preserve"> </w:t>
      </w:r>
      <w:r>
        <w:t>sometimes</w:t>
      </w:r>
      <w:r>
        <w:rPr>
          <w:spacing w:val="-14"/>
        </w:rPr>
        <w:t xml:space="preserve"> </w:t>
      </w:r>
      <w:r>
        <w:t>backwards:</w:t>
      </w:r>
      <w:r>
        <w:rPr>
          <w:spacing w:val="-17"/>
        </w:rPr>
        <w:t xml:space="preserve"> </w:t>
      </w:r>
      <w:r>
        <w:t>we</w:t>
      </w:r>
      <w:r>
        <w:rPr>
          <w:spacing w:val="-13"/>
        </w:rPr>
        <w:t xml:space="preserve"> </w:t>
      </w:r>
      <w:r>
        <w:t>like</w:t>
      </w:r>
      <w:r>
        <w:rPr>
          <w:spacing w:val="-13"/>
        </w:rPr>
        <w:t xml:space="preserve"> </w:t>
      </w:r>
      <w:r>
        <w:t>things</w:t>
      </w:r>
      <w:r>
        <w:rPr>
          <w:spacing w:val="-16"/>
        </w:rPr>
        <w:t xml:space="preserve"> </w:t>
      </w:r>
      <w:r>
        <w:t>because</w:t>
      </w:r>
      <w:r>
        <w:rPr>
          <w:spacing w:val="-16"/>
        </w:rPr>
        <w:t xml:space="preserve"> </w:t>
      </w:r>
      <w:r>
        <w:t>we</w:t>
      </w:r>
      <w:r>
        <w:rPr>
          <w:spacing w:val="-13"/>
        </w:rPr>
        <w:t xml:space="preserve"> </w:t>
      </w:r>
      <w:r>
        <w:t xml:space="preserve">choose them. And, we dislike things that we don't choose.” Adults make these inferences unconsciously,” said co-author Lisa Feigenson, a Johns Hopkins scientist in child development. </w:t>
      </w:r>
      <w:r>
        <w:rPr>
          <w:spacing w:val="-7"/>
        </w:rPr>
        <w:t xml:space="preserve">“We </w:t>
      </w:r>
      <w:r>
        <w:t>justify our choice after the</w:t>
      </w:r>
      <w:r>
        <w:rPr>
          <w:spacing w:val="-1"/>
        </w:rPr>
        <w:t xml:space="preserve"> </w:t>
      </w:r>
      <w:r>
        <w:t>fact.”</w:t>
      </w:r>
    </w:p>
    <w:p>
      <w:pPr>
        <w:pStyle w:val="5"/>
        <w:spacing w:before="1" w:line="278" w:lineRule="auto"/>
        <w:ind w:right="204" w:firstLine="420"/>
        <w:jc w:val="both"/>
      </w:pPr>
      <w:r>
        <w:t xml:space="preserve">This makes sense for adults in a consumer culture who must make random choices every </w:t>
      </w:r>
      <w:r>
        <w:rPr>
          <w:spacing w:val="-4"/>
        </w:rPr>
        <w:t xml:space="preserve">day, </w:t>
      </w:r>
      <w:r>
        <w:t>between</w:t>
      </w:r>
      <w:r>
        <w:rPr>
          <w:spacing w:val="-11"/>
        </w:rPr>
        <w:t xml:space="preserve"> </w:t>
      </w:r>
      <w:r>
        <w:t>everything</w:t>
      </w:r>
      <w:r>
        <w:rPr>
          <w:spacing w:val="-11"/>
        </w:rPr>
        <w:t xml:space="preserve"> </w:t>
      </w:r>
      <w:r>
        <w:t>from</w:t>
      </w:r>
      <w:r>
        <w:rPr>
          <w:spacing w:val="-12"/>
        </w:rPr>
        <w:t xml:space="preserve"> </w:t>
      </w:r>
      <w:r>
        <w:t>toothpaste</w:t>
      </w:r>
      <w:r>
        <w:rPr>
          <w:spacing w:val="-11"/>
        </w:rPr>
        <w:t xml:space="preserve"> </w:t>
      </w:r>
      <w:r>
        <w:t>brands</w:t>
      </w:r>
      <w:r>
        <w:rPr>
          <w:spacing w:val="-11"/>
        </w:rPr>
        <w:t xml:space="preserve"> </w:t>
      </w:r>
      <w:r>
        <w:t>to</w:t>
      </w:r>
      <w:r>
        <w:rPr>
          <w:spacing w:val="-11"/>
        </w:rPr>
        <w:t xml:space="preserve"> </w:t>
      </w:r>
      <w:r>
        <w:t>styles</w:t>
      </w:r>
      <w:r>
        <w:rPr>
          <w:spacing w:val="-11"/>
        </w:rPr>
        <w:t xml:space="preserve"> </w:t>
      </w:r>
      <w:r>
        <w:t>of</w:t>
      </w:r>
      <w:r>
        <w:rPr>
          <w:spacing w:val="-11"/>
        </w:rPr>
        <w:t xml:space="preserve"> </w:t>
      </w:r>
      <w:r>
        <w:t>jeans.</w:t>
      </w:r>
      <w:r>
        <w:rPr>
          <w:spacing w:val="-14"/>
        </w:rPr>
        <w:t xml:space="preserve"> </w:t>
      </w:r>
      <w:r>
        <w:t>The</w:t>
      </w:r>
      <w:r>
        <w:rPr>
          <w:spacing w:val="-10"/>
        </w:rPr>
        <w:t xml:space="preserve"> </w:t>
      </w:r>
      <w:r>
        <w:t>question</w:t>
      </w:r>
      <w:r>
        <w:rPr>
          <w:spacing w:val="-11"/>
        </w:rPr>
        <w:t xml:space="preserve"> </w:t>
      </w:r>
      <w:r>
        <w:t>was</w:t>
      </w:r>
      <w:r>
        <w:rPr>
          <w:spacing w:val="-14"/>
        </w:rPr>
        <w:t xml:space="preserve"> </w:t>
      </w:r>
      <w:r>
        <w:t>when</w:t>
      </w:r>
      <w:r>
        <w:rPr>
          <w:spacing w:val="-11"/>
        </w:rPr>
        <w:t xml:space="preserve"> </w:t>
      </w:r>
      <w:r>
        <w:t>exactly</w:t>
      </w:r>
      <w:r>
        <w:rPr>
          <w:spacing w:val="-11"/>
        </w:rPr>
        <w:t xml:space="preserve"> </w:t>
      </w:r>
      <w:r>
        <w:t>people</w:t>
      </w:r>
      <w:r>
        <w:rPr>
          <w:spacing w:val="-11"/>
        </w:rPr>
        <w:t xml:space="preserve"> </w:t>
      </w:r>
      <w:r>
        <w:t>start doing this. So they turned to babies, who don't get many choices so, as Feigenson puts it, are “a perfect window into the origin of this</w:t>
      </w:r>
      <w:r>
        <w:rPr>
          <w:spacing w:val="-20"/>
        </w:rPr>
        <w:t xml:space="preserve"> </w:t>
      </w:r>
      <w:r>
        <w:t>tendency.”</w:t>
      </w:r>
    </w:p>
    <w:p>
      <w:pPr>
        <w:pStyle w:val="5"/>
        <w:spacing w:before="1" w:line="278" w:lineRule="auto"/>
        <w:ind w:right="202" w:firstLine="420"/>
        <w:jc w:val="both"/>
      </w:pPr>
      <w:r>
        <w:t>The</w:t>
      </w:r>
      <w:r>
        <w:rPr>
          <w:spacing w:val="-3"/>
        </w:rPr>
        <w:t xml:space="preserve"> </w:t>
      </w:r>
      <w:r>
        <w:t>team</w:t>
      </w:r>
      <w:r>
        <w:rPr>
          <w:spacing w:val="-7"/>
        </w:rPr>
        <w:t xml:space="preserve"> </w:t>
      </w:r>
      <w:r>
        <w:t>brought</w:t>
      </w:r>
      <w:r>
        <w:rPr>
          <w:spacing w:val="-5"/>
        </w:rPr>
        <w:t xml:space="preserve"> </w:t>
      </w:r>
      <w:r>
        <w:t>10-</w:t>
      </w:r>
      <w:r>
        <w:rPr>
          <w:spacing w:val="-4"/>
        </w:rPr>
        <w:t xml:space="preserve"> </w:t>
      </w:r>
      <w:r>
        <w:t>to</w:t>
      </w:r>
      <w:r>
        <w:rPr>
          <w:spacing w:val="-6"/>
        </w:rPr>
        <w:t xml:space="preserve"> </w:t>
      </w:r>
      <w:r>
        <w:t>20-month-old</w:t>
      </w:r>
      <w:r>
        <w:rPr>
          <w:spacing w:val="-4"/>
        </w:rPr>
        <w:t xml:space="preserve"> </w:t>
      </w:r>
      <w:r>
        <w:t>babies</w:t>
      </w:r>
      <w:r>
        <w:rPr>
          <w:spacing w:val="-4"/>
        </w:rPr>
        <w:t xml:space="preserve"> </w:t>
      </w:r>
      <w:r>
        <w:t>into</w:t>
      </w:r>
      <w:r>
        <w:rPr>
          <w:spacing w:val="-6"/>
        </w:rPr>
        <w:t xml:space="preserve"> </w:t>
      </w:r>
      <w:r>
        <w:t>the</w:t>
      </w:r>
      <w:r>
        <w:rPr>
          <w:spacing w:val="-4"/>
        </w:rPr>
        <w:t xml:space="preserve"> </w:t>
      </w:r>
      <w:r>
        <w:t>lab</w:t>
      </w:r>
      <w:r>
        <w:rPr>
          <w:spacing w:val="-6"/>
        </w:rPr>
        <w:t xml:space="preserve"> </w:t>
      </w:r>
      <w:r>
        <w:t>and</w:t>
      </w:r>
      <w:r>
        <w:rPr>
          <w:spacing w:val="-6"/>
        </w:rPr>
        <w:t xml:space="preserve"> </w:t>
      </w:r>
      <w:r>
        <w:t>gave</w:t>
      </w:r>
      <w:r>
        <w:rPr>
          <w:spacing w:val="-4"/>
        </w:rPr>
        <w:t xml:space="preserve"> </w:t>
      </w:r>
      <w:r>
        <w:t>them</w:t>
      </w:r>
      <w:r>
        <w:rPr>
          <w:spacing w:val="-5"/>
        </w:rPr>
        <w:t xml:space="preserve"> </w:t>
      </w:r>
      <w:r>
        <w:t>a</w:t>
      </w:r>
      <w:r>
        <w:rPr>
          <w:spacing w:val="-4"/>
        </w:rPr>
        <w:t xml:space="preserve"> </w:t>
      </w:r>
      <w:r>
        <w:t>choice</w:t>
      </w:r>
      <w:r>
        <w:rPr>
          <w:spacing w:val="-4"/>
        </w:rPr>
        <w:t xml:space="preserve"> </w:t>
      </w:r>
      <w:r>
        <w:t>of</w:t>
      </w:r>
      <w:r>
        <w:rPr>
          <w:spacing w:val="-7"/>
        </w:rPr>
        <w:t xml:space="preserve"> </w:t>
      </w:r>
      <w:r>
        <w:t>objects</w:t>
      </w:r>
      <w:r>
        <w:rPr>
          <w:spacing w:val="-4"/>
        </w:rPr>
        <w:t xml:space="preserve"> </w:t>
      </w:r>
      <w:r>
        <w:t>to</w:t>
      </w:r>
      <w:r>
        <w:rPr>
          <w:spacing w:val="-4"/>
        </w:rPr>
        <w:t xml:space="preserve"> </w:t>
      </w:r>
      <w:r>
        <w:t>play with; two equally bright and colorful soft blocks. They set them far apart, so the babies had to crawl to one</w:t>
      </w:r>
      <w:r>
        <w:rPr>
          <w:spacing w:val="-5"/>
        </w:rPr>
        <w:t xml:space="preserve"> </w:t>
      </w:r>
      <w:r>
        <w:t>or</w:t>
      </w:r>
      <w:r>
        <w:rPr>
          <w:spacing w:val="-6"/>
        </w:rPr>
        <w:t xml:space="preserve"> </w:t>
      </w:r>
      <w:r>
        <w:t>the</w:t>
      </w:r>
      <w:r>
        <w:rPr>
          <w:spacing w:val="-5"/>
        </w:rPr>
        <w:t xml:space="preserve"> </w:t>
      </w:r>
      <w:r>
        <w:t>other</w:t>
      </w:r>
      <w:r>
        <w:rPr>
          <w:spacing w:val="-6"/>
        </w:rPr>
        <w:t xml:space="preserve"> </w:t>
      </w:r>
      <w:r>
        <w:t>-</w:t>
      </w:r>
      <w:r>
        <w:rPr>
          <w:spacing w:val="-6"/>
        </w:rPr>
        <w:t xml:space="preserve"> </w:t>
      </w:r>
      <w:r>
        <w:t>a</w:t>
      </w:r>
      <w:r>
        <w:rPr>
          <w:spacing w:val="-5"/>
        </w:rPr>
        <w:t xml:space="preserve"> </w:t>
      </w:r>
      <w:r>
        <w:t>random</w:t>
      </w:r>
      <w:r>
        <w:rPr>
          <w:spacing w:val="-6"/>
        </w:rPr>
        <w:t xml:space="preserve"> </w:t>
      </w:r>
      <w:r>
        <w:t>choice.</w:t>
      </w:r>
      <w:r>
        <w:rPr>
          <w:spacing w:val="-17"/>
        </w:rPr>
        <w:t xml:space="preserve"> </w:t>
      </w:r>
      <w:r>
        <w:t>After</w:t>
      </w:r>
      <w:r>
        <w:rPr>
          <w:spacing w:val="-6"/>
        </w:rPr>
        <w:t xml:space="preserve"> </w:t>
      </w:r>
      <w:r>
        <w:t>the</w:t>
      </w:r>
      <w:r>
        <w:rPr>
          <w:spacing w:val="-5"/>
        </w:rPr>
        <w:t xml:space="preserve"> </w:t>
      </w:r>
      <w:r>
        <w:t>baby</w:t>
      </w:r>
      <w:r>
        <w:rPr>
          <w:spacing w:val="-5"/>
        </w:rPr>
        <w:t xml:space="preserve"> </w:t>
      </w:r>
      <w:r>
        <w:t>chose</w:t>
      </w:r>
      <w:r>
        <w:rPr>
          <w:spacing w:val="-6"/>
        </w:rPr>
        <w:t xml:space="preserve"> </w:t>
      </w:r>
      <w:r>
        <w:t>one</w:t>
      </w:r>
      <w:r>
        <w:rPr>
          <w:spacing w:val="-5"/>
        </w:rPr>
        <w:t xml:space="preserve"> </w:t>
      </w:r>
      <w:r>
        <w:t>of</w:t>
      </w:r>
      <w:r>
        <w:rPr>
          <w:spacing w:val="-6"/>
        </w:rPr>
        <w:t xml:space="preserve"> </w:t>
      </w:r>
      <w:r>
        <w:t>the</w:t>
      </w:r>
      <w:r>
        <w:rPr>
          <w:spacing w:val="-5"/>
        </w:rPr>
        <w:t xml:space="preserve"> </w:t>
      </w:r>
      <w:r>
        <w:t>toys,</w:t>
      </w:r>
      <w:r>
        <w:rPr>
          <w:spacing w:val="-5"/>
        </w:rPr>
        <w:t xml:space="preserve"> </w:t>
      </w:r>
      <w:r>
        <w:t>the</w:t>
      </w:r>
      <w:r>
        <w:rPr>
          <w:spacing w:val="-5"/>
        </w:rPr>
        <w:t xml:space="preserve"> </w:t>
      </w:r>
      <w:r>
        <w:t>researchers</w:t>
      </w:r>
      <w:r>
        <w:rPr>
          <w:spacing w:val="-5"/>
        </w:rPr>
        <w:t xml:space="preserve"> </w:t>
      </w:r>
      <w:r>
        <w:t>took</w:t>
      </w:r>
      <w:r>
        <w:rPr>
          <w:spacing w:val="-5"/>
        </w:rPr>
        <w:t xml:space="preserve"> </w:t>
      </w:r>
      <w:r>
        <w:t>it</w:t>
      </w:r>
      <w:r>
        <w:rPr>
          <w:spacing w:val="-6"/>
        </w:rPr>
        <w:t xml:space="preserve"> </w:t>
      </w:r>
      <w:r>
        <w:t>away</w:t>
      </w:r>
      <w:r>
        <w:rPr>
          <w:spacing w:val="-5"/>
        </w:rPr>
        <w:t xml:space="preserve"> </w:t>
      </w:r>
      <w:r>
        <w:t>and came</w:t>
      </w:r>
      <w:r>
        <w:rPr>
          <w:spacing w:val="-9"/>
        </w:rPr>
        <w:t xml:space="preserve"> </w:t>
      </w:r>
      <w:r>
        <w:t>back</w:t>
      </w:r>
      <w:r>
        <w:rPr>
          <w:spacing w:val="-11"/>
        </w:rPr>
        <w:t xml:space="preserve"> </w:t>
      </w:r>
      <w:r>
        <w:t>with</w:t>
      </w:r>
      <w:r>
        <w:rPr>
          <w:spacing w:val="-8"/>
        </w:rPr>
        <w:t xml:space="preserve"> </w:t>
      </w:r>
      <w:r>
        <w:t>a</w:t>
      </w:r>
      <w:r>
        <w:rPr>
          <w:spacing w:val="-9"/>
        </w:rPr>
        <w:t xml:space="preserve"> </w:t>
      </w:r>
      <w:r>
        <w:t>new</w:t>
      </w:r>
      <w:r>
        <w:rPr>
          <w:spacing w:val="-8"/>
        </w:rPr>
        <w:t xml:space="preserve"> </w:t>
      </w:r>
      <w:r>
        <w:t>option.</w:t>
      </w:r>
      <w:r>
        <w:rPr>
          <w:spacing w:val="-13"/>
        </w:rPr>
        <w:t xml:space="preserve"> </w:t>
      </w:r>
      <w:r>
        <w:t>The</w:t>
      </w:r>
      <w:r>
        <w:rPr>
          <w:spacing w:val="-8"/>
        </w:rPr>
        <w:t xml:space="preserve"> </w:t>
      </w:r>
      <w:r>
        <w:t>babies</w:t>
      </w:r>
      <w:r>
        <w:rPr>
          <w:spacing w:val="-9"/>
        </w:rPr>
        <w:t xml:space="preserve"> </w:t>
      </w:r>
      <w:r>
        <w:t>could</w:t>
      </w:r>
      <w:r>
        <w:rPr>
          <w:spacing w:val="-8"/>
        </w:rPr>
        <w:t xml:space="preserve"> </w:t>
      </w:r>
      <w:r>
        <w:t>then</w:t>
      </w:r>
      <w:r>
        <w:rPr>
          <w:spacing w:val="-11"/>
        </w:rPr>
        <w:t xml:space="preserve"> </w:t>
      </w:r>
      <w:r>
        <w:t>pick</w:t>
      </w:r>
      <w:r>
        <w:rPr>
          <w:spacing w:val="-9"/>
        </w:rPr>
        <w:t xml:space="preserve"> </w:t>
      </w:r>
      <w:r>
        <w:t>from</w:t>
      </w:r>
      <w:r>
        <w:rPr>
          <w:spacing w:val="-9"/>
        </w:rPr>
        <w:t xml:space="preserve"> </w:t>
      </w:r>
      <w:r>
        <w:t>the</w:t>
      </w:r>
      <w:r>
        <w:rPr>
          <w:spacing w:val="-9"/>
        </w:rPr>
        <w:t xml:space="preserve"> </w:t>
      </w:r>
      <w:r>
        <w:t>toy</w:t>
      </w:r>
      <w:r>
        <w:rPr>
          <w:spacing w:val="-8"/>
        </w:rPr>
        <w:t xml:space="preserve"> </w:t>
      </w:r>
      <w:r>
        <w:t>they</w:t>
      </w:r>
      <w:r>
        <w:rPr>
          <w:spacing w:val="-9"/>
        </w:rPr>
        <w:t xml:space="preserve"> </w:t>
      </w:r>
      <w:r>
        <w:t>didn't</w:t>
      </w:r>
      <w:r>
        <w:rPr>
          <w:spacing w:val="-9"/>
        </w:rPr>
        <w:t xml:space="preserve"> </w:t>
      </w:r>
      <w:r>
        <w:t>play</w:t>
      </w:r>
      <w:r>
        <w:rPr>
          <w:spacing w:val="-11"/>
        </w:rPr>
        <w:t xml:space="preserve"> </w:t>
      </w:r>
      <w:r>
        <w:t>with</w:t>
      </w:r>
      <w:r>
        <w:rPr>
          <w:spacing w:val="-8"/>
        </w:rPr>
        <w:t xml:space="preserve"> </w:t>
      </w:r>
      <w:r>
        <w:t>the</w:t>
      </w:r>
      <w:r>
        <w:rPr>
          <w:spacing w:val="-9"/>
        </w:rPr>
        <w:t xml:space="preserve"> </w:t>
      </w:r>
      <w:r>
        <w:t>first</w:t>
      </w:r>
      <w:r>
        <w:rPr>
          <w:spacing w:val="-10"/>
        </w:rPr>
        <w:t xml:space="preserve"> </w:t>
      </w:r>
      <w:r>
        <w:t xml:space="preserve">time, or a brand new </w:t>
      </w:r>
      <w:r>
        <w:rPr>
          <w:spacing w:val="-5"/>
        </w:rPr>
        <w:t xml:space="preserve">toy. </w:t>
      </w:r>
      <w:r>
        <w:t>Their choices showed they “dis-prefer the unchosen</w:t>
      </w:r>
      <w:r>
        <w:rPr>
          <w:spacing w:val="-4"/>
        </w:rPr>
        <w:t xml:space="preserve"> </w:t>
      </w:r>
      <w:r>
        <w:t>object.”</w:t>
      </w:r>
    </w:p>
    <w:p>
      <w:pPr>
        <w:pStyle w:val="5"/>
        <w:spacing w:before="1" w:line="278" w:lineRule="auto"/>
        <w:ind w:right="206" w:firstLine="420"/>
        <w:jc w:val="both"/>
      </w:pPr>
      <w:r>
        <w:t>To continue studying the evolution of choice in babies, the lab will next look at the idea of "choice overload." For adults, choice is good, but too many choices can be a problem, so the lab will try to determine if that is also true for babies.</w:t>
      </w:r>
    </w:p>
    <w:p>
      <w:pPr>
        <w:pStyle w:val="10"/>
        <w:numPr>
          <w:ilvl w:val="0"/>
          <w:numId w:val="3"/>
        </w:numPr>
        <w:tabs>
          <w:tab w:val="left" w:pos="377"/>
        </w:tabs>
        <w:spacing w:before="1" w:after="0" w:line="240" w:lineRule="auto"/>
        <w:ind w:left="377" w:right="0" w:hanging="265"/>
        <w:jc w:val="both"/>
        <w:rPr>
          <w:sz w:val="21"/>
        </w:rPr>
      </w:pPr>
      <w:r>
        <w:rPr>
          <w:sz w:val="21"/>
        </w:rPr>
        <w:t>What is people's assumption about the act of making</w:t>
      </w:r>
      <w:r>
        <w:rPr>
          <w:spacing w:val="-15"/>
          <w:sz w:val="21"/>
        </w:rPr>
        <w:t xml:space="preserve"> </w:t>
      </w:r>
      <w:r>
        <w:rPr>
          <w:sz w:val="21"/>
        </w:rPr>
        <w:t>choices?</w:t>
      </w:r>
    </w:p>
    <w:p>
      <w:pPr>
        <w:pStyle w:val="10"/>
        <w:numPr>
          <w:ilvl w:val="1"/>
          <w:numId w:val="3"/>
        </w:numPr>
        <w:tabs>
          <w:tab w:val="left" w:pos="787"/>
          <w:tab w:val="left" w:pos="4732"/>
        </w:tabs>
        <w:spacing w:before="38" w:after="0" w:line="240" w:lineRule="auto"/>
        <w:ind w:left="786" w:right="0" w:hanging="254"/>
        <w:jc w:val="left"/>
        <w:rPr>
          <w:sz w:val="21"/>
        </w:rPr>
      </w:pPr>
      <w:r>
        <w:rPr>
          <w:sz w:val="21"/>
        </w:rPr>
        <w:t>They like what</w:t>
      </w:r>
      <w:r>
        <w:rPr>
          <w:spacing w:val="-4"/>
          <w:sz w:val="21"/>
        </w:rPr>
        <w:t xml:space="preserve"> </w:t>
      </w:r>
      <w:r>
        <w:rPr>
          <w:sz w:val="21"/>
        </w:rPr>
        <w:t>they</w:t>
      </w:r>
      <w:r>
        <w:rPr>
          <w:spacing w:val="-3"/>
          <w:sz w:val="21"/>
        </w:rPr>
        <w:t xml:space="preserve"> </w:t>
      </w:r>
      <w:r>
        <w:rPr>
          <w:sz w:val="21"/>
        </w:rPr>
        <w:t>choose.</w:t>
      </w:r>
      <w:r>
        <w:rPr>
          <w:sz w:val="21"/>
        </w:rPr>
        <w:tab/>
      </w:r>
      <w:r>
        <w:rPr>
          <w:sz w:val="21"/>
        </w:rPr>
        <w:t>B. They choose what they</w:t>
      </w:r>
      <w:r>
        <w:rPr>
          <w:spacing w:val="-10"/>
          <w:sz w:val="21"/>
        </w:rPr>
        <w:t xml:space="preserve"> </w:t>
      </w:r>
      <w:r>
        <w:rPr>
          <w:sz w:val="21"/>
        </w:rPr>
        <w:t>like.</w:t>
      </w:r>
    </w:p>
    <w:p>
      <w:pPr>
        <w:pStyle w:val="5"/>
        <w:tabs>
          <w:tab w:val="left" w:pos="4732"/>
        </w:tabs>
        <w:spacing w:before="37"/>
        <w:ind w:left="532"/>
      </w:pPr>
      <w:r>
        <w:t>C. They base choices on</w:t>
      </w:r>
      <w:r>
        <w:rPr>
          <w:spacing w:val="-9"/>
        </w:rPr>
        <w:t xml:space="preserve"> </w:t>
      </w:r>
      <w:r>
        <w:t>the</w:t>
      </w:r>
      <w:r>
        <w:rPr>
          <w:spacing w:val="-3"/>
        </w:rPr>
        <w:t xml:space="preserve"> </w:t>
      </w:r>
      <w:r>
        <w:t>fact.</w:t>
      </w:r>
      <w:r>
        <w:tab/>
      </w:r>
      <w:r>
        <w:t>D. They make choices</w:t>
      </w:r>
      <w:r>
        <w:rPr>
          <w:spacing w:val="10"/>
        </w:rPr>
        <w:t xml:space="preserve"> </w:t>
      </w:r>
      <w:r>
        <w:rPr>
          <w:spacing w:val="-3"/>
        </w:rPr>
        <w:t>thoughtfully.</w:t>
      </w:r>
    </w:p>
    <w:p>
      <w:pPr>
        <w:spacing w:after="0"/>
        <w:sectPr>
          <w:pgSz w:w="10440" w:h="14750"/>
          <w:pgMar w:top="800" w:right="640" w:bottom="940" w:left="740" w:header="0" w:footer="750" w:gutter="0"/>
          <w:cols w:space="720" w:num="1"/>
        </w:sectPr>
      </w:pPr>
    </w:p>
    <w:p>
      <w:pPr>
        <w:pStyle w:val="10"/>
        <w:numPr>
          <w:ilvl w:val="0"/>
          <w:numId w:val="3"/>
        </w:numPr>
        <w:tabs>
          <w:tab w:val="left" w:pos="377"/>
        </w:tabs>
        <w:spacing w:before="72" w:after="0" w:line="240" w:lineRule="auto"/>
        <w:ind w:left="377" w:right="0" w:hanging="265"/>
        <w:jc w:val="left"/>
        <w:rPr>
          <w:sz w:val="21"/>
        </w:rPr>
      </w:pPr>
      <w:r>
        <w:rPr>
          <w:sz w:val="21"/>
        </w:rPr>
        <w:t>Why were babies selected as subjects for the</w:t>
      </w:r>
      <w:r>
        <w:rPr>
          <w:spacing w:val="-10"/>
          <w:sz w:val="21"/>
        </w:rPr>
        <w:t xml:space="preserve"> </w:t>
      </w:r>
      <w:r>
        <w:rPr>
          <w:sz w:val="21"/>
        </w:rPr>
        <w:t>study?</w:t>
      </w:r>
    </w:p>
    <w:p>
      <w:pPr>
        <w:pStyle w:val="10"/>
        <w:numPr>
          <w:ilvl w:val="1"/>
          <w:numId w:val="3"/>
        </w:numPr>
        <w:tabs>
          <w:tab w:val="left" w:pos="787"/>
        </w:tabs>
        <w:spacing w:before="57" w:after="0" w:line="240" w:lineRule="auto"/>
        <w:ind w:left="112" w:right="0" w:firstLine="420"/>
        <w:jc w:val="left"/>
        <w:rPr>
          <w:sz w:val="21"/>
        </w:rPr>
      </w:pPr>
      <w:r>
        <w:rPr>
          <w:spacing w:val="-9"/>
          <w:sz w:val="21"/>
        </w:rPr>
        <w:t xml:space="preserve">To </w:t>
      </w:r>
      <w:r>
        <w:rPr>
          <w:sz w:val="21"/>
        </w:rPr>
        <w:t>help them make better</w:t>
      </w:r>
      <w:r>
        <w:rPr>
          <w:spacing w:val="5"/>
          <w:sz w:val="21"/>
        </w:rPr>
        <w:t xml:space="preserve"> </w:t>
      </w:r>
      <w:r>
        <w:rPr>
          <w:sz w:val="21"/>
        </w:rPr>
        <w:t>choices.</w:t>
      </w:r>
    </w:p>
    <w:p>
      <w:pPr>
        <w:pStyle w:val="10"/>
        <w:numPr>
          <w:ilvl w:val="1"/>
          <w:numId w:val="3"/>
        </w:numPr>
        <w:tabs>
          <w:tab w:val="left" w:pos="775"/>
        </w:tabs>
        <w:spacing w:before="58" w:after="0" w:line="240" w:lineRule="auto"/>
        <w:ind w:left="774" w:right="0" w:hanging="242"/>
        <w:jc w:val="left"/>
        <w:rPr>
          <w:sz w:val="21"/>
        </w:rPr>
      </w:pPr>
      <w:r>
        <w:rPr>
          <w:spacing w:val="-7"/>
          <w:sz w:val="21"/>
        </w:rPr>
        <w:t xml:space="preserve">To </w:t>
      </w:r>
      <w:r>
        <w:rPr>
          <w:sz w:val="21"/>
        </w:rPr>
        <w:t>guide them to perceive the</w:t>
      </w:r>
      <w:r>
        <w:rPr>
          <w:spacing w:val="-1"/>
          <w:sz w:val="21"/>
        </w:rPr>
        <w:t xml:space="preserve"> </w:t>
      </w:r>
      <w:r>
        <w:rPr>
          <w:sz w:val="21"/>
        </w:rPr>
        <w:t>world.</w:t>
      </w:r>
    </w:p>
    <w:p>
      <w:pPr>
        <w:pStyle w:val="10"/>
        <w:numPr>
          <w:ilvl w:val="1"/>
          <w:numId w:val="3"/>
        </w:numPr>
        <w:tabs>
          <w:tab w:val="left" w:pos="775"/>
        </w:tabs>
        <w:spacing w:before="58" w:after="0" w:line="240" w:lineRule="auto"/>
        <w:ind w:left="774" w:right="0" w:hanging="242"/>
        <w:jc w:val="left"/>
        <w:rPr>
          <w:sz w:val="21"/>
        </w:rPr>
      </w:pPr>
      <w:r>
        <w:rPr>
          <w:spacing w:val="-7"/>
          <w:sz w:val="21"/>
        </w:rPr>
        <w:t xml:space="preserve">To </w:t>
      </w:r>
      <w:r>
        <w:rPr>
          <w:sz w:val="21"/>
        </w:rPr>
        <w:t>track the root of making random</w:t>
      </w:r>
      <w:r>
        <w:rPr>
          <w:spacing w:val="-3"/>
          <w:sz w:val="21"/>
        </w:rPr>
        <w:t xml:space="preserve"> </w:t>
      </w:r>
      <w:r>
        <w:rPr>
          <w:sz w:val="21"/>
        </w:rPr>
        <w:t>choices.</w:t>
      </w:r>
    </w:p>
    <w:p>
      <w:pPr>
        <w:pStyle w:val="10"/>
        <w:numPr>
          <w:ilvl w:val="1"/>
          <w:numId w:val="3"/>
        </w:numPr>
        <w:tabs>
          <w:tab w:val="left" w:pos="787"/>
        </w:tabs>
        <w:spacing w:before="58" w:after="0" w:line="297" w:lineRule="auto"/>
        <w:ind w:left="112" w:right="3934" w:firstLine="420"/>
        <w:jc w:val="left"/>
        <w:rPr>
          <w:sz w:val="21"/>
        </w:rPr>
      </w:pPr>
      <w:r>
        <w:rPr>
          <w:spacing w:val="-9"/>
          <w:sz w:val="21"/>
        </w:rPr>
        <w:t xml:space="preserve">To </w:t>
      </w:r>
      <w:r>
        <w:rPr>
          <w:sz w:val="21"/>
        </w:rPr>
        <w:t>deepen the understanding of a consumer culture. 34.What does the study on the babies</w:t>
      </w:r>
      <w:r>
        <w:rPr>
          <w:spacing w:val="-6"/>
          <w:sz w:val="21"/>
        </w:rPr>
        <w:t xml:space="preserve"> </w:t>
      </w:r>
      <w:r>
        <w:rPr>
          <w:sz w:val="21"/>
        </w:rPr>
        <w:t>show?</w:t>
      </w:r>
    </w:p>
    <w:p>
      <w:pPr>
        <w:pStyle w:val="10"/>
        <w:numPr>
          <w:ilvl w:val="0"/>
          <w:numId w:val="4"/>
        </w:numPr>
        <w:tabs>
          <w:tab w:val="left" w:pos="787"/>
        </w:tabs>
        <w:spacing w:before="2" w:after="0" w:line="240" w:lineRule="auto"/>
        <w:ind w:left="112" w:right="0" w:firstLine="420"/>
        <w:jc w:val="left"/>
        <w:rPr>
          <w:sz w:val="21"/>
        </w:rPr>
      </w:pPr>
      <w:r>
        <w:rPr>
          <w:sz w:val="21"/>
        </w:rPr>
        <w:t>They like old</w:t>
      </w:r>
      <w:r>
        <w:rPr>
          <w:spacing w:val="-6"/>
          <w:sz w:val="21"/>
        </w:rPr>
        <w:t xml:space="preserve"> </w:t>
      </w:r>
      <w:r>
        <w:rPr>
          <w:sz w:val="21"/>
        </w:rPr>
        <w:t>objects.</w:t>
      </w:r>
    </w:p>
    <w:p>
      <w:pPr>
        <w:pStyle w:val="10"/>
        <w:numPr>
          <w:ilvl w:val="0"/>
          <w:numId w:val="4"/>
        </w:numPr>
        <w:tabs>
          <w:tab w:val="left" w:pos="775"/>
        </w:tabs>
        <w:spacing w:before="58" w:after="0" w:line="240" w:lineRule="auto"/>
        <w:ind w:left="774" w:right="0" w:hanging="242"/>
        <w:jc w:val="left"/>
        <w:rPr>
          <w:sz w:val="21"/>
        </w:rPr>
      </w:pPr>
      <w:r>
        <w:rPr>
          <w:sz w:val="21"/>
        </w:rPr>
        <w:t>Their choices are mostly based on</w:t>
      </w:r>
      <w:r>
        <w:rPr>
          <w:spacing w:val="-7"/>
          <w:sz w:val="21"/>
        </w:rPr>
        <w:t xml:space="preserve"> </w:t>
      </w:r>
      <w:r>
        <w:rPr>
          <w:sz w:val="21"/>
        </w:rPr>
        <w:t>colors.</w:t>
      </w:r>
    </w:p>
    <w:p>
      <w:pPr>
        <w:pStyle w:val="10"/>
        <w:numPr>
          <w:ilvl w:val="0"/>
          <w:numId w:val="4"/>
        </w:numPr>
        <w:tabs>
          <w:tab w:val="left" w:pos="775"/>
        </w:tabs>
        <w:spacing w:before="58" w:after="0" w:line="240" w:lineRule="auto"/>
        <w:ind w:left="774" w:right="0" w:hanging="242"/>
        <w:jc w:val="left"/>
        <w:rPr>
          <w:sz w:val="21"/>
        </w:rPr>
      </w:pPr>
      <w:r>
        <w:rPr>
          <w:sz w:val="21"/>
        </w:rPr>
        <w:t>Their random choices become</w:t>
      </w:r>
      <w:r>
        <w:rPr>
          <w:spacing w:val="-3"/>
          <w:sz w:val="21"/>
        </w:rPr>
        <w:t xml:space="preserve"> </w:t>
      </w:r>
      <w:r>
        <w:rPr>
          <w:sz w:val="21"/>
        </w:rPr>
        <w:t>preferences.</w:t>
      </w:r>
    </w:p>
    <w:p>
      <w:pPr>
        <w:pStyle w:val="10"/>
        <w:numPr>
          <w:ilvl w:val="0"/>
          <w:numId w:val="4"/>
        </w:numPr>
        <w:tabs>
          <w:tab w:val="left" w:pos="787"/>
        </w:tabs>
        <w:spacing w:before="58" w:after="0" w:line="297" w:lineRule="auto"/>
        <w:ind w:left="112" w:right="4189" w:firstLine="420"/>
        <w:jc w:val="left"/>
        <w:rPr>
          <w:sz w:val="21"/>
        </w:rPr>
      </w:pPr>
      <w:r>
        <w:rPr>
          <w:sz w:val="21"/>
        </w:rPr>
        <w:t>They are unable to make choices for themselves. 35.What will the following study focus</w:t>
      </w:r>
      <w:r>
        <w:rPr>
          <w:spacing w:val="-9"/>
          <w:sz w:val="21"/>
        </w:rPr>
        <w:t xml:space="preserve"> </w:t>
      </w:r>
      <w:r>
        <w:rPr>
          <w:sz w:val="21"/>
        </w:rPr>
        <w:t>on?</w:t>
      </w:r>
    </w:p>
    <w:p>
      <w:pPr>
        <w:pStyle w:val="10"/>
        <w:numPr>
          <w:ilvl w:val="0"/>
          <w:numId w:val="5"/>
        </w:numPr>
        <w:tabs>
          <w:tab w:val="left" w:pos="787"/>
        </w:tabs>
        <w:spacing w:before="2" w:after="0" w:line="240" w:lineRule="auto"/>
        <w:ind w:left="786" w:right="0" w:hanging="254"/>
        <w:jc w:val="left"/>
        <w:rPr>
          <w:sz w:val="21"/>
        </w:rPr>
      </w:pPr>
      <w:r>
        <w:rPr>
          <w:sz w:val="21"/>
        </w:rPr>
        <w:t>The law of “choice</w:t>
      </w:r>
      <w:r>
        <w:rPr>
          <w:spacing w:val="-6"/>
          <w:sz w:val="21"/>
        </w:rPr>
        <w:t xml:space="preserve"> </w:t>
      </w:r>
      <w:r>
        <w:rPr>
          <w:sz w:val="21"/>
        </w:rPr>
        <w:t>overload”.</w:t>
      </w:r>
    </w:p>
    <w:p>
      <w:pPr>
        <w:pStyle w:val="10"/>
        <w:numPr>
          <w:ilvl w:val="0"/>
          <w:numId w:val="5"/>
        </w:numPr>
        <w:tabs>
          <w:tab w:val="left" w:pos="775"/>
        </w:tabs>
        <w:spacing w:before="58" w:after="0" w:line="240" w:lineRule="auto"/>
        <w:ind w:left="774" w:right="0" w:hanging="242"/>
        <w:jc w:val="left"/>
        <w:rPr>
          <w:sz w:val="21"/>
        </w:rPr>
      </w:pPr>
      <w:r>
        <w:rPr>
          <w:sz w:val="21"/>
        </w:rPr>
        <w:t>The problem of adults' many</w:t>
      </w:r>
      <w:r>
        <w:rPr>
          <w:spacing w:val="-6"/>
          <w:sz w:val="21"/>
        </w:rPr>
        <w:t xml:space="preserve"> </w:t>
      </w:r>
      <w:r>
        <w:rPr>
          <w:sz w:val="21"/>
        </w:rPr>
        <w:t>choices.</w:t>
      </w:r>
    </w:p>
    <w:p>
      <w:pPr>
        <w:pStyle w:val="10"/>
        <w:numPr>
          <w:ilvl w:val="0"/>
          <w:numId w:val="5"/>
        </w:numPr>
        <w:tabs>
          <w:tab w:val="left" w:pos="775"/>
        </w:tabs>
        <w:spacing w:before="58" w:after="0" w:line="240" w:lineRule="auto"/>
        <w:ind w:left="774" w:right="0" w:hanging="242"/>
        <w:jc w:val="left"/>
        <w:rPr>
          <w:sz w:val="21"/>
        </w:rPr>
      </w:pPr>
      <w:r>
        <w:rPr>
          <w:sz w:val="21"/>
        </w:rPr>
        <w:t>Why too many choices can influence</w:t>
      </w:r>
      <w:r>
        <w:rPr>
          <w:spacing w:val="-12"/>
          <w:sz w:val="21"/>
        </w:rPr>
        <w:t xml:space="preserve"> </w:t>
      </w:r>
      <w:r>
        <w:rPr>
          <w:sz w:val="21"/>
        </w:rPr>
        <w:t>adults.</w:t>
      </w:r>
    </w:p>
    <w:p>
      <w:pPr>
        <w:pStyle w:val="10"/>
        <w:numPr>
          <w:ilvl w:val="0"/>
          <w:numId w:val="5"/>
        </w:numPr>
        <w:tabs>
          <w:tab w:val="left" w:pos="787"/>
        </w:tabs>
        <w:spacing w:before="58" w:after="0" w:line="240" w:lineRule="auto"/>
        <w:ind w:left="786" w:right="0" w:hanging="254"/>
        <w:jc w:val="left"/>
        <w:rPr>
          <w:sz w:val="21"/>
        </w:rPr>
      </w:pPr>
      <w:r>
        <w:rPr>
          <w:sz w:val="21"/>
        </w:rPr>
        <w:t>Whether babies are troubled with many</w:t>
      </w:r>
      <w:r>
        <w:rPr>
          <w:spacing w:val="-11"/>
          <w:sz w:val="21"/>
        </w:rPr>
        <w:t xml:space="preserve"> </w:t>
      </w:r>
      <w:r>
        <w:rPr>
          <w:sz w:val="21"/>
        </w:rPr>
        <w:t>choices.</w:t>
      </w:r>
    </w:p>
    <w:p>
      <w:pPr>
        <w:pStyle w:val="5"/>
        <w:spacing w:before="9"/>
        <w:rPr>
          <w:rFonts w:hint="eastAsia" w:ascii="宋体" w:eastAsia="宋体"/>
        </w:rPr>
      </w:pPr>
      <w:r>
        <w:rPr>
          <w:rFonts w:hint="eastAsia" w:ascii="宋体" w:eastAsia="宋体"/>
        </w:rPr>
        <w:t xml:space="preserve">第二节（共 </w:t>
      </w:r>
      <w:r>
        <w:t xml:space="preserve">5 </w:t>
      </w:r>
      <w:r>
        <w:rPr>
          <w:rFonts w:hint="eastAsia" w:ascii="宋体" w:eastAsia="宋体"/>
        </w:rPr>
        <w:t xml:space="preserve">小题；每小题 </w:t>
      </w:r>
      <w:r>
        <w:t xml:space="preserve">2.5 </w:t>
      </w:r>
      <w:r>
        <w:rPr>
          <w:rFonts w:hint="eastAsia" w:ascii="宋体" w:eastAsia="宋体"/>
        </w:rPr>
        <w:t xml:space="preserve">分，满分 </w:t>
      </w:r>
      <w:r>
        <w:t xml:space="preserve">12.5 </w:t>
      </w:r>
      <w:r>
        <w:rPr>
          <w:rFonts w:hint="eastAsia" w:ascii="宋体" w:eastAsia="宋体"/>
        </w:rPr>
        <w:t>分）</w:t>
      </w:r>
    </w:p>
    <w:p>
      <w:pPr>
        <w:pStyle w:val="5"/>
        <w:spacing w:before="9"/>
        <w:ind w:left="532"/>
        <w:rPr>
          <w:rFonts w:hint="eastAsia" w:ascii="宋体" w:eastAsia="宋体"/>
        </w:rPr>
      </w:pPr>
      <w:r>
        <w:rPr>
          <w:rFonts w:hint="eastAsia" w:ascii="宋体" w:eastAsia="宋体"/>
          <w:spacing w:val="-15"/>
        </w:rPr>
        <w:t>根据短文内容，从短文后的选项中选出能填入空白处的最佳选项。选项中有两项为多余选项。</w:t>
      </w:r>
    </w:p>
    <w:p>
      <w:pPr>
        <w:pStyle w:val="5"/>
        <w:spacing w:before="64" w:line="288" w:lineRule="auto"/>
        <w:ind w:right="223" w:firstLine="420"/>
        <w:jc w:val="both"/>
      </w:pPr>
      <w:r>
        <w:t>It happens from time to time that after a whole morning of studying, you are tired in the afternoon. It</w:t>
      </w:r>
      <w:r>
        <w:rPr>
          <w:spacing w:val="-2"/>
        </w:rPr>
        <w:t xml:space="preserve"> </w:t>
      </w:r>
      <w:r>
        <w:t>is</w:t>
      </w:r>
      <w:r>
        <w:rPr>
          <w:spacing w:val="-1"/>
        </w:rPr>
        <w:t xml:space="preserve"> </w:t>
      </w:r>
      <w:r>
        <w:t>then</w:t>
      </w:r>
      <w:r>
        <w:rPr>
          <w:spacing w:val="-1"/>
        </w:rPr>
        <w:t xml:space="preserve"> </w:t>
      </w:r>
      <w:r>
        <w:t>that</w:t>
      </w:r>
      <w:r>
        <w:rPr>
          <w:spacing w:val="-2"/>
        </w:rPr>
        <w:t xml:space="preserve"> </w:t>
      </w:r>
      <w:r>
        <w:t>you</w:t>
      </w:r>
      <w:r>
        <w:rPr>
          <w:spacing w:val="-1"/>
        </w:rPr>
        <w:t xml:space="preserve"> </w:t>
      </w:r>
      <w:r>
        <w:t>may</w:t>
      </w:r>
      <w:r>
        <w:rPr>
          <w:spacing w:val="-4"/>
        </w:rPr>
        <w:t xml:space="preserve"> </w:t>
      </w:r>
      <w:r>
        <w:t>want</w:t>
      </w:r>
      <w:r>
        <w:rPr>
          <w:spacing w:val="-2"/>
        </w:rPr>
        <w:t xml:space="preserve"> </w:t>
      </w:r>
      <w:r>
        <w:t>to</w:t>
      </w:r>
      <w:r>
        <w:rPr>
          <w:spacing w:val="-1"/>
        </w:rPr>
        <w:t xml:space="preserve"> </w:t>
      </w:r>
      <w:r>
        <w:t>eat</w:t>
      </w:r>
      <w:r>
        <w:rPr>
          <w:spacing w:val="-3"/>
        </w:rPr>
        <w:t xml:space="preserve"> </w:t>
      </w:r>
      <w:r>
        <w:t>something</w:t>
      </w:r>
      <w:r>
        <w:rPr>
          <w:spacing w:val="-1"/>
        </w:rPr>
        <w:t xml:space="preserve"> </w:t>
      </w:r>
      <w:r>
        <w:t>sweet,</w:t>
      </w:r>
      <w:r>
        <w:rPr>
          <w:spacing w:val="-4"/>
        </w:rPr>
        <w:t xml:space="preserve"> </w:t>
      </w:r>
      <w:r>
        <w:t>perhaps</w:t>
      </w:r>
      <w:r>
        <w:rPr>
          <w:spacing w:val="-1"/>
        </w:rPr>
        <w:t xml:space="preserve"> </w:t>
      </w:r>
      <w:r>
        <w:t>a</w:t>
      </w:r>
      <w:r>
        <w:rPr>
          <w:spacing w:val="-2"/>
        </w:rPr>
        <w:t xml:space="preserve"> </w:t>
      </w:r>
      <w:r>
        <w:t>sweet</w:t>
      </w:r>
      <w:r>
        <w:rPr>
          <w:spacing w:val="-5"/>
        </w:rPr>
        <w:t xml:space="preserve"> </w:t>
      </w:r>
      <w:r>
        <w:t>drink</w:t>
      </w:r>
      <w:r>
        <w:rPr>
          <w:spacing w:val="-1"/>
        </w:rPr>
        <w:t xml:space="preserve"> </w:t>
      </w:r>
      <w:r>
        <w:t>or</w:t>
      </w:r>
      <w:r>
        <w:rPr>
          <w:spacing w:val="-4"/>
        </w:rPr>
        <w:t xml:space="preserve"> </w:t>
      </w:r>
      <w:r>
        <w:t>a</w:t>
      </w:r>
      <w:r>
        <w:rPr>
          <w:spacing w:val="-4"/>
        </w:rPr>
        <w:t xml:space="preserve"> </w:t>
      </w:r>
      <w:r>
        <w:t>chocolate</w:t>
      </w:r>
      <w:r>
        <w:rPr>
          <w:spacing w:val="-1"/>
        </w:rPr>
        <w:t xml:space="preserve"> </w:t>
      </w:r>
      <w:r>
        <w:t>bar</w:t>
      </w:r>
      <w:r>
        <w:rPr>
          <w:spacing w:val="-2"/>
        </w:rPr>
        <w:t xml:space="preserve"> </w:t>
      </w:r>
      <w:r>
        <w:t>to</w:t>
      </w:r>
      <w:r>
        <w:rPr>
          <w:spacing w:val="-1"/>
        </w:rPr>
        <w:t xml:space="preserve"> </w:t>
      </w:r>
      <w:r>
        <w:t>lift</w:t>
      </w:r>
      <w:r>
        <w:rPr>
          <w:spacing w:val="-2"/>
        </w:rPr>
        <w:t xml:space="preserve"> </w:t>
      </w:r>
      <w:r>
        <w:t xml:space="preserve">your mood.      </w:t>
      </w:r>
      <w:r>
        <w:rPr>
          <w:spacing w:val="1"/>
        </w:rPr>
        <w:t xml:space="preserve"> </w:t>
      </w:r>
      <w:r>
        <w:t>36</w:t>
      </w:r>
      <w:r>
        <w:rPr>
          <w:u w:val="single"/>
        </w:rPr>
        <w:t xml:space="preserve">      </w:t>
      </w:r>
      <w:r>
        <w:rPr>
          <w:spacing w:val="-6"/>
          <w:u w:val="single"/>
        </w:rPr>
        <w:t xml:space="preserve"> </w:t>
      </w:r>
    </w:p>
    <w:p>
      <w:pPr>
        <w:pStyle w:val="5"/>
        <w:spacing w:before="2" w:line="288" w:lineRule="auto"/>
        <w:ind w:right="224" w:firstLine="420"/>
        <w:jc w:val="both"/>
      </w:pPr>
      <w:r>
        <w:t xml:space="preserve">But a study suggests that sugar can make you feel worse rather than lift your mood. The German and UK researchers collected data from 31  studies involving  nearly  1,300 adults.  37  Those  emotions include anger, alertness, depression and tiredness. They found that people who have too much sugar become more tired and less alert within an </w:t>
      </w:r>
      <w:r>
        <w:rPr>
          <w:spacing w:val="-3"/>
        </w:rPr>
        <w:t xml:space="preserve">hour, </w:t>
      </w:r>
      <w:r>
        <w:t>and that these feelings become more intense over time.</w:t>
      </w:r>
    </w:p>
    <w:p>
      <w:pPr>
        <w:pStyle w:val="5"/>
        <w:spacing w:before="2" w:line="288" w:lineRule="auto"/>
        <w:ind w:right="224" w:firstLine="420"/>
        <w:jc w:val="both"/>
      </w:pPr>
      <w:r>
        <w:t xml:space="preserve">According to researchers, when people take in </w:t>
      </w:r>
      <w:r>
        <w:rPr>
          <w:spacing w:val="-2"/>
        </w:rPr>
        <w:t xml:space="preserve">sugar, </w:t>
      </w:r>
      <w:r>
        <w:t xml:space="preserve">their blood sugar levels rise </w:t>
      </w:r>
      <w:r>
        <w:rPr>
          <w:spacing w:val="-3"/>
        </w:rPr>
        <w:t xml:space="preserve">rapidly, </w:t>
      </w:r>
      <w:r>
        <w:t>leading to</w:t>
      </w:r>
      <w:r>
        <w:rPr>
          <w:spacing w:val="-9"/>
        </w:rPr>
        <w:t xml:space="preserve"> </w:t>
      </w:r>
      <w:r>
        <w:t>a</w:t>
      </w:r>
      <w:r>
        <w:rPr>
          <w:spacing w:val="-10"/>
        </w:rPr>
        <w:t xml:space="preserve"> </w:t>
      </w:r>
      <w:r>
        <w:t>burst</w:t>
      </w:r>
      <w:r>
        <w:rPr>
          <w:spacing w:val="-11"/>
        </w:rPr>
        <w:t xml:space="preserve"> </w:t>
      </w:r>
      <w:r>
        <w:t>of</w:t>
      </w:r>
      <w:r>
        <w:rPr>
          <w:spacing w:val="-12"/>
        </w:rPr>
        <w:t xml:space="preserve"> </w:t>
      </w:r>
      <w:r>
        <w:t>energy</w:t>
      </w:r>
      <w:r>
        <w:rPr>
          <w:spacing w:val="-12"/>
        </w:rPr>
        <w:t xml:space="preserve"> </w:t>
      </w:r>
      <w:r>
        <w:t>and</w:t>
      </w:r>
      <w:r>
        <w:rPr>
          <w:spacing w:val="-12"/>
        </w:rPr>
        <w:t xml:space="preserve"> </w:t>
      </w:r>
      <w:r>
        <w:t>a</w:t>
      </w:r>
      <w:r>
        <w:rPr>
          <w:spacing w:val="-10"/>
        </w:rPr>
        <w:t xml:space="preserve"> </w:t>
      </w:r>
      <w:r>
        <w:t>short</w:t>
      </w:r>
      <w:r>
        <w:rPr>
          <w:spacing w:val="-10"/>
        </w:rPr>
        <w:t xml:space="preserve"> </w:t>
      </w:r>
      <w:r>
        <w:t>“feel</w:t>
      </w:r>
      <w:r>
        <w:rPr>
          <w:spacing w:val="-11"/>
        </w:rPr>
        <w:t xml:space="preserve"> </w:t>
      </w:r>
      <w:r>
        <w:t>good”</w:t>
      </w:r>
      <w:r>
        <w:rPr>
          <w:spacing w:val="-12"/>
        </w:rPr>
        <w:t xml:space="preserve"> </w:t>
      </w:r>
      <w:r>
        <w:t>period.</w:t>
      </w:r>
      <w:r>
        <w:rPr>
          <w:spacing w:val="-12"/>
        </w:rPr>
        <w:t xml:space="preserve"> </w:t>
      </w:r>
      <w:r>
        <w:t>However,</w:t>
      </w:r>
      <w:r>
        <w:rPr>
          <w:spacing w:val="-9"/>
        </w:rPr>
        <w:t xml:space="preserve"> </w:t>
      </w:r>
      <w:r>
        <w:t>as</w:t>
      </w:r>
      <w:r>
        <w:rPr>
          <w:spacing w:val="-13"/>
        </w:rPr>
        <w:t xml:space="preserve"> </w:t>
      </w:r>
      <w:r>
        <w:t>they</w:t>
      </w:r>
      <w:r>
        <w:rPr>
          <w:spacing w:val="-12"/>
        </w:rPr>
        <w:t xml:space="preserve"> </w:t>
      </w:r>
      <w:r>
        <w:t>begin</w:t>
      </w:r>
      <w:r>
        <w:rPr>
          <w:spacing w:val="-12"/>
        </w:rPr>
        <w:t xml:space="preserve"> </w:t>
      </w:r>
      <w:r>
        <w:t>to</w:t>
      </w:r>
      <w:r>
        <w:rPr>
          <w:spacing w:val="-12"/>
        </w:rPr>
        <w:t xml:space="preserve"> </w:t>
      </w:r>
      <w:r>
        <w:t>digest</w:t>
      </w:r>
      <w:r>
        <w:rPr>
          <w:spacing w:val="-10"/>
        </w:rPr>
        <w:t xml:space="preserve"> </w:t>
      </w:r>
      <w:r>
        <w:t>the</w:t>
      </w:r>
      <w:r>
        <w:rPr>
          <w:spacing w:val="-14"/>
        </w:rPr>
        <w:t xml:space="preserve"> </w:t>
      </w:r>
      <w:r>
        <w:t>sugar,</w:t>
      </w:r>
      <w:r>
        <w:rPr>
          <w:spacing w:val="-12"/>
        </w:rPr>
        <w:t xml:space="preserve"> </w:t>
      </w:r>
      <w:r>
        <w:t>their</w:t>
      </w:r>
      <w:r>
        <w:rPr>
          <w:spacing w:val="-10"/>
        </w:rPr>
        <w:t xml:space="preserve"> </w:t>
      </w:r>
      <w:r>
        <w:t xml:space="preserve">blood sugar levels decrease </w:t>
      </w:r>
      <w:r>
        <w:rPr>
          <w:spacing w:val="-3"/>
        </w:rPr>
        <w:t xml:space="preserve">quickly, </w:t>
      </w:r>
      <w:r>
        <w:t>leading to a bad feeling.  38   As with caffeine, this prevents the body from relaxing, leaving people being tired and less</w:t>
      </w:r>
      <w:r>
        <w:rPr>
          <w:spacing w:val="-13"/>
        </w:rPr>
        <w:t xml:space="preserve"> </w:t>
      </w:r>
      <w:r>
        <w:t>alert.</w:t>
      </w:r>
    </w:p>
    <w:p>
      <w:pPr>
        <w:pStyle w:val="5"/>
        <w:tabs>
          <w:tab w:val="left" w:pos="849"/>
          <w:tab w:val="left" w:pos="1422"/>
        </w:tabs>
        <w:spacing w:before="0" w:line="288" w:lineRule="auto"/>
        <w:ind w:right="226" w:firstLine="420"/>
      </w:pPr>
      <w:r>
        <w:rPr>
          <w:w w:val="100"/>
          <w:u w:val="single"/>
        </w:rPr>
        <w:t xml:space="preserve"> </w:t>
      </w:r>
      <w:r>
        <w:rPr>
          <w:u w:val="single"/>
        </w:rPr>
        <w:tab/>
      </w:r>
      <w:r>
        <w:t>39</w:t>
      </w:r>
      <w:r>
        <w:rPr>
          <w:u w:val="single"/>
        </w:rPr>
        <w:t xml:space="preserve"> </w:t>
      </w:r>
      <w:r>
        <w:t xml:space="preserve">According to WHO, it is healthy to have the sugars found naturally in  </w:t>
      </w:r>
      <w:r>
        <w:rPr>
          <w:spacing w:val="16"/>
        </w:rPr>
        <w:t xml:space="preserve"> </w:t>
      </w:r>
      <w:r>
        <w:t>fruit,</w:t>
      </w:r>
      <w:r>
        <w:rPr>
          <w:spacing w:val="10"/>
        </w:rPr>
        <w:t xml:space="preserve"> </w:t>
      </w:r>
      <w:r>
        <w:t>vegetables</w:t>
      </w:r>
      <w:r>
        <w:rPr>
          <w:w w:val="100"/>
        </w:rPr>
        <w:t xml:space="preserve"> </w:t>
      </w:r>
      <w:r>
        <w:t>and milk, so long as they make up less than 5 percent of our daily total energy</w:t>
      </w:r>
      <w:r>
        <w:rPr>
          <w:spacing w:val="-20"/>
        </w:rPr>
        <w:t xml:space="preserve"> </w:t>
      </w:r>
      <w:r>
        <w:t>intake.</w:t>
      </w:r>
    </w:p>
    <w:p>
      <w:pPr>
        <w:pStyle w:val="5"/>
        <w:tabs>
          <w:tab w:val="left" w:pos="7883"/>
          <w:tab w:val="left" w:pos="8455"/>
        </w:tabs>
        <w:spacing w:before="3" w:line="290" w:lineRule="auto"/>
        <w:ind w:right="226" w:firstLine="420"/>
      </w:pPr>
      <w:r>
        <w:t xml:space="preserve">So the next time you feel tired and can’t concentrate on study and work, perhaps you should think twice before you bite into a chocolate </w:t>
      </w:r>
      <w:r>
        <w:rPr>
          <w:spacing w:val="-4"/>
        </w:rPr>
        <w:t xml:space="preserve">bar. </w:t>
      </w:r>
      <w:r>
        <w:t>There are still other ways to</w:t>
      </w:r>
      <w:r>
        <w:rPr>
          <w:spacing w:val="-13"/>
        </w:rPr>
        <w:t xml:space="preserve"> </w:t>
      </w:r>
      <w:r>
        <w:t>relieve</w:t>
      </w:r>
      <w:r>
        <w:rPr>
          <w:spacing w:val="-4"/>
        </w:rPr>
        <w:t xml:space="preserve"> </w:t>
      </w:r>
      <w:r>
        <w:t>tiredness.</w:t>
      </w:r>
      <w:r>
        <w:rPr>
          <w:u w:val="single"/>
        </w:rPr>
        <w:t xml:space="preserve"> </w:t>
      </w:r>
      <w:r>
        <w:rPr>
          <w:u w:val="single"/>
        </w:rPr>
        <w:tab/>
      </w:r>
      <w:r>
        <w:t>40</w:t>
      </w:r>
      <w:r>
        <w:rPr>
          <w:u w:val="single"/>
        </w:rPr>
        <w:t xml:space="preserve"> </w:t>
      </w:r>
      <w:r>
        <w:rPr>
          <w:u w:val="single"/>
        </w:rPr>
        <w:tab/>
      </w:r>
    </w:p>
    <w:p>
      <w:pPr>
        <w:pStyle w:val="10"/>
        <w:numPr>
          <w:ilvl w:val="0"/>
          <w:numId w:val="6"/>
        </w:numPr>
        <w:tabs>
          <w:tab w:val="left" w:pos="571"/>
        </w:tabs>
        <w:spacing w:before="0" w:after="0" w:line="240" w:lineRule="auto"/>
        <w:ind w:left="570" w:right="0" w:hanging="259"/>
        <w:jc w:val="left"/>
        <w:rPr>
          <w:sz w:val="21"/>
        </w:rPr>
      </w:pPr>
      <w:r>
        <w:rPr>
          <w:sz w:val="21"/>
        </w:rPr>
        <w:t>Maybe a little exercise at midday is a better</w:t>
      </w:r>
      <w:r>
        <w:rPr>
          <w:spacing w:val="-16"/>
          <w:sz w:val="21"/>
        </w:rPr>
        <w:t xml:space="preserve"> </w:t>
      </w:r>
      <w:r>
        <w:rPr>
          <w:sz w:val="21"/>
        </w:rPr>
        <w:t>idea.</w:t>
      </w:r>
    </w:p>
    <w:p>
      <w:pPr>
        <w:pStyle w:val="10"/>
        <w:numPr>
          <w:ilvl w:val="0"/>
          <w:numId w:val="6"/>
        </w:numPr>
        <w:tabs>
          <w:tab w:val="left" w:pos="559"/>
        </w:tabs>
        <w:spacing w:before="48" w:after="0" w:line="240" w:lineRule="auto"/>
        <w:ind w:left="558" w:right="0" w:hanging="247"/>
        <w:jc w:val="left"/>
        <w:rPr>
          <w:sz w:val="21"/>
        </w:rPr>
      </w:pPr>
      <w:r>
        <w:rPr>
          <w:sz w:val="21"/>
        </w:rPr>
        <w:t>So cutting sweet food out of the diet is a good</w:t>
      </w:r>
      <w:r>
        <w:rPr>
          <w:spacing w:val="-12"/>
          <w:sz w:val="21"/>
        </w:rPr>
        <w:t xml:space="preserve"> </w:t>
      </w:r>
      <w:r>
        <w:rPr>
          <w:sz w:val="21"/>
        </w:rPr>
        <w:t>choice.</w:t>
      </w:r>
    </w:p>
    <w:p>
      <w:pPr>
        <w:pStyle w:val="10"/>
        <w:numPr>
          <w:ilvl w:val="0"/>
          <w:numId w:val="6"/>
        </w:numPr>
        <w:tabs>
          <w:tab w:val="left" w:pos="555"/>
        </w:tabs>
        <w:spacing w:before="46" w:after="0" w:line="240" w:lineRule="auto"/>
        <w:ind w:left="554" w:right="0" w:hanging="243"/>
        <w:jc w:val="left"/>
        <w:rPr>
          <w:sz w:val="21"/>
        </w:rPr>
      </w:pPr>
      <w:r>
        <w:rPr>
          <w:sz w:val="21"/>
        </w:rPr>
        <w:t>They studied the effect of sugar on some aspects of</w:t>
      </w:r>
      <w:r>
        <w:rPr>
          <w:spacing w:val="-13"/>
          <w:sz w:val="21"/>
        </w:rPr>
        <w:t xml:space="preserve"> </w:t>
      </w:r>
      <w:r>
        <w:rPr>
          <w:sz w:val="21"/>
        </w:rPr>
        <w:t>mood.</w:t>
      </w:r>
    </w:p>
    <w:p>
      <w:pPr>
        <w:pStyle w:val="10"/>
        <w:numPr>
          <w:ilvl w:val="0"/>
          <w:numId w:val="6"/>
        </w:numPr>
        <w:tabs>
          <w:tab w:val="left" w:pos="557"/>
        </w:tabs>
        <w:spacing w:before="49" w:after="0" w:line="240" w:lineRule="auto"/>
        <w:ind w:left="556" w:right="0" w:hanging="245"/>
        <w:jc w:val="left"/>
        <w:rPr>
          <w:sz w:val="21"/>
        </w:rPr>
      </w:pPr>
      <w:r>
        <w:rPr>
          <w:sz w:val="21"/>
        </w:rPr>
        <w:t xml:space="preserve">After all, </w:t>
      </w:r>
      <w:r>
        <w:rPr>
          <w:spacing w:val="-5"/>
          <w:sz w:val="21"/>
        </w:rPr>
        <w:t xml:space="preserve">it’s </w:t>
      </w:r>
      <w:r>
        <w:rPr>
          <w:sz w:val="21"/>
        </w:rPr>
        <w:t>believed that a “sugar rush” gives you</w:t>
      </w:r>
      <w:r>
        <w:rPr>
          <w:spacing w:val="12"/>
          <w:sz w:val="21"/>
        </w:rPr>
        <w:t xml:space="preserve"> </w:t>
      </w:r>
      <w:r>
        <w:rPr>
          <w:spacing w:val="-4"/>
          <w:sz w:val="21"/>
        </w:rPr>
        <w:t>energy.</w:t>
      </w:r>
    </w:p>
    <w:p>
      <w:pPr>
        <w:pStyle w:val="10"/>
        <w:numPr>
          <w:ilvl w:val="0"/>
          <w:numId w:val="6"/>
        </w:numPr>
        <w:tabs>
          <w:tab w:val="left" w:pos="547"/>
        </w:tabs>
        <w:spacing w:before="49" w:after="0" w:line="240" w:lineRule="auto"/>
        <w:ind w:left="546" w:right="0" w:hanging="235"/>
        <w:jc w:val="left"/>
        <w:rPr>
          <w:sz w:val="21"/>
        </w:rPr>
      </w:pPr>
      <w:r>
        <w:rPr>
          <w:sz w:val="21"/>
        </w:rPr>
        <w:t>Sugar in any form is not necessarily good for the human</w:t>
      </w:r>
      <w:r>
        <w:rPr>
          <w:spacing w:val="-12"/>
          <w:sz w:val="21"/>
        </w:rPr>
        <w:t xml:space="preserve"> </w:t>
      </w:r>
      <w:r>
        <w:rPr>
          <w:spacing w:val="-3"/>
          <w:sz w:val="21"/>
        </w:rPr>
        <w:t>body.</w:t>
      </w:r>
    </w:p>
    <w:p>
      <w:pPr>
        <w:pStyle w:val="10"/>
        <w:numPr>
          <w:ilvl w:val="0"/>
          <w:numId w:val="6"/>
        </w:numPr>
        <w:tabs>
          <w:tab w:val="left" w:pos="519"/>
        </w:tabs>
        <w:spacing w:before="49" w:after="0" w:line="240" w:lineRule="auto"/>
        <w:ind w:left="518" w:right="0" w:hanging="207"/>
        <w:jc w:val="left"/>
        <w:rPr>
          <w:sz w:val="21"/>
        </w:rPr>
      </w:pPr>
      <w:r>
        <w:rPr>
          <w:sz w:val="21"/>
        </w:rPr>
        <w:t>But the result of the study doesn’t mean giving up sweet food</w:t>
      </w:r>
      <w:r>
        <w:rPr>
          <w:spacing w:val="-33"/>
          <w:sz w:val="21"/>
        </w:rPr>
        <w:t xml:space="preserve"> </w:t>
      </w:r>
      <w:r>
        <w:rPr>
          <w:sz w:val="21"/>
        </w:rPr>
        <w:t>altogether.</w:t>
      </w:r>
    </w:p>
    <w:p>
      <w:pPr>
        <w:pStyle w:val="10"/>
        <w:numPr>
          <w:ilvl w:val="0"/>
          <w:numId w:val="6"/>
        </w:numPr>
        <w:tabs>
          <w:tab w:val="left" w:pos="567"/>
        </w:tabs>
        <w:spacing w:before="49" w:after="0" w:line="203" w:lineRule="exact"/>
        <w:ind w:left="566" w:right="0" w:hanging="255"/>
        <w:jc w:val="left"/>
        <w:rPr>
          <w:sz w:val="21"/>
        </w:rPr>
      </w:pPr>
      <w:r>
        <w:rPr>
          <w:spacing w:val="-9"/>
          <w:sz w:val="21"/>
        </w:rPr>
        <w:t xml:space="preserve">To </w:t>
      </w:r>
      <w:r>
        <w:rPr>
          <w:sz w:val="21"/>
        </w:rPr>
        <w:t>remain on a “high”, people may eat more sugar until they become addicted to</w:t>
      </w:r>
      <w:r>
        <w:rPr>
          <w:spacing w:val="-7"/>
          <w:sz w:val="21"/>
        </w:rPr>
        <w:t xml:space="preserve"> </w:t>
      </w:r>
      <w:r>
        <w:rPr>
          <w:sz w:val="21"/>
        </w:rPr>
        <w:t>it.</w:t>
      </w:r>
    </w:p>
    <w:p>
      <w:pPr>
        <w:pStyle w:val="3"/>
        <w:tabs>
          <w:tab w:val="left" w:pos="1317"/>
        </w:tabs>
        <w:spacing w:before="0" w:line="266" w:lineRule="exact"/>
        <w:ind w:left="112"/>
        <w:jc w:val="left"/>
      </w:pPr>
      <w:r>
        <w:t>第三部分</w:t>
      </w:r>
      <w:r>
        <w:tab/>
      </w:r>
      <w:r>
        <w:t>语言运用（共两节，满分</w:t>
      </w:r>
      <w:r>
        <w:rPr>
          <w:spacing w:val="-60"/>
        </w:rPr>
        <w:t xml:space="preserve"> </w:t>
      </w:r>
      <w:r>
        <w:rPr>
          <w:rFonts w:ascii="Times New Roman" w:eastAsia="Times New Roman"/>
        </w:rPr>
        <w:t>30</w:t>
      </w:r>
      <w:r>
        <w:rPr>
          <w:rFonts w:ascii="Times New Roman" w:eastAsia="Times New Roman"/>
          <w:spacing w:val="-3"/>
        </w:rPr>
        <w:t xml:space="preserve"> </w:t>
      </w:r>
      <w:r>
        <w:t>分）</w:t>
      </w:r>
    </w:p>
    <w:p>
      <w:pPr>
        <w:pStyle w:val="5"/>
        <w:tabs>
          <w:tab w:val="left" w:pos="954"/>
        </w:tabs>
        <w:spacing w:before="0" w:line="237" w:lineRule="exact"/>
        <w:rPr>
          <w:rFonts w:hint="eastAsia" w:ascii="宋体" w:eastAsia="宋体"/>
        </w:rPr>
      </w:pPr>
      <w:r>
        <w:rPr>
          <w:rFonts w:hint="eastAsia" w:ascii="宋体" w:eastAsia="宋体"/>
        </w:rPr>
        <w:t>第一节</w:t>
      </w:r>
      <w:r>
        <w:rPr>
          <w:rFonts w:hint="eastAsia" w:ascii="宋体" w:eastAsia="宋体"/>
        </w:rPr>
        <w:tab/>
      </w:r>
      <w:r>
        <w:rPr>
          <w:rFonts w:hint="eastAsia" w:ascii="宋体" w:eastAsia="宋体"/>
          <w:spacing w:val="-3"/>
        </w:rPr>
        <w:t>完</w:t>
      </w:r>
      <w:r>
        <w:rPr>
          <w:rFonts w:hint="eastAsia" w:ascii="宋体" w:eastAsia="宋体"/>
        </w:rPr>
        <w:t>形</w:t>
      </w:r>
      <w:r>
        <w:rPr>
          <w:rFonts w:hint="eastAsia" w:ascii="宋体" w:eastAsia="宋体"/>
          <w:spacing w:val="-3"/>
        </w:rPr>
        <w:t>填</w:t>
      </w:r>
      <w:r>
        <w:rPr>
          <w:rFonts w:hint="eastAsia" w:ascii="宋体" w:eastAsia="宋体"/>
        </w:rPr>
        <w:t>空</w:t>
      </w:r>
      <w:r>
        <w:rPr>
          <w:rFonts w:hint="eastAsia" w:ascii="宋体" w:eastAsia="宋体"/>
          <w:spacing w:val="-3"/>
        </w:rPr>
        <w:t>（</w:t>
      </w:r>
      <w:r>
        <w:rPr>
          <w:rFonts w:hint="eastAsia" w:ascii="宋体" w:eastAsia="宋体"/>
        </w:rPr>
        <w:t>共</w:t>
      </w:r>
      <w:r>
        <w:rPr>
          <w:rFonts w:hint="eastAsia" w:ascii="宋体" w:eastAsia="宋体"/>
          <w:spacing w:val="-50"/>
        </w:rPr>
        <w:t xml:space="preserve"> </w:t>
      </w:r>
      <w:r>
        <w:t xml:space="preserve">15 </w:t>
      </w:r>
      <w:r>
        <w:rPr>
          <w:rFonts w:hint="eastAsia" w:ascii="宋体" w:eastAsia="宋体"/>
        </w:rPr>
        <w:t>小题</w:t>
      </w:r>
      <w:r>
        <w:rPr>
          <w:rFonts w:hint="eastAsia" w:ascii="宋体" w:eastAsia="宋体"/>
          <w:spacing w:val="-3"/>
        </w:rPr>
        <w:t>；</w:t>
      </w:r>
      <w:r>
        <w:rPr>
          <w:rFonts w:hint="eastAsia" w:ascii="宋体" w:eastAsia="宋体"/>
        </w:rPr>
        <w:t>每</w:t>
      </w:r>
      <w:r>
        <w:rPr>
          <w:rFonts w:hint="eastAsia" w:ascii="宋体" w:eastAsia="宋体"/>
          <w:spacing w:val="-3"/>
        </w:rPr>
        <w:t>小</w:t>
      </w:r>
      <w:r>
        <w:rPr>
          <w:rFonts w:hint="eastAsia" w:ascii="宋体" w:eastAsia="宋体"/>
        </w:rPr>
        <w:t>题</w:t>
      </w:r>
      <w:r>
        <w:rPr>
          <w:rFonts w:hint="eastAsia" w:ascii="宋体" w:eastAsia="宋体"/>
          <w:spacing w:val="-49"/>
        </w:rPr>
        <w:t xml:space="preserve"> </w:t>
      </w:r>
      <w:r>
        <w:t xml:space="preserve">1 </w:t>
      </w:r>
      <w:r>
        <w:rPr>
          <w:rFonts w:hint="eastAsia" w:ascii="宋体" w:eastAsia="宋体"/>
        </w:rPr>
        <w:t>分</w:t>
      </w:r>
      <w:r>
        <w:rPr>
          <w:rFonts w:hint="eastAsia" w:ascii="宋体" w:eastAsia="宋体"/>
          <w:spacing w:val="-3"/>
        </w:rPr>
        <w:t>，满</w:t>
      </w:r>
      <w:r>
        <w:rPr>
          <w:rFonts w:hint="eastAsia" w:ascii="宋体" w:eastAsia="宋体"/>
        </w:rPr>
        <w:t>分</w:t>
      </w:r>
      <w:r>
        <w:rPr>
          <w:rFonts w:hint="eastAsia" w:ascii="宋体" w:eastAsia="宋体"/>
          <w:spacing w:val="-52"/>
        </w:rPr>
        <w:t xml:space="preserve"> </w:t>
      </w:r>
      <w:r>
        <w:t>15</w:t>
      </w:r>
      <w:r>
        <w:rPr>
          <w:spacing w:val="3"/>
        </w:rPr>
        <w:t xml:space="preserve"> </w:t>
      </w:r>
      <w:r>
        <w:rPr>
          <w:rFonts w:hint="eastAsia" w:ascii="宋体" w:eastAsia="宋体"/>
          <w:spacing w:val="-3"/>
        </w:rPr>
        <w:t>分）</w:t>
      </w:r>
    </w:p>
    <w:p>
      <w:pPr>
        <w:pStyle w:val="5"/>
        <w:spacing w:before="28" w:line="240" w:lineRule="exact"/>
        <w:ind w:right="226" w:firstLine="420"/>
        <w:rPr>
          <w:rFonts w:hint="eastAsia" w:ascii="宋体" w:eastAsia="宋体"/>
        </w:rPr>
      </w:pPr>
      <w:r>
        <w:rPr>
          <w:rFonts w:hint="eastAsia" w:ascii="宋体" w:eastAsia="宋体"/>
          <w:spacing w:val="-7"/>
        </w:rPr>
        <w:t xml:space="preserve">阅读下面短文，从短文后各题所给的 </w:t>
      </w:r>
      <w:r>
        <w:t>A</w:t>
      </w:r>
      <w:r>
        <w:rPr>
          <w:rFonts w:hint="eastAsia" w:ascii="宋体" w:eastAsia="宋体"/>
          <w:spacing w:val="-12"/>
        </w:rPr>
        <w:t>、</w:t>
      </w:r>
      <w:r>
        <w:t>B</w:t>
      </w:r>
      <w:r>
        <w:rPr>
          <w:rFonts w:hint="eastAsia" w:ascii="宋体" w:eastAsia="宋体"/>
          <w:spacing w:val="-12"/>
        </w:rPr>
        <w:t>、</w:t>
      </w:r>
      <w:r>
        <w:t xml:space="preserve">C </w:t>
      </w:r>
      <w:r>
        <w:rPr>
          <w:rFonts w:hint="eastAsia" w:ascii="宋体" w:eastAsia="宋体"/>
          <w:spacing w:val="50"/>
        </w:rPr>
        <w:t>和</w:t>
      </w:r>
      <w:r>
        <w:t xml:space="preserve">D </w:t>
      </w:r>
      <w:r>
        <w:rPr>
          <w:rFonts w:hint="eastAsia" w:ascii="宋体" w:eastAsia="宋体"/>
          <w:spacing w:val="-4"/>
        </w:rPr>
        <w:t>四个选项中，选出可以填入空白处的最</w:t>
      </w:r>
      <w:r>
        <w:rPr>
          <w:rFonts w:hint="eastAsia" w:ascii="宋体" w:eastAsia="宋体"/>
          <w:spacing w:val="-3"/>
        </w:rPr>
        <w:t>佳选项，并在答题纸上将该项涂黑。</w:t>
      </w:r>
    </w:p>
    <w:p>
      <w:pPr>
        <w:spacing w:after="0" w:line="240" w:lineRule="exact"/>
        <w:rPr>
          <w:rFonts w:hint="eastAsia" w:ascii="宋体" w:eastAsia="宋体"/>
        </w:rPr>
        <w:sectPr>
          <w:pgSz w:w="10440" w:h="14750"/>
          <w:pgMar w:top="820" w:right="620" w:bottom="940" w:left="740" w:header="0" w:footer="750" w:gutter="0"/>
          <w:cols w:space="720" w:num="1"/>
        </w:sectPr>
      </w:pPr>
    </w:p>
    <w:p>
      <w:pPr>
        <w:pStyle w:val="5"/>
        <w:spacing w:before="76"/>
        <w:ind w:left="572"/>
      </w:pPr>
      <w:r>
        <w:t>During the winter of 1986 I was working at a construction site near Oakland, California.    It is not</w:t>
      </w:r>
    </w:p>
    <w:p>
      <w:pPr>
        <w:pStyle w:val="5"/>
        <w:tabs>
          <w:tab w:val="left" w:pos="574"/>
          <w:tab w:val="left" w:pos="786"/>
          <w:tab w:val="left" w:pos="7985"/>
        </w:tabs>
        <w:spacing w:before="39" w:line="278" w:lineRule="auto"/>
        <w:ind w:left="152" w:right="103"/>
      </w:pPr>
      <w:r>
        <w:rPr>
          <w:u w:val="single"/>
        </w:rPr>
        <w:t>41</w:t>
      </w:r>
      <w:r>
        <w:rPr>
          <w:u w:val="single"/>
        </w:rPr>
        <w:tab/>
      </w:r>
      <w:r>
        <w:tab/>
      </w:r>
      <w:r>
        <w:t xml:space="preserve">for construction workers' hands to become very painful. My hands were  </w:t>
      </w:r>
      <w:r>
        <w:rPr>
          <w:spacing w:val="38"/>
        </w:rPr>
        <w:t xml:space="preserve"> </w:t>
      </w:r>
      <w:r>
        <w:t xml:space="preserve">no     </w:t>
      </w:r>
      <w:r>
        <w:rPr>
          <w:spacing w:val="2"/>
        </w:rPr>
        <w:t xml:space="preserve"> </w:t>
      </w:r>
      <w:r>
        <w:rPr>
          <w:u w:val="single"/>
        </w:rPr>
        <w:t>42</w:t>
      </w:r>
      <w:r>
        <w:rPr>
          <w:u w:val="single"/>
        </w:rPr>
        <w:tab/>
      </w:r>
      <w:r>
        <w:t>that</w:t>
      </w:r>
      <w:r>
        <w:rPr>
          <w:spacing w:val="13"/>
        </w:rPr>
        <w:t xml:space="preserve"> </w:t>
      </w:r>
      <w:r>
        <w:t>year.</w:t>
      </w:r>
      <w:r>
        <w:rPr>
          <w:w w:val="100"/>
        </w:rPr>
        <w:t xml:space="preserve"> </w:t>
      </w:r>
      <w:r>
        <w:t>They were bleeding at the joints of the fingers and</w:t>
      </w:r>
      <w:r>
        <w:rPr>
          <w:spacing w:val="-14"/>
        </w:rPr>
        <w:t xml:space="preserve"> </w:t>
      </w:r>
      <w:r>
        <w:t>thumbs.</w:t>
      </w:r>
    </w:p>
    <w:p>
      <w:pPr>
        <w:pStyle w:val="5"/>
        <w:tabs>
          <w:tab w:val="left" w:pos="1203"/>
        </w:tabs>
        <w:spacing w:before="7" w:line="230" w:lineRule="auto"/>
        <w:ind w:left="152" w:right="103" w:firstLine="420"/>
      </w:pPr>
      <w:r>
        <w:rPr>
          <w:w w:val="100"/>
          <w:u w:val="single"/>
        </w:rPr>
        <w:t xml:space="preserve"> </w:t>
      </w:r>
      <w:r>
        <w:rPr>
          <w:u w:val="single"/>
        </w:rPr>
        <w:t xml:space="preserve">   43</w:t>
      </w:r>
      <w:r>
        <w:rPr>
          <w:u w:val="single"/>
        </w:rPr>
        <w:tab/>
      </w:r>
      <w:r>
        <w:t>work</w:t>
      </w:r>
      <w:r>
        <w:rPr>
          <w:spacing w:val="16"/>
        </w:rPr>
        <w:t xml:space="preserve"> </w:t>
      </w:r>
      <w:r>
        <w:t>because</w:t>
      </w:r>
      <w:r>
        <w:rPr>
          <w:spacing w:val="13"/>
        </w:rPr>
        <w:t xml:space="preserve"> </w:t>
      </w:r>
      <w:r>
        <w:t>of</w:t>
      </w:r>
      <w:r>
        <w:rPr>
          <w:spacing w:val="15"/>
        </w:rPr>
        <w:t xml:space="preserve"> </w:t>
      </w:r>
      <w:r>
        <w:t>hurting</w:t>
      </w:r>
      <w:r>
        <w:rPr>
          <w:spacing w:val="16"/>
        </w:rPr>
        <w:t xml:space="preserve"> </w:t>
      </w:r>
      <w:r>
        <w:t>hands</w:t>
      </w:r>
      <w:r>
        <w:rPr>
          <w:spacing w:val="15"/>
        </w:rPr>
        <w:t xml:space="preserve"> </w:t>
      </w:r>
      <w:r>
        <w:t>is</w:t>
      </w:r>
      <w:r>
        <w:rPr>
          <w:spacing w:val="15"/>
        </w:rPr>
        <w:t xml:space="preserve"> </w:t>
      </w:r>
      <w:r>
        <w:t>simply</w:t>
      </w:r>
      <w:r>
        <w:rPr>
          <w:spacing w:val="16"/>
        </w:rPr>
        <w:t xml:space="preserve"> </w:t>
      </w:r>
      <w:r>
        <w:t>not</w:t>
      </w:r>
      <w:r>
        <w:rPr>
          <w:spacing w:val="14"/>
        </w:rPr>
        <w:t xml:space="preserve"> </w:t>
      </w:r>
      <w:r>
        <w:t>a</w:t>
      </w:r>
      <w:r>
        <w:rPr>
          <w:spacing w:val="13"/>
        </w:rPr>
        <w:t xml:space="preserve"> </w:t>
      </w:r>
      <w:r>
        <w:t>good</w:t>
      </w:r>
      <w:r>
        <w:rPr>
          <w:spacing w:val="16"/>
        </w:rPr>
        <w:t xml:space="preserve"> </w:t>
      </w:r>
      <w:r>
        <w:t>choice</w:t>
      </w:r>
      <w:r>
        <w:rPr>
          <w:spacing w:val="15"/>
        </w:rPr>
        <w:t xml:space="preserve"> </w:t>
      </w:r>
      <w:r>
        <w:t>in</w:t>
      </w:r>
      <w:r>
        <w:rPr>
          <w:spacing w:val="16"/>
        </w:rPr>
        <w:t xml:space="preserve"> </w:t>
      </w:r>
      <w:r>
        <w:t>the</w:t>
      </w:r>
      <w:r>
        <w:rPr>
          <w:spacing w:val="13"/>
        </w:rPr>
        <w:t xml:space="preserve"> </w:t>
      </w:r>
      <w:r>
        <w:t>construction</w:t>
      </w:r>
      <w:r>
        <w:rPr>
          <w:spacing w:val="16"/>
        </w:rPr>
        <w:t xml:space="preserve"> </w:t>
      </w:r>
      <w:r>
        <w:t>industry.</w:t>
      </w:r>
      <w:r>
        <w:rPr>
          <w:w w:val="100"/>
        </w:rPr>
        <w:t xml:space="preserve"> </w:t>
      </w:r>
      <w:r>
        <w:t>You</w:t>
      </w:r>
      <w:r>
        <w:rPr>
          <w:spacing w:val="-7"/>
        </w:rPr>
        <w:t xml:space="preserve"> </w:t>
      </w:r>
      <w:r>
        <w:t>grit</w:t>
      </w:r>
      <w:r>
        <w:rPr>
          <w:spacing w:val="-8"/>
        </w:rPr>
        <w:t xml:space="preserve"> </w:t>
      </w:r>
      <w:r>
        <w:t>your</w:t>
      </w:r>
      <w:r>
        <w:rPr>
          <w:spacing w:val="-8"/>
        </w:rPr>
        <w:t xml:space="preserve"> </w:t>
      </w:r>
      <w:r>
        <w:t>teeth</w:t>
      </w:r>
      <w:r>
        <w:rPr>
          <w:spacing w:val="-4"/>
        </w:rPr>
        <w:t xml:space="preserve"> (</w:t>
      </w:r>
      <w:r>
        <w:rPr>
          <w:rFonts w:hint="eastAsia" w:ascii="宋体" w:eastAsia="宋体"/>
          <w:spacing w:val="-1"/>
        </w:rPr>
        <w:t>咬紧牙关</w:t>
      </w:r>
      <w:r>
        <w:rPr>
          <w:spacing w:val="-3"/>
        </w:rPr>
        <w:t xml:space="preserve">), </w:t>
      </w:r>
      <w:r>
        <w:t>keep</w:t>
      </w:r>
      <w:r>
        <w:rPr>
          <w:spacing w:val="-8"/>
        </w:rPr>
        <w:t xml:space="preserve"> </w:t>
      </w:r>
      <w:r>
        <w:t>working,</w:t>
      </w:r>
      <w:r>
        <w:rPr>
          <w:spacing w:val="-7"/>
        </w:rPr>
        <w:t xml:space="preserve"> </w:t>
      </w:r>
      <w:r>
        <w:t>and</w:t>
      </w:r>
      <w:r>
        <w:rPr>
          <w:spacing w:val="-8"/>
        </w:rPr>
        <w:t xml:space="preserve"> </w:t>
      </w:r>
      <w:r>
        <w:t>finish</w:t>
      </w:r>
      <w:r>
        <w:rPr>
          <w:spacing w:val="-10"/>
        </w:rPr>
        <w:t xml:space="preserve"> </w:t>
      </w:r>
      <w:r>
        <w:t>the</w:t>
      </w:r>
      <w:r>
        <w:rPr>
          <w:spacing w:val="-8"/>
        </w:rPr>
        <w:t xml:space="preserve"> </w:t>
      </w:r>
      <w:r>
        <w:t>job.</w:t>
      </w:r>
      <w:r>
        <w:rPr>
          <w:spacing w:val="-7"/>
        </w:rPr>
        <w:t xml:space="preserve"> </w:t>
      </w:r>
      <w:r>
        <w:t>One</w:t>
      </w:r>
      <w:r>
        <w:rPr>
          <w:spacing w:val="-8"/>
        </w:rPr>
        <w:t xml:space="preserve"> </w:t>
      </w:r>
      <w:r>
        <w:t>morning</w:t>
      </w:r>
      <w:r>
        <w:rPr>
          <w:spacing w:val="-7"/>
        </w:rPr>
        <w:t xml:space="preserve"> </w:t>
      </w:r>
      <w:r>
        <w:t>I</w:t>
      </w:r>
      <w:r>
        <w:rPr>
          <w:spacing w:val="-8"/>
        </w:rPr>
        <w:t xml:space="preserve"> </w:t>
      </w:r>
      <w:r>
        <w:t>left</w:t>
      </w:r>
      <w:r>
        <w:rPr>
          <w:spacing w:val="-8"/>
        </w:rPr>
        <w:t xml:space="preserve"> </w:t>
      </w:r>
      <w:r>
        <w:t>for</w:t>
      </w:r>
      <w:r>
        <w:rPr>
          <w:spacing w:val="-8"/>
        </w:rPr>
        <w:t xml:space="preserve"> </w:t>
      </w:r>
      <w:r>
        <w:t>work</w:t>
      </w:r>
      <w:r>
        <w:rPr>
          <w:spacing w:val="-7"/>
        </w:rPr>
        <w:t xml:space="preserve"> </w:t>
      </w:r>
      <w:r>
        <w:t>at</w:t>
      </w:r>
      <w:r>
        <w:rPr>
          <w:spacing w:val="-9"/>
        </w:rPr>
        <w:t xml:space="preserve"> </w:t>
      </w:r>
      <w:r>
        <w:t>5</w:t>
      </w:r>
      <w:r>
        <w:rPr>
          <w:spacing w:val="-7"/>
        </w:rPr>
        <w:t xml:space="preserve"> </w:t>
      </w:r>
      <w:r>
        <w:t>a</w:t>
      </w:r>
      <w:r>
        <w:rPr>
          <w:rFonts w:hint="eastAsia" w:ascii="宋体" w:eastAsia="宋体"/>
        </w:rPr>
        <w:t>．</w:t>
      </w:r>
      <w:r>
        <w:t>m.</w:t>
      </w:r>
    </w:p>
    <w:p>
      <w:pPr>
        <w:pStyle w:val="5"/>
        <w:tabs>
          <w:tab w:val="left" w:pos="2151"/>
          <w:tab w:val="left" w:pos="4153"/>
          <w:tab w:val="left" w:pos="7937"/>
        </w:tabs>
        <w:spacing w:before="14" w:line="278" w:lineRule="exact"/>
        <w:ind w:left="152" w:right="103"/>
      </w:pPr>
      <w:r>
        <w:t>and</w:t>
      </w:r>
      <w:r>
        <w:rPr>
          <w:spacing w:val="-12"/>
        </w:rPr>
        <w:t xml:space="preserve"> </w:t>
      </w:r>
      <w:r>
        <w:t>arrived</w:t>
      </w:r>
      <w:r>
        <w:rPr>
          <w:spacing w:val="-15"/>
        </w:rPr>
        <w:t xml:space="preserve"> </w:t>
      </w:r>
      <w:r>
        <w:t>at</w:t>
      </w:r>
      <w:r>
        <w:rPr>
          <w:spacing w:val="-16"/>
        </w:rPr>
        <w:t xml:space="preserve"> </w:t>
      </w:r>
      <w:r>
        <w:t xml:space="preserve">a      </w:t>
      </w:r>
      <w:r>
        <w:rPr>
          <w:u w:val="single"/>
        </w:rPr>
        <w:t>44</w:t>
      </w:r>
      <w:r>
        <w:rPr>
          <w:u w:val="single"/>
        </w:rPr>
        <w:tab/>
      </w:r>
      <w:r>
        <w:t>.</w:t>
      </w:r>
      <w:r>
        <w:rPr>
          <w:spacing w:val="-18"/>
        </w:rPr>
        <w:t xml:space="preserve"> </w:t>
      </w:r>
      <w:r>
        <w:t>As</w:t>
      </w:r>
      <w:r>
        <w:rPr>
          <w:spacing w:val="-14"/>
        </w:rPr>
        <w:t xml:space="preserve"> </w:t>
      </w:r>
      <w:r>
        <w:t>I</w:t>
      </w:r>
      <w:r>
        <w:rPr>
          <w:spacing w:val="-16"/>
        </w:rPr>
        <w:t xml:space="preserve"> </w:t>
      </w:r>
      <w:r>
        <w:t>got</w:t>
      </w:r>
      <w:r>
        <w:rPr>
          <w:spacing w:val="-17"/>
        </w:rPr>
        <w:t xml:space="preserve"> </w:t>
      </w:r>
      <w:r>
        <w:t>out</w:t>
      </w:r>
      <w:r>
        <w:rPr>
          <w:spacing w:val="-14"/>
        </w:rPr>
        <w:t xml:space="preserve"> </w:t>
      </w:r>
      <w:r>
        <w:t>of</w:t>
      </w:r>
      <w:r>
        <w:rPr>
          <w:spacing w:val="-16"/>
        </w:rPr>
        <w:t xml:space="preserve"> </w:t>
      </w:r>
      <w:r>
        <w:t>my</w:t>
      </w:r>
      <w:r>
        <w:rPr>
          <w:spacing w:val="-13"/>
        </w:rPr>
        <w:t xml:space="preserve"> </w:t>
      </w:r>
      <w:r>
        <w:t>truck,</w:t>
      </w:r>
      <w:r>
        <w:rPr>
          <w:spacing w:val="-13"/>
        </w:rPr>
        <w:t xml:space="preserve"> </w:t>
      </w:r>
      <w:r>
        <w:t>I</w:t>
      </w:r>
      <w:r>
        <w:rPr>
          <w:spacing w:val="-16"/>
        </w:rPr>
        <w:t xml:space="preserve"> </w:t>
      </w:r>
      <w:r>
        <w:t>saw</w:t>
      </w:r>
      <w:r>
        <w:rPr>
          <w:spacing w:val="-12"/>
        </w:rPr>
        <w:t xml:space="preserve"> </w:t>
      </w:r>
      <w:r>
        <w:t>a</w:t>
      </w:r>
      <w:r>
        <w:rPr>
          <w:spacing w:val="-16"/>
        </w:rPr>
        <w:t xml:space="preserve"> </w:t>
      </w:r>
      <w:r>
        <w:t>newspaper</w:t>
      </w:r>
      <w:r>
        <w:rPr>
          <w:spacing w:val="-14"/>
        </w:rPr>
        <w:t xml:space="preserve"> </w:t>
      </w:r>
      <w:r>
        <w:t>delivery</w:t>
      </w:r>
      <w:r>
        <w:rPr>
          <w:spacing w:val="-13"/>
        </w:rPr>
        <w:t xml:space="preserve"> </w:t>
      </w:r>
      <w:r>
        <w:t>car</w:t>
      </w:r>
      <w:r>
        <w:rPr>
          <w:spacing w:val="-17"/>
        </w:rPr>
        <w:t xml:space="preserve"> </w:t>
      </w:r>
      <w:r>
        <w:t>and</w:t>
      </w:r>
      <w:r>
        <w:rPr>
          <w:spacing w:val="-16"/>
        </w:rPr>
        <w:t xml:space="preserve"> </w:t>
      </w:r>
      <w:r>
        <w:t>the</w:t>
      </w:r>
      <w:r>
        <w:rPr>
          <w:spacing w:val="-16"/>
        </w:rPr>
        <w:t xml:space="preserve"> </w:t>
      </w:r>
      <w:r>
        <w:t>driver</w:t>
      </w:r>
      <w:r>
        <w:rPr>
          <w:spacing w:val="-14"/>
        </w:rPr>
        <w:t xml:space="preserve"> </w:t>
      </w:r>
      <w:r>
        <w:t>struggling</w:t>
      </w:r>
      <w:r>
        <w:rPr>
          <w:w w:val="100"/>
        </w:rPr>
        <w:t xml:space="preserve"> </w:t>
      </w:r>
      <w:r>
        <w:t>with</w:t>
      </w:r>
      <w:r>
        <w:rPr>
          <w:spacing w:val="-11"/>
        </w:rPr>
        <w:t xml:space="preserve"> </w:t>
      </w:r>
      <w:r>
        <w:t>newspapers.</w:t>
      </w:r>
      <w:r>
        <w:rPr>
          <w:spacing w:val="-11"/>
        </w:rPr>
        <w:t xml:space="preserve"> </w:t>
      </w:r>
      <w:r>
        <w:t>I</w:t>
      </w:r>
      <w:r>
        <w:rPr>
          <w:spacing w:val="-11"/>
        </w:rPr>
        <w:t xml:space="preserve"> </w:t>
      </w:r>
      <w:r>
        <w:t>took</w:t>
      </w:r>
      <w:r>
        <w:rPr>
          <w:spacing w:val="-11"/>
        </w:rPr>
        <w:t xml:space="preserve"> </w:t>
      </w:r>
      <w:r>
        <w:t>a</w:t>
      </w:r>
      <w:r>
        <w:rPr>
          <w:spacing w:val="-11"/>
        </w:rPr>
        <w:t xml:space="preserve"> </w:t>
      </w:r>
      <w:r>
        <w:t>second</w:t>
      </w:r>
      <w:r>
        <w:rPr>
          <w:spacing w:val="-11"/>
        </w:rPr>
        <w:t xml:space="preserve"> </w:t>
      </w:r>
      <w:r>
        <w:t>look</w:t>
      </w:r>
      <w:r>
        <w:rPr>
          <w:rFonts w:hint="eastAsia" w:ascii="宋体" w:eastAsia="宋体"/>
        </w:rPr>
        <w:t>，</w:t>
      </w:r>
      <w:r>
        <w:rPr>
          <w:rFonts w:hint="eastAsia" w:ascii="宋体" w:eastAsia="宋体"/>
          <w:spacing w:val="104"/>
        </w:rPr>
        <w:t xml:space="preserve"> </w:t>
      </w:r>
      <w:r>
        <w:rPr>
          <w:u w:val="single"/>
        </w:rPr>
        <w:t>45</w:t>
      </w:r>
      <w:r>
        <w:rPr>
          <w:u w:val="single"/>
        </w:rPr>
        <w:tab/>
      </w:r>
      <w:r>
        <w:t>that</w:t>
      </w:r>
      <w:r>
        <w:rPr>
          <w:spacing w:val="-12"/>
        </w:rPr>
        <w:t xml:space="preserve"> </w:t>
      </w:r>
      <w:r>
        <w:t>the</w:t>
      </w:r>
      <w:r>
        <w:rPr>
          <w:spacing w:val="-13"/>
        </w:rPr>
        <w:t xml:space="preserve"> </w:t>
      </w:r>
      <w:r>
        <w:t>man</w:t>
      </w:r>
      <w:r>
        <w:rPr>
          <w:spacing w:val="-11"/>
        </w:rPr>
        <w:t xml:space="preserve"> </w:t>
      </w:r>
      <w:r>
        <w:t>had</w:t>
      </w:r>
      <w:r>
        <w:rPr>
          <w:spacing w:val="-11"/>
        </w:rPr>
        <w:t xml:space="preserve"> </w:t>
      </w:r>
      <w:r>
        <w:t>no</w:t>
      </w:r>
      <w:r>
        <w:rPr>
          <w:spacing w:val="-11"/>
        </w:rPr>
        <w:t xml:space="preserve"> </w:t>
      </w:r>
      <w:r>
        <w:t>forearms.</w:t>
      </w:r>
      <w:r>
        <w:rPr>
          <w:spacing w:val="-11"/>
        </w:rPr>
        <w:t xml:space="preserve"> </w:t>
      </w:r>
      <w:r>
        <w:t>I</w:t>
      </w:r>
      <w:r>
        <w:rPr>
          <w:spacing w:val="-11"/>
        </w:rPr>
        <w:t xml:space="preserve"> </w:t>
      </w:r>
      <w:r>
        <w:t xml:space="preserve">was    </w:t>
      </w:r>
      <w:r>
        <w:rPr>
          <w:spacing w:val="46"/>
        </w:rPr>
        <w:t xml:space="preserve"> </w:t>
      </w:r>
      <w:r>
        <w:rPr>
          <w:u w:val="single"/>
        </w:rPr>
        <w:t>46</w:t>
      </w:r>
      <w:r>
        <w:rPr>
          <w:u w:val="single"/>
        </w:rPr>
        <w:tab/>
      </w:r>
      <w:r>
        <w:t>to see</w:t>
      </w:r>
      <w:r>
        <w:rPr>
          <w:spacing w:val="-21"/>
        </w:rPr>
        <w:t xml:space="preserve"> </w:t>
      </w:r>
      <w:r>
        <w:t>him</w:t>
      </w:r>
    </w:p>
    <w:p>
      <w:pPr>
        <w:pStyle w:val="5"/>
        <w:tabs>
          <w:tab w:val="left" w:pos="2671"/>
          <w:tab w:val="right" w:pos="8885"/>
        </w:tabs>
        <w:spacing w:before="0" w:line="257" w:lineRule="exact"/>
        <w:ind w:left="152"/>
      </w:pPr>
      <w:r>
        <w:t>doing  a  job</w:t>
      </w:r>
      <w:r>
        <w:rPr>
          <w:spacing w:val="-13"/>
        </w:rPr>
        <w:t xml:space="preserve"> </w:t>
      </w:r>
      <w:r>
        <w:t>that</w:t>
      </w:r>
      <w:r>
        <w:rPr>
          <w:spacing w:val="28"/>
        </w:rPr>
        <w:t xml:space="preserve"> </w:t>
      </w:r>
      <w:r>
        <w:t>would</w:t>
      </w:r>
      <w:r>
        <w:rPr>
          <w:u w:val="single"/>
        </w:rPr>
        <w:t xml:space="preserve"> </w:t>
      </w:r>
      <w:r>
        <w:rPr>
          <w:u w:val="single"/>
        </w:rPr>
        <w:tab/>
      </w:r>
      <w:r>
        <w:t>require  a(n)  physically  gifted person.  Still,</w:t>
      </w:r>
      <w:r>
        <w:rPr>
          <w:spacing w:val="10"/>
        </w:rPr>
        <w:t xml:space="preserve"> </w:t>
      </w:r>
      <w:r>
        <w:t>he was</w:t>
      </w:r>
      <w:r>
        <w:rPr>
          <w:spacing w:val="32"/>
        </w:rPr>
        <w:t xml:space="preserve"> </w:t>
      </w:r>
      <w:r>
        <w:t>somewhat</w:t>
      </w:r>
      <w:r>
        <w:rPr>
          <w:position w:val="3"/>
        </w:rPr>
        <w:tab/>
      </w:r>
      <w:r>
        <w:rPr>
          <w:position w:val="3"/>
          <w:u w:val="single"/>
        </w:rPr>
        <w:t>47</w:t>
      </w:r>
      <w:r>
        <w:rPr>
          <w:position w:val="3"/>
          <w:u w:val="single"/>
        </w:rPr>
        <w:tab/>
      </w:r>
    </w:p>
    <w:p>
      <w:pPr>
        <w:pStyle w:val="5"/>
        <w:spacing w:before="0" w:line="277" w:lineRule="exact"/>
        <w:ind w:left="152"/>
      </w:pPr>
      <w:r>
        <w:t>having with the larger bundles (</w:t>
      </w:r>
      <w:r>
        <w:rPr>
          <w:rFonts w:hint="eastAsia" w:ascii="宋体" w:eastAsia="宋体"/>
        </w:rPr>
        <w:t>捆</w:t>
      </w:r>
      <w:r>
        <w:t>) because his arms weren't long enough.</w:t>
      </w:r>
    </w:p>
    <w:p>
      <w:pPr>
        <w:pStyle w:val="5"/>
        <w:spacing w:before="61" w:line="230" w:lineRule="auto"/>
        <w:ind w:left="152" w:right="103" w:firstLine="420"/>
        <w:jc w:val="both"/>
        <w:rPr>
          <w:rFonts w:hint="eastAsia" w:ascii="宋体" w:hAnsi="宋体" w:eastAsia="宋体"/>
        </w:rPr>
      </w:pPr>
      <w:r>
        <w:t xml:space="preserve">On my way to pay for the gas, I stopped and asked him if I could    </w:t>
      </w:r>
      <w:r>
        <w:rPr>
          <w:u w:val="single"/>
        </w:rPr>
        <w:t xml:space="preserve">48     </w:t>
      </w:r>
      <w:r>
        <w:t xml:space="preserve">him. He politely     </w:t>
      </w:r>
      <w:r>
        <w:rPr>
          <w:u w:val="single"/>
        </w:rPr>
        <w:t xml:space="preserve">49  </w:t>
      </w:r>
      <w:r>
        <w:t>my</w:t>
      </w:r>
      <w:r>
        <w:rPr>
          <w:spacing w:val="-2"/>
        </w:rPr>
        <w:t xml:space="preserve"> </w:t>
      </w:r>
      <w:r>
        <w:t>offer</w:t>
      </w:r>
      <w:r>
        <w:rPr>
          <w:spacing w:val="-2"/>
        </w:rPr>
        <w:t xml:space="preserve">. </w:t>
      </w:r>
      <w:r>
        <w:t>A</w:t>
      </w:r>
      <w:r>
        <w:rPr>
          <w:spacing w:val="-1"/>
        </w:rPr>
        <w:t xml:space="preserve"> </w:t>
      </w:r>
      <w:r>
        <w:t>few</w:t>
      </w:r>
      <w:r>
        <w:rPr>
          <w:spacing w:val="-1"/>
        </w:rPr>
        <w:t xml:space="preserve"> </w:t>
      </w:r>
      <w:r>
        <w:t>minutes</w:t>
      </w:r>
      <w:r>
        <w:rPr>
          <w:spacing w:val="-2"/>
        </w:rPr>
        <w:t xml:space="preserve"> </w:t>
      </w:r>
      <w:r>
        <w:t>later</w:t>
      </w:r>
      <w:r>
        <w:rPr>
          <w:spacing w:val="-2"/>
        </w:rPr>
        <w:t xml:space="preserve"> </w:t>
      </w:r>
      <w:r>
        <w:t>while</w:t>
      </w:r>
      <w:r>
        <w:rPr>
          <w:spacing w:val="-2"/>
        </w:rPr>
        <w:t xml:space="preserve"> </w:t>
      </w:r>
      <w:r>
        <w:t>I</w:t>
      </w:r>
      <w:r>
        <w:rPr>
          <w:spacing w:val="-4"/>
        </w:rPr>
        <w:t xml:space="preserve"> </w:t>
      </w:r>
      <w:r>
        <w:t>was</w:t>
      </w:r>
      <w:r>
        <w:rPr>
          <w:spacing w:val="-2"/>
        </w:rPr>
        <w:t xml:space="preserve"> </w:t>
      </w:r>
      <w:r>
        <w:t>refueling,</w:t>
      </w:r>
      <w:r>
        <w:rPr>
          <w:spacing w:val="-2"/>
        </w:rPr>
        <w:t xml:space="preserve"> </w:t>
      </w:r>
      <w:r>
        <w:t>he</w:t>
      </w:r>
      <w:r>
        <w:rPr>
          <w:spacing w:val="-2"/>
        </w:rPr>
        <w:t xml:space="preserve"> </w:t>
      </w:r>
      <w:r>
        <w:t>said</w:t>
      </w:r>
      <w:r>
        <w:rPr>
          <w:rFonts w:hint="eastAsia" w:ascii="宋体" w:hAnsi="宋体" w:eastAsia="宋体"/>
        </w:rPr>
        <w:t>，“</w:t>
      </w:r>
      <w:r>
        <w:t>Hey</w:t>
      </w:r>
      <w:r>
        <w:rPr>
          <w:spacing w:val="-4"/>
        </w:rPr>
        <w:t xml:space="preserve"> </w:t>
      </w:r>
      <w:r>
        <w:t>buddy,</w:t>
      </w:r>
      <w:r>
        <w:rPr>
          <w:spacing w:val="-4"/>
        </w:rPr>
        <w:t xml:space="preserve"> </w:t>
      </w:r>
      <w:r>
        <w:t>would</w:t>
      </w:r>
      <w:r>
        <w:rPr>
          <w:spacing w:val="-4"/>
        </w:rPr>
        <w:t xml:space="preserve"> </w:t>
      </w:r>
      <w:r>
        <w:t>you</w:t>
      </w:r>
      <w:r>
        <w:rPr>
          <w:spacing w:val="-2"/>
        </w:rPr>
        <w:t xml:space="preserve"> </w:t>
      </w:r>
      <w:r>
        <w:t>mind</w:t>
      </w:r>
      <w:r>
        <w:rPr>
          <w:spacing w:val="-2"/>
        </w:rPr>
        <w:t xml:space="preserve"> </w:t>
      </w:r>
      <w:r>
        <w:t>tying</w:t>
      </w:r>
      <w:r>
        <w:rPr>
          <w:spacing w:val="-3"/>
        </w:rPr>
        <w:t xml:space="preserve"> (</w:t>
      </w:r>
      <w:r>
        <w:rPr>
          <w:rFonts w:hint="eastAsia" w:ascii="宋体" w:hAnsi="宋体" w:eastAsia="宋体"/>
        </w:rPr>
        <w:t>系</w:t>
      </w:r>
      <w:r>
        <w:t xml:space="preserve">) my      </w:t>
      </w:r>
      <w:r>
        <w:rPr>
          <w:u w:val="single"/>
        </w:rPr>
        <w:t xml:space="preserve">50      </w:t>
      </w:r>
      <w:r>
        <w:t>for me</w:t>
      </w:r>
      <w:r>
        <w:rPr>
          <w:rFonts w:hint="eastAsia" w:ascii="宋体" w:hAnsi="宋体" w:eastAsia="宋体"/>
        </w:rPr>
        <w:t xml:space="preserve">？” </w:t>
      </w:r>
      <w:r>
        <w:t xml:space="preserve">As I was tying his shoes, he went on to    explain    that tying his shoes was the only thing he couldn't do for      </w:t>
      </w:r>
      <w:r>
        <w:rPr>
          <w:u w:val="single"/>
        </w:rPr>
        <w:t>51</w:t>
      </w:r>
      <w:r>
        <w:rPr>
          <w:spacing w:val="15"/>
          <w:u w:val="single"/>
        </w:rPr>
        <w:t xml:space="preserve">   </w:t>
      </w:r>
      <w:r>
        <w:rPr>
          <w:rFonts w:hint="eastAsia" w:ascii="宋体" w:hAnsi="宋体" w:eastAsia="宋体"/>
        </w:rPr>
        <w:t>．</w:t>
      </w:r>
    </w:p>
    <w:p>
      <w:pPr>
        <w:pStyle w:val="5"/>
        <w:spacing w:before="40" w:line="278" w:lineRule="auto"/>
        <w:ind w:left="152" w:right="102" w:firstLine="420"/>
        <w:jc w:val="both"/>
      </w:pPr>
      <w:r>
        <w:t xml:space="preserve">I stopped and looked back at him as he was getting into his car. I looked down at my </w:t>
      </w:r>
      <w:r>
        <w:rPr>
          <w:u w:val="single"/>
        </w:rPr>
        <w:t xml:space="preserve">52 </w:t>
      </w:r>
      <w:r>
        <w:t xml:space="preserve">.  Suddenly it hit me: I had been complaining about my hurting hands for weeks. That experience made a difference to my hurting hands. Every      </w:t>
      </w:r>
      <w:r>
        <w:rPr>
          <w:u w:val="single"/>
        </w:rPr>
        <w:t xml:space="preserve">53     </w:t>
      </w:r>
      <w:r>
        <w:t>when my hands start cracking and bleeding, I think</w:t>
      </w:r>
      <w:r>
        <w:rPr>
          <w:spacing w:val="-16"/>
        </w:rPr>
        <w:t xml:space="preserve"> </w:t>
      </w:r>
      <w:r>
        <w:t>back</w:t>
      </w:r>
    </w:p>
    <w:p>
      <w:pPr>
        <w:pStyle w:val="5"/>
        <w:tabs>
          <w:tab w:val="left" w:pos="893"/>
          <w:tab w:val="left" w:pos="1525"/>
          <w:tab w:val="left" w:pos="6136"/>
        </w:tabs>
        <w:spacing w:before="0" w:after="39" w:line="244" w:lineRule="exact"/>
        <w:ind w:left="152"/>
        <w:rPr>
          <w:rFonts w:hint="eastAsia" w:ascii="宋体" w:eastAsia="宋体"/>
        </w:rPr>
      </w:pPr>
      <w:r>
        <w:t>to</w:t>
      </w:r>
      <w:r>
        <w:rPr>
          <w:spacing w:val="-1"/>
        </w:rPr>
        <w:t xml:space="preserve"> </w:t>
      </w:r>
      <w:r>
        <w:t>that</w:t>
      </w:r>
      <w:r>
        <w:tab/>
      </w:r>
      <w:r>
        <w:rPr>
          <w:u w:val="single"/>
        </w:rPr>
        <w:t>54</w:t>
      </w:r>
      <w:r>
        <w:rPr>
          <w:u w:val="single"/>
        </w:rPr>
        <w:tab/>
      </w:r>
      <w:r>
        <w:t>in 1986. And just like magic, my hands</w:t>
      </w:r>
      <w:r>
        <w:rPr>
          <w:spacing w:val="-10"/>
        </w:rPr>
        <w:t xml:space="preserve"> </w:t>
      </w:r>
      <w:r>
        <w:t xml:space="preserve">don't    </w:t>
      </w:r>
      <w:r>
        <w:rPr>
          <w:spacing w:val="50"/>
        </w:rPr>
        <w:t xml:space="preserve"> </w:t>
      </w:r>
      <w:r>
        <w:rPr>
          <w:u w:val="single"/>
        </w:rPr>
        <w:t>55</w:t>
      </w:r>
      <w:r>
        <w:rPr>
          <w:u w:val="single"/>
        </w:rPr>
        <w:tab/>
      </w:r>
      <w:r>
        <w:rPr>
          <w:rFonts w:hint="eastAsia" w:ascii="宋体" w:eastAsia="宋体"/>
        </w:rPr>
        <w:t>．</w:t>
      </w:r>
    </w:p>
    <w:tbl>
      <w:tblPr>
        <w:tblStyle w:val="7"/>
        <w:tblW w:w="7784" w:type="dxa"/>
        <w:tblInd w:w="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31"/>
        <w:gridCol w:w="1879"/>
        <w:gridCol w:w="2170"/>
        <w:gridCol w:w="1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6" w:hRule="exact"/>
        </w:trPr>
        <w:tc>
          <w:tcPr>
            <w:tcW w:w="1831" w:type="dxa"/>
          </w:tcPr>
          <w:p>
            <w:pPr>
              <w:pStyle w:val="11"/>
              <w:spacing w:before="0"/>
              <w:rPr>
                <w:sz w:val="21"/>
              </w:rPr>
            </w:pPr>
            <w:r>
              <w:rPr>
                <w:sz w:val="21"/>
              </w:rPr>
              <w:t>41. A. easy</w:t>
            </w:r>
          </w:p>
        </w:tc>
        <w:tc>
          <w:tcPr>
            <w:tcW w:w="1879" w:type="dxa"/>
          </w:tcPr>
          <w:p>
            <w:pPr>
              <w:pStyle w:val="11"/>
              <w:spacing w:before="0"/>
              <w:ind w:left="319"/>
              <w:rPr>
                <w:sz w:val="21"/>
              </w:rPr>
            </w:pPr>
            <w:r>
              <w:rPr>
                <w:sz w:val="21"/>
              </w:rPr>
              <w:t>B. fair</w:t>
            </w:r>
          </w:p>
        </w:tc>
        <w:tc>
          <w:tcPr>
            <w:tcW w:w="2170" w:type="dxa"/>
          </w:tcPr>
          <w:p>
            <w:pPr>
              <w:pStyle w:val="11"/>
              <w:spacing w:before="0"/>
              <w:ind w:left="541"/>
              <w:rPr>
                <w:sz w:val="21"/>
              </w:rPr>
            </w:pPr>
            <w:r>
              <w:rPr>
                <w:sz w:val="21"/>
              </w:rPr>
              <w:t>C. unusual</w:t>
            </w:r>
          </w:p>
        </w:tc>
        <w:tc>
          <w:tcPr>
            <w:tcW w:w="1904" w:type="dxa"/>
          </w:tcPr>
          <w:p>
            <w:pPr>
              <w:pStyle w:val="11"/>
              <w:spacing w:before="0"/>
              <w:ind w:left="471"/>
              <w:rPr>
                <w:sz w:val="21"/>
              </w:rPr>
            </w:pPr>
            <w:r>
              <w:rPr>
                <w:sz w:val="21"/>
              </w:rPr>
              <w:t>D. certain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spacing w:before="23"/>
              <w:rPr>
                <w:sz w:val="21"/>
              </w:rPr>
            </w:pPr>
            <w:r>
              <w:rPr>
                <w:sz w:val="21"/>
              </w:rPr>
              <w:t>42. A. exception</w:t>
            </w:r>
          </w:p>
        </w:tc>
        <w:tc>
          <w:tcPr>
            <w:tcW w:w="1879" w:type="dxa"/>
          </w:tcPr>
          <w:p>
            <w:pPr>
              <w:pStyle w:val="11"/>
              <w:spacing w:before="23"/>
              <w:ind w:left="319"/>
              <w:rPr>
                <w:sz w:val="21"/>
              </w:rPr>
            </w:pPr>
            <w:r>
              <w:rPr>
                <w:sz w:val="21"/>
              </w:rPr>
              <w:t>B. problem</w:t>
            </w:r>
          </w:p>
        </w:tc>
        <w:tc>
          <w:tcPr>
            <w:tcW w:w="2170" w:type="dxa"/>
          </w:tcPr>
          <w:p>
            <w:pPr>
              <w:pStyle w:val="11"/>
              <w:spacing w:before="23"/>
              <w:ind w:left="541"/>
              <w:rPr>
                <w:sz w:val="21"/>
              </w:rPr>
            </w:pPr>
            <w:r>
              <w:rPr>
                <w:sz w:val="21"/>
              </w:rPr>
              <w:t>C. wonder</w:t>
            </w:r>
          </w:p>
        </w:tc>
        <w:tc>
          <w:tcPr>
            <w:tcW w:w="1904" w:type="dxa"/>
          </w:tcPr>
          <w:p>
            <w:pPr>
              <w:pStyle w:val="11"/>
              <w:spacing w:before="23"/>
              <w:ind w:left="471"/>
              <w:rPr>
                <w:sz w:val="21"/>
              </w:rPr>
            </w:pPr>
            <w:r>
              <w:rPr>
                <w:sz w:val="21"/>
              </w:rPr>
              <w:t>D. sense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1831" w:type="dxa"/>
          </w:tcPr>
          <w:p>
            <w:pPr>
              <w:pStyle w:val="11"/>
              <w:rPr>
                <w:sz w:val="21"/>
              </w:rPr>
            </w:pPr>
            <w:r>
              <w:rPr>
                <w:sz w:val="21"/>
              </w:rPr>
              <w:t>43. A. Beginning</w:t>
            </w:r>
          </w:p>
        </w:tc>
        <w:tc>
          <w:tcPr>
            <w:tcW w:w="1879" w:type="dxa"/>
          </w:tcPr>
          <w:p>
            <w:pPr>
              <w:pStyle w:val="11"/>
              <w:ind w:left="319"/>
              <w:rPr>
                <w:sz w:val="21"/>
              </w:rPr>
            </w:pPr>
            <w:r>
              <w:rPr>
                <w:sz w:val="21"/>
              </w:rPr>
              <w:t>B. Stopping</w:t>
            </w:r>
          </w:p>
        </w:tc>
        <w:tc>
          <w:tcPr>
            <w:tcW w:w="2170" w:type="dxa"/>
          </w:tcPr>
          <w:p>
            <w:pPr>
              <w:pStyle w:val="11"/>
              <w:ind w:left="541"/>
              <w:rPr>
                <w:sz w:val="21"/>
              </w:rPr>
            </w:pPr>
            <w:r>
              <w:rPr>
                <w:sz w:val="21"/>
              </w:rPr>
              <w:t>C. Getting</w:t>
            </w:r>
          </w:p>
        </w:tc>
        <w:tc>
          <w:tcPr>
            <w:tcW w:w="1904" w:type="dxa"/>
          </w:tcPr>
          <w:p>
            <w:pPr>
              <w:pStyle w:val="11"/>
              <w:ind w:left="471"/>
              <w:rPr>
                <w:sz w:val="21"/>
              </w:rPr>
            </w:pPr>
            <w:r>
              <w:rPr>
                <w:sz w:val="21"/>
              </w:rPr>
              <w:t>D. Finishing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rPr>
                <w:sz w:val="21"/>
              </w:rPr>
            </w:pPr>
            <w:r>
              <w:rPr>
                <w:sz w:val="21"/>
              </w:rPr>
              <w:t>44. A. factory</w:t>
            </w:r>
          </w:p>
        </w:tc>
        <w:tc>
          <w:tcPr>
            <w:tcW w:w="1879" w:type="dxa"/>
          </w:tcPr>
          <w:p>
            <w:pPr>
              <w:pStyle w:val="11"/>
              <w:ind w:left="319"/>
              <w:rPr>
                <w:sz w:val="21"/>
              </w:rPr>
            </w:pPr>
            <w:r>
              <w:rPr>
                <w:sz w:val="21"/>
              </w:rPr>
              <w:t>B. company</w:t>
            </w:r>
          </w:p>
        </w:tc>
        <w:tc>
          <w:tcPr>
            <w:tcW w:w="2170" w:type="dxa"/>
          </w:tcPr>
          <w:p>
            <w:pPr>
              <w:pStyle w:val="11"/>
              <w:ind w:left="541"/>
              <w:rPr>
                <w:sz w:val="21"/>
              </w:rPr>
            </w:pPr>
            <w:r>
              <w:rPr>
                <w:sz w:val="21"/>
              </w:rPr>
              <w:t>C. gas station</w:t>
            </w:r>
          </w:p>
        </w:tc>
        <w:tc>
          <w:tcPr>
            <w:tcW w:w="1904" w:type="dxa"/>
          </w:tcPr>
          <w:p>
            <w:pPr>
              <w:pStyle w:val="11"/>
              <w:ind w:left="471"/>
              <w:rPr>
                <w:sz w:val="21"/>
              </w:rPr>
            </w:pPr>
            <w:r>
              <w:rPr>
                <w:sz w:val="21"/>
              </w:rPr>
              <w:t>D. police station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spacing w:before="23"/>
              <w:rPr>
                <w:sz w:val="21"/>
              </w:rPr>
            </w:pPr>
            <w:r>
              <w:rPr>
                <w:sz w:val="21"/>
              </w:rPr>
              <w:t>45. A. suggesting</w:t>
            </w:r>
          </w:p>
        </w:tc>
        <w:tc>
          <w:tcPr>
            <w:tcW w:w="1879" w:type="dxa"/>
          </w:tcPr>
          <w:p>
            <w:pPr>
              <w:pStyle w:val="11"/>
              <w:spacing w:before="23"/>
              <w:ind w:left="319"/>
              <w:rPr>
                <w:sz w:val="21"/>
              </w:rPr>
            </w:pPr>
            <w:r>
              <w:rPr>
                <w:sz w:val="21"/>
              </w:rPr>
              <w:t>B. ignoring</w:t>
            </w:r>
          </w:p>
        </w:tc>
        <w:tc>
          <w:tcPr>
            <w:tcW w:w="2170" w:type="dxa"/>
          </w:tcPr>
          <w:p>
            <w:pPr>
              <w:pStyle w:val="11"/>
              <w:spacing w:before="23"/>
              <w:ind w:left="541"/>
              <w:rPr>
                <w:sz w:val="21"/>
              </w:rPr>
            </w:pPr>
            <w:r>
              <w:rPr>
                <w:sz w:val="21"/>
              </w:rPr>
              <w:t>C. thinking</w:t>
            </w:r>
          </w:p>
        </w:tc>
        <w:tc>
          <w:tcPr>
            <w:tcW w:w="1904" w:type="dxa"/>
          </w:tcPr>
          <w:p>
            <w:pPr>
              <w:pStyle w:val="11"/>
              <w:spacing w:before="23"/>
              <w:ind w:left="471"/>
              <w:rPr>
                <w:sz w:val="21"/>
              </w:rPr>
            </w:pPr>
            <w:r>
              <w:rPr>
                <w:sz w:val="21"/>
              </w:rPr>
              <w:t>D. noticing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1831" w:type="dxa"/>
          </w:tcPr>
          <w:p>
            <w:pPr>
              <w:pStyle w:val="11"/>
              <w:rPr>
                <w:sz w:val="21"/>
              </w:rPr>
            </w:pPr>
            <w:r>
              <w:rPr>
                <w:sz w:val="21"/>
              </w:rPr>
              <w:t>46. A. nervous</w:t>
            </w:r>
          </w:p>
        </w:tc>
        <w:tc>
          <w:tcPr>
            <w:tcW w:w="1879" w:type="dxa"/>
          </w:tcPr>
          <w:p>
            <w:pPr>
              <w:pStyle w:val="11"/>
              <w:ind w:left="319"/>
              <w:rPr>
                <w:sz w:val="21"/>
              </w:rPr>
            </w:pPr>
            <w:r>
              <w:rPr>
                <w:sz w:val="21"/>
              </w:rPr>
              <w:t>B. afraid</w:t>
            </w:r>
          </w:p>
        </w:tc>
        <w:tc>
          <w:tcPr>
            <w:tcW w:w="2170" w:type="dxa"/>
          </w:tcPr>
          <w:p>
            <w:pPr>
              <w:pStyle w:val="11"/>
              <w:ind w:left="541"/>
              <w:rPr>
                <w:sz w:val="21"/>
              </w:rPr>
            </w:pPr>
            <w:r>
              <w:rPr>
                <w:sz w:val="21"/>
              </w:rPr>
              <w:t>C. happy</w:t>
            </w:r>
          </w:p>
        </w:tc>
        <w:tc>
          <w:tcPr>
            <w:tcW w:w="1904" w:type="dxa"/>
          </w:tcPr>
          <w:p>
            <w:pPr>
              <w:pStyle w:val="11"/>
              <w:ind w:left="471"/>
              <w:rPr>
                <w:sz w:val="21"/>
              </w:rPr>
            </w:pPr>
            <w:r>
              <w:rPr>
                <w:sz w:val="21"/>
              </w:rPr>
              <w:t>D. amazed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rPr>
                <w:sz w:val="21"/>
              </w:rPr>
            </w:pPr>
            <w:r>
              <w:rPr>
                <w:sz w:val="21"/>
              </w:rPr>
              <w:t>47. A. difficulty</w:t>
            </w:r>
          </w:p>
        </w:tc>
        <w:tc>
          <w:tcPr>
            <w:tcW w:w="1879" w:type="dxa"/>
          </w:tcPr>
          <w:p>
            <w:pPr>
              <w:pStyle w:val="11"/>
              <w:ind w:left="319"/>
              <w:rPr>
                <w:sz w:val="21"/>
              </w:rPr>
            </w:pPr>
            <w:r>
              <w:rPr>
                <w:sz w:val="21"/>
              </w:rPr>
              <w:t>B. fun</w:t>
            </w:r>
          </w:p>
        </w:tc>
        <w:tc>
          <w:tcPr>
            <w:tcW w:w="2170" w:type="dxa"/>
          </w:tcPr>
          <w:p>
            <w:pPr>
              <w:pStyle w:val="11"/>
              <w:ind w:left="541"/>
              <w:rPr>
                <w:sz w:val="21"/>
              </w:rPr>
            </w:pPr>
            <w:r>
              <w:rPr>
                <w:sz w:val="21"/>
              </w:rPr>
              <w:t>C. words</w:t>
            </w:r>
          </w:p>
        </w:tc>
        <w:tc>
          <w:tcPr>
            <w:tcW w:w="1904" w:type="dxa"/>
          </w:tcPr>
          <w:p>
            <w:pPr>
              <w:pStyle w:val="11"/>
              <w:ind w:left="471"/>
              <w:rPr>
                <w:sz w:val="21"/>
              </w:rPr>
            </w:pPr>
            <w:r>
              <w:rPr>
                <w:sz w:val="21"/>
              </w:rPr>
              <w:t>D. relations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spacing w:before="23"/>
              <w:rPr>
                <w:sz w:val="21"/>
              </w:rPr>
            </w:pPr>
            <w:r>
              <w:rPr>
                <w:sz w:val="21"/>
              </w:rPr>
              <w:t>48. A. disturb</w:t>
            </w:r>
          </w:p>
        </w:tc>
        <w:tc>
          <w:tcPr>
            <w:tcW w:w="1879" w:type="dxa"/>
          </w:tcPr>
          <w:p>
            <w:pPr>
              <w:pStyle w:val="11"/>
              <w:spacing w:before="23"/>
              <w:ind w:left="319"/>
              <w:rPr>
                <w:sz w:val="21"/>
              </w:rPr>
            </w:pPr>
            <w:r>
              <w:rPr>
                <w:sz w:val="21"/>
              </w:rPr>
              <w:t>B. approach</w:t>
            </w:r>
          </w:p>
        </w:tc>
        <w:tc>
          <w:tcPr>
            <w:tcW w:w="2170" w:type="dxa"/>
          </w:tcPr>
          <w:p>
            <w:pPr>
              <w:pStyle w:val="11"/>
              <w:spacing w:before="23"/>
              <w:ind w:left="541"/>
              <w:rPr>
                <w:sz w:val="21"/>
              </w:rPr>
            </w:pPr>
            <w:r>
              <w:rPr>
                <w:sz w:val="21"/>
              </w:rPr>
              <w:t>C. help</w:t>
            </w:r>
          </w:p>
        </w:tc>
        <w:tc>
          <w:tcPr>
            <w:tcW w:w="1904" w:type="dxa"/>
          </w:tcPr>
          <w:p>
            <w:pPr>
              <w:pStyle w:val="11"/>
              <w:spacing w:before="23"/>
              <w:ind w:left="471"/>
              <w:rPr>
                <w:sz w:val="21"/>
              </w:rPr>
            </w:pPr>
            <w:r>
              <w:rPr>
                <w:sz w:val="21"/>
              </w:rPr>
              <w:t>D. teach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1831" w:type="dxa"/>
          </w:tcPr>
          <w:p>
            <w:pPr>
              <w:pStyle w:val="11"/>
              <w:rPr>
                <w:sz w:val="21"/>
              </w:rPr>
            </w:pPr>
            <w:r>
              <w:rPr>
                <w:sz w:val="21"/>
              </w:rPr>
              <w:t>49. A. examined</w:t>
            </w:r>
          </w:p>
        </w:tc>
        <w:tc>
          <w:tcPr>
            <w:tcW w:w="1879" w:type="dxa"/>
          </w:tcPr>
          <w:p>
            <w:pPr>
              <w:pStyle w:val="11"/>
              <w:ind w:left="319"/>
              <w:rPr>
                <w:sz w:val="21"/>
              </w:rPr>
            </w:pPr>
            <w:r>
              <w:rPr>
                <w:sz w:val="21"/>
              </w:rPr>
              <w:t>B. accepted</w:t>
            </w:r>
          </w:p>
        </w:tc>
        <w:tc>
          <w:tcPr>
            <w:tcW w:w="2170" w:type="dxa"/>
          </w:tcPr>
          <w:p>
            <w:pPr>
              <w:pStyle w:val="11"/>
              <w:ind w:left="541"/>
              <w:rPr>
                <w:sz w:val="21"/>
              </w:rPr>
            </w:pPr>
            <w:r>
              <w:rPr>
                <w:sz w:val="21"/>
              </w:rPr>
              <w:t>C. considered</w:t>
            </w:r>
          </w:p>
        </w:tc>
        <w:tc>
          <w:tcPr>
            <w:tcW w:w="1904" w:type="dxa"/>
          </w:tcPr>
          <w:p>
            <w:pPr>
              <w:pStyle w:val="11"/>
              <w:ind w:left="471"/>
              <w:rPr>
                <w:sz w:val="21"/>
              </w:rPr>
            </w:pPr>
            <w:r>
              <w:rPr>
                <w:sz w:val="21"/>
              </w:rPr>
              <w:t>D. declined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rPr>
                <w:sz w:val="21"/>
              </w:rPr>
            </w:pPr>
            <w:r>
              <w:rPr>
                <w:sz w:val="21"/>
              </w:rPr>
              <w:t>50. A. shoes</w:t>
            </w:r>
          </w:p>
        </w:tc>
        <w:tc>
          <w:tcPr>
            <w:tcW w:w="1879" w:type="dxa"/>
          </w:tcPr>
          <w:p>
            <w:pPr>
              <w:pStyle w:val="11"/>
              <w:ind w:left="319"/>
              <w:rPr>
                <w:sz w:val="21"/>
              </w:rPr>
            </w:pPr>
            <w:r>
              <w:rPr>
                <w:sz w:val="21"/>
              </w:rPr>
              <w:t>B. scarf</w:t>
            </w:r>
          </w:p>
        </w:tc>
        <w:tc>
          <w:tcPr>
            <w:tcW w:w="2170" w:type="dxa"/>
          </w:tcPr>
          <w:p>
            <w:pPr>
              <w:pStyle w:val="11"/>
              <w:ind w:left="541"/>
              <w:rPr>
                <w:sz w:val="21"/>
              </w:rPr>
            </w:pPr>
            <w:r>
              <w:rPr>
                <w:sz w:val="21"/>
              </w:rPr>
              <w:t>C. feet</w:t>
            </w:r>
          </w:p>
        </w:tc>
        <w:tc>
          <w:tcPr>
            <w:tcW w:w="1904" w:type="dxa"/>
          </w:tcPr>
          <w:p>
            <w:pPr>
              <w:pStyle w:val="11"/>
              <w:ind w:left="471"/>
              <w:rPr>
                <w:sz w:val="21"/>
              </w:rPr>
            </w:pPr>
            <w:r>
              <w:rPr>
                <w:sz w:val="21"/>
              </w:rPr>
              <w:t>D. tie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spacing w:before="23"/>
              <w:rPr>
                <w:sz w:val="21"/>
              </w:rPr>
            </w:pPr>
            <w:r>
              <w:rPr>
                <w:sz w:val="21"/>
              </w:rPr>
              <w:t>51. A. others</w:t>
            </w:r>
          </w:p>
        </w:tc>
        <w:tc>
          <w:tcPr>
            <w:tcW w:w="1879" w:type="dxa"/>
          </w:tcPr>
          <w:p>
            <w:pPr>
              <w:pStyle w:val="11"/>
              <w:spacing w:before="23"/>
              <w:ind w:left="319"/>
              <w:rPr>
                <w:sz w:val="21"/>
              </w:rPr>
            </w:pPr>
            <w:r>
              <w:rPr>
                <w:sz w:val="21"/>
              </w:rPr>
              <w:t>B. himself</w:t>
            </w:r>
          </w:p>
        </w:tc>
        <w:tc>
          <w:tcPr>
            <w:tcW w:w="2170" w:type="dxa"/>
          </w:tcPr>
          <w:p>
            <w:pPr>
              <w:pStyle w:val="11"/>
              <w:spacing w:before="23"/>
              <w:ind w:left="541"/>
              <w:rPr>
                <w:sz w:val="21"/>
              </w:rPr>
            </w:pPr>
            <w:r>
              <w:rPr>
                <w:sz w:val="21"/>
              </w:rPr>
              <w:t>C. work</w:t>
            </w:r>
          </w:p>
        </w:tc>
        <w:tc>
          <w:tcPr>
            <w:tcW w:w="1904" w:type="dxa"/>
          </w:tcPr>
          <w:p>
            <w:pPr>
              <w:pStyle w:val="11"/>
              <w:spacing w:before="23"/>
              <w:ind w:left="471"/>
              <w:rPr>
                <w:sz w:val="21"/>
              </w:rPr>
            </w:pPr>
            <w:r>
              <w:rPr>
                <w:sz w:val="21"/>
              </w:rPr>
              <w:t>D. 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1831" w:type="dxa"/>
          </w:tcPr>
          <w:p>
            <w:pPr>
              <w:pStyle w:val="11"/>
              <w:rPr>
                <w:sz w:val="21"/>
              </w:rPr>
            </w:pPr>
            <w:r>
              <w:rPr>
                <w:sz w:val="21"/>
              </w:rPr>
              <w:t>52. A. legs</w:t>
            </w:r>
          </w:p>
        </w:tc>
        <w:tc>
          <w:tcPr>
            <w:tcW w:w="1879" w:type="dxa"/>
          </w:tcPr>
          <w:p>
            <w:pPr>
              <w:pStyle w:val="11"/>
              <w:ind w:left="319"/>
              <w:rPr>
                <w:sz w:val="21"/>
              </w:rPr>
            </w:pPr>
            <w:r>
              <w:rPr>
                <w:sz w:val="21"/>
              </w:rPr>
              <w:t>B. arms</w:t>
            </w:r>
          </w:p>
        </w:tc>
        <w:tc>
          <w:tcPr>
            <w:tcW w:w="2170" w:type="dxa"/>
          </w:tcPr>
          <w:p>
            <w:pPr>
              <w:pStyle w:val="11"/>
              <w:ind w:left="541"/>
              <w:rPr>
                <w:sz w:val="21"/>
              </w:rPr>
            </w:pPr>
            <w:r>
              <w:rPr>
                <w:sz w:val="21"/>
              </w:rPr>
              <w:t>C. shoes</w:t>
            </w:r>
          </w:p>
        </w:tc>
        <w:tc>
          <w:tcPr>
            <w:tcW w:w="1904" w:type="dxa"/>
          </w:tcPr>
          <w:p>
            <w:pPr>
              <w:pStyle w:val="11"/>
              <w:ind w:left="471"/>
              <w:rPr>
                <w:sz w:val="21"/>
              </w:rPr>
            </w:pPr>
            <w:r>
              <w:rPr>
                <w:sz w:val="21"/>
              </w:rPr>
              <w:t>D. hands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rPr>
                <w:sz w:val="21"/>
              </w:rPr>
            </w:pPr>
            <w:r>
              <w:rPr>
                <w:sz w:val="21"/>
              </w:rPr>
              <w:t>53. A. week</w:t>
            </w:r>
          </w:p>
        </w:tc>
        <w:tc>
          <w:tcPr>
            <w:tcW w:w="1879" w:type="dxa"/>
          </w:tcPr>
          <w:p>
            <w:pPr>
              <w:pStyle w:val="11"/>
              <w:ind w:left="319"/>
              <w:rPr>
                <w:sz w:val="21"/>
              </w:rPr>
            </w:pPr>
            <w:r>
              <w:rPr>
                <w:sz w:val="21"/>
              </w:rPr>
              <w:t>B. night</w:t>
            </w:r>
          </w:p>
        </w:tc>
        <w:tc>
          <w:tcPr>
            <w:tcW w:w="2170" w:type="dxa"/>
          </w:tcPr>
          <w:p>
            <w:pPr>
              <w:pStyle w:val="11"/>
              <w:ind w:left="541"/>
              <w:rPr>
                <w:sz w:val="21"/>
              </w:rPr>
            </w:pPr>
            <w:r>
              <w:rPr>
                <w:sz w:val="21"/>
              </w:rPr>
              <w:t>C. month</w:t>
            </w:r>
          </w:p>
        </w:tc>
        <w:tc>
          <w:tcPr>
            <w:tcW w:w="1904" w:type="dxa"/>
          </w:tcPr>
          <w:p>
            <w:pPr>
              <w:pStyle w:val="11"/>
              <w:ind w:left="471"/>
              <w:rPr>
                <w:sz w:val="21"/>
              </w:rPr>
            </w:pPr>
            <w:r>
              <w:rPr>
                <w:sz w:val="21"/>
              </w:rPr>
              <w:t>D. winter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1831" w:type="dxa"/>
          </w:tcPr>
          <w:p>
            <w:pPr>
              <w:pStyle w:val="11"/>
              <w:spacing w:before="23"/>
              <w:rPr>
                <w:sz w:val="21"/>
              </w:rPr>
            </w:pPr>
            <w:r>
              <w:rPr>
                <w:sz w:val="21"/>
              </w:rPr>
              <w:t>54. A. encounter</w:t>
            </w:r>
          </w:p>
        </w:tc>
        <w:tc>
          <w:tcPr>
            <w:tcW w:w="1879" w:type="dxa"/>
          </w:tcPr>
          <w:p>
            <w:pPr>
              <w:pStyle w:val="11"/>
              <w:spacing w:before="23"/>
              <w:ind w:left="319"/>
              <w:rPr>
                <w:sz w:val="21"/>
              </w:rPr>
            </w:pPr>
            <w:r>
              <w:rPr>
                <w:sz w:val="21"/>
              </w:rPr>
              <w:t>B. incident</w:t>
            </w:r>
          </w:p>
        </w:tc>
        <w:tc>
          <w:tcPr>
            <w:tcW w:w="2170" w:type="dxa"/>
          </w:tcPr>
          <w:p>
            <w:pPr>
              <w:pStyle w:val="11"/>
              <w:spacing w:before="23"/>
              <w:ind w:left="541"/>
              <w:rPr>
                <w:sz w:val="21"/>
              </w:rPr>
            </w:pPr>
            <w:r>
              <w:rPr>
                <w:sz w:val="21"/>
              </w:rPr>
              <w:t>C. trip</w:t>
            </w:r>
          </w:p>
        </w:tc>
        <w:tc>
          <w:tcPr>
            <w:tcW w:w="1904" w:type="dxa"/>
          </w:tcPr>
          <w:p>
            <w:pPr>
              <w:pStyle w:val="11"/>
              <w:spacing w:before="23"/>
              <w:ind w:left="471"/>
              <w:rPr>
                <w:sz w:val="21"/>
              </w:rPr>
            </w:pPr>
            <w:r>
              <w:rPr>
                <w:sz w:val="21"/>
              </w:rPr>
              <w:t>D. party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7" w:hRule="exact"/>
        </w:trPr>
        <w:tc>
          <w:tcPr>
            <w:tcW w:w="1831" w:type="dxa"/>
          </w:tcPr>
          <w:p>
            <w:pPr>
              <w:pStyle w:val="11"/>
              <w:rPr>
                <w:sz w:val="21"/>
              </w:rPr>
            </w:pPr>
            <w:r>
              <w:rPr>
                <w:sz w:val="21"/>
              </w:rPr>
              <w:t>55. A. bleed</w:t>
            </w:r>
          </w:p>
        </w:tc>
        <w:tc>
          <w:tcPr>
            <w:tcW w:w="1879" w:type="dxa"/>
          </w:tcPr>
          <w:p>
            <w:pPr>
              <w:pStyle w:val="11"/>
              <w:ind w:left="319"/>
              <w:rPr>
                <w:sz w:val="21"/>
              </w:rPr>
            </w:pPr>
            <w:r>
              <w:rPr>
                <w:sz w:val="21"/>
              </w:rPr>
              <w:t>B. change</w:t>
            </w:r>
          </w:p>
        </w:tc>
        <w:tc>
          <w:tcPr>
            <w:tcW w:w="2170" w:type="dxa"/>
          </w:tcPr>
          <w:p>
            <w:pPr>
              <w:pStyle w:val="11"/>
              <w:ind w:left="541"/>
              <w:rPr>
                <w:sz w:val="21"/>
              </w:rPr>
            </w:pPr>
            <w:r>
              <w:rPr>
                <w:sz w:val="21"/>
              </w:rPr>
              <w:t>C. hurt</w:t>
            </w:r>
          </w:p>
        </w:tc>
        <w:tc>
          <w:tcPr>
            <w:tcW w:w="1904" w:type="dxa"/>
          </w:tcPr>
          <w:p>
            <w:pPr>
              <w:pStyle w:val="11"/>
              <w:ind w:left="471"/>
              <w:rPr>
                <w:sz w:val="21"/>
              </w:rPr>
            </w:pPr>
            <w:r>
              <w:rPr>
                <w:sz w:val="21"/>
              </w:rPr>
              <w:t>D. talk</w:t>
            </w:r>
          </w:p>
        </w:tc>
      </w:tr>
    </w:tbl>
    <w:p>
      <w:pPr>
        <w:pStyle w:val="3"/>
        <w:spacing w:before="0"/>
        <w:ind w:left="3814" w:right="3771"/>
      </w:pPr>
      <w:r>
        <w:rPr>
          <w:w w:val="95"/>
        </w:rPr>
        <w:t>非选择题部分</w:t>
      </w:r>
    </w:p>
    <w:p>
      <w:pPr>
        <w:pStyle w:val="5"/>
        <w:spacing w:before="23"/>
        <w:ind w:left="152"/>
        <w:rPr>
          <w:rFonts w:hint="eastAsia" w:ascii="宋体" w:eastAsia="宋体"/>
        </w:rPr>
      </w:pPr>
      <w:r>
        <w:rPr>
          <w:rFonts w:hint="eastAsia" w:ascii="宋体" w:eastAsia="宋体"/>
        </w:rPr>
        <w:t xml:space="preserve">第二节（共 </w:t>
      </w:r>
      <w:r>
        <w:t xml:space="preserve">10 </w:t>
      </w:r>
      <w:r>
        <w:rPr>
          <w:rFonts w:hint="eastAsia" w:ascii="宋体" w:eastAsia="宋体"/>
        </w:rPr>
        <w:t xml:space="preserve">小题：每小题 </w:t>
      </w:r>
      <w:r>
        <w:t xml:space="preserve">1.5 </w:t>
      </w:r>
      <w:r>
        <w:rPr>
          <w:rFonts w:hint="eastAsia" w:ascii="宋体" w:eastAsia="宋体"/>
        </w:rPr>
        <w:t xml:space="preserve">分，满分 </w:t>
      </w:r>
      <w:r>
        <w:t xml:space="preserve">15 </w:t>
      </w:r>
      <w:r>
        <w:rPr>
          <w:rFonts w:hint="eastAsia" w:ascii="宋体" w:eastAsia="宋体"/>
        </w:rPr>
        <w:t>分）</w:t>
      </w:r>
    </w:p>
    <w:p>
      <w:pPr>
        <w:pStyle w:val="5"/>
        <w:spacing w:before="21"/>
        <w:ind w:left="572"/>
        <w:rPr>
          <w:rFonts w:hint="eastAsia" w:ascii="宋体" w:eastAsia="宋体"/>
        </w:rPr>
      </w:pPr>
      <w:r>
        <w:rPr>
          <w:rFonts w:hint="eastAsia" w:ascii="宋体" w:eastAsia="宋体"/>
        </w:rPr>
        <w:t>阅读下面材料，在空白处填入适当的内容（</w:t>
      </w:r>
      <w:r>
        <w:t xml:space="preserve">1 </w:t>
      </w:r>
      <w:r>
        <w:rPr>
          <w:rFonts w:hint="eastAsia" w:ascii="宋体" w:eastAsia="宋体"/>
        </w:rPr>
        <w:t>个单词）或括号内单词的正确形式。</w:t>
      </w:r>
    </w:p>
    <w:p>
      <w:pPr>
        <w:pStyle w:val="5"/>
        <w:spacing w:before="62" w:line="276" w:lineRule="auto"/>
        <w:ind w:left="152" w:right="103" w:firstLine="420"/>
        <w:jc w:val="both"/>
      </w:pPr>
      <w:r>
        <w:t xml:space="preserve">The seventh  day  of the  seventh  lunar month  is  Qixi,  widely  56  (regard) as </w:t>
      </w:r>
      <w:r>
        <w:rPr>
          <w:spacing w:val="-3"/>
        </w:rPr>
        <w:t xml:space="preserve">China’s  </w:t>
      </w:r>
      <w:r>
        <w:rPr>
          <w:spacing w:val="-4"/>
        </w:rPr>
        <w:t xml:space="preserve">Valentine’s Day. </w:t>
      </w:r>
      <w:r>
        <w:t>But do you know the origin of the</w:t>
      </w:r>
      <w:r>
        <w:rPr>
          <w:spacing w:val="3"/>
        </w:rPr>
        <w:t xml:space="preserve"> </w:t>
      </w:r>
      <w:r>
        <w:t>festival?</w:t>
      </w:r>
    </w:p>
    <w:p>
      <w:pPr>
        <w:pStyle w:val="5"/>
        <w:spacing w:before="3" w:line="278" w:lineRule="auto"/>
        <w:ind w:left="152" w:right="101" w:firstLine="420"/>
        <w:jc w:val="both"/>
      </w:pPr>
      <w:r>
        <w:t>Legend has it   57   the Weaver Girl met and fell in love with a cowherd. The Jade Emperor strongly objected    58     the couple’s union and forcibly separated them by the Milky Way, leaving them       59        (tear) apart by the galaxy and only allowing them to meet once a year.        60    that, the distance could not stop their love for one another and they look forward to meeting once a year on the seventh day of the seventh lunar month.</w:t>
      </w:r>
    </w:p>
    <w:p>
      <w:pPr>
        <w:pStyle w:val="5"/>
        <w:spacing w:before="0" w:line="278" w:lineRule="auto"/>
        <w:ind w:left="152" w:right="102" w:firstLine="420"/>
        <w:jc w:val="both"/>
      </w:pPr>
      <w:r>
        <w:t>However,</w:t>
      </w:r>
      <w:r>
        <w:rPr>
          <w:spacing w:val="-9"/>
        </w:rPr>
        <w:t xml:space="preserve"> </w:t>
      </w:r>
      <w:r>
        <w:t>with</w:t>
      </w:r>
      <w:r>
        <w:rPr>
          <w:spacing w:val="-7"/>
        </w:rPr>
        <w:t xml:space="preserve"> </w:t>
      </w:r>
      <w:r>
        <w:t>the</w:t>
      </w:r>
      <w:r>
        <w:rPr>
          <w:spacing w:val="-7"/>
        </w:rPr>
        <w:t xml:space="preserve"> </w:t>
      </w:r>
      <w:r>
        <w:t>development</w:t>
      </w:r>
      <w:r>
        <w:rPr>
          <w:spacing w:val="-8"/>
        </w:rPr>
        <w:t xml:space="preserve"> </w:t>
      </w:r>
      <w:r>
        <w:t>of</w:t>
      </w:r>
      <w:r>
        <w:rPr>
          <w:spacing w:val="-8"/>
        </w:rPr>
        <w:t xml:space="preserve"> </w:t>
      </w:r>
      <w:r>
        <w:t>high</w:t>
      </w:r>
      <w:r>
        <w:rPr>
          <w:spacing w:val="-7"/>
        </w:rPr>
        <w:t xml:space="preserve"> </w:t>
      </w:r>
      <w:r>
        <w:t>speed</w:t>
      </w:r>
      <w:r>
        <w:rPr>
          <w:spacing w:val="-7"/>
        </w:rPr>
        <w:t xml:space="preserve"> </w:t>
      </w:r>
      <w:r>
        <w:t>railways,</w:t>
      </w:r>
      <w:r>
        <w:rPr>
          <w:spacing w:val="-7"/>
        </w:rPr>
        <w:t xml:space="preserve"> </w:t>
      </w:r>
      <w:r>
        <w:t>the</w:t>
      </w:r>
      <w:r>
        <w:rPr>
          <w:spacing w:val="-7"/>
        </w:rPr>
        <w:t xml:space="preserve"> </w:t>
      </w:r>
      <w:r>
        <w:t>tragedy</w:t>
      </w:r>
      <w:r>
        <w:rPr>
          <w:spacing w:val="-7"/>
        </w:rPr>
        <w:t xml:space="preserve"> </w:t>
      </w:r>
      <w:r>
        <w:t>of</w:t>
      </w:r>
      <w:r>
        <w:rPr>
          <w:spacing w:val="-8"/>
        </w:rPr>
        <w:t xml:space="preserve"> </w:t>
      </w:r>
      <w:r>
        <w:t>the</w:t>
      </w:r>
      <w:r>
        <w:rPr>
          <w:spacing w:val="-7"/>
        </w:rPr>
        <w:t xml:space="preserve"> </w:t>
      </w:r>
      <w:r>
        <w:t>Cowherd</w:t>
      </w:r>
      <w:r>
        <w:rPr>
          <w:spacing w:val="-7"/>
        </w:rPr>
        <w:t xml:space="preserve"> </w:t>
      </w:r>
      <w:r>
        <w:t>and</w:t>
      </w:r>
      <w:r>
        <w:rPr>
          <w:spacing w:val="-7"/>
        </w:rPr>
        <w:t xml:space="preserve"> </w:t>
      </w:r>
      <w:r>
        <w:t>the</w:t>
      </w:r>
      <w:r>
        <w:rPr>
          <w:spacing w:val="-12"/>
        </w:rPr>
        <w:t xml:space="preserve"> </w:t>
      </w:r>
      <w:r>
        <w:rPr>
          <w:spacing w:val="-3"/>
        </w:rPr>
        <w:t xml:space="preserve">Weaver </w:t>
      </w:r>
      <w:r>
        <w:t>Girl</w:t>
      </w:r>
      <w:r>
        <w:rPr>
          <w:spacing w:val="-7"/>
        </w:rPr>
        <w:t xml:space="preserve"> </w:t>
      </w:r>
      <w:r>
        <w:t>could</w:t>
      </w:r>
      <w:r>
        <w:rPr>
          <w:spacing w:val="-8"/>
        </w:rPr>
        <w:t xml:space="preserve"> </w:t>
      </w:r>
      <w:r>
        <w:t>not</w:t>
      </w:r>
      <w:r>
        <w:rPr>
          <w:spacing w:val="-10"/>
        </w:rPr>
        <w:t xml:space="preserve"> </w:t>
      </w:r>
      <w:r>
        <w:t>happen</w:t>
      </w:r>
      <w:r>
        <w:rPr>
          <w:spacing w:val="-6"/>
        </w:rPr>
        <w:t xml:space="preserve"> </w:t>
      </w:r>
      <w:r>
        <w:t>in</w:t>
      </w:r>
      <w:r>
        <w:rPr>
          <w:spacing w:val="-8"/>
        </w:rPr>
        <w:t xml:space="preserve"> </w:t>
      </w:r>
      <w:r>
        <w:t>modern</w:t>
      </w:r>
      <w:r>
        <w:rPr>
          <w:spacing w:val="-6"/>
        </w:rPr>
        <w:t xml:space="preserve"> </w:t>
      </w:r>
      <w:r>
        <w:t>China.</w:t>
      </w:r>
      <w:r>
        <w:rPr>
          <w:spacing w:val="-17"/>
        </w:rPr>
        <w:t xml:space="preserve"> </w:t>
      </w:r>
      <w:r>
        <w:t>A</w:t>
      </w:r>
      <w:r>
        <w:rPr>
          <w:spacing w:val="-19"/>
        </w:rPr>
        <w:t xml:space="preserve"> </w:t>
      </w:r>
      <w:r>
        <w:t>ride</w:t>
      </w:r>
      <w:r>
        <w:rPr>
          <w:spacing w:val="-9"/>
        </w:rPr>
        <w:t xml:space="preserve"> </w:t>
      </w:r>
      <w:r>
        <w:t>between</w:t>
      </w:r>
      <w:r>
        <w:rPr>
          <w:spacing w:val="-9"/>
        </w:rPr>
        <w:t xml:space="preserve"> </w:t>
      </w:r>
      <w:r>
        <w:t>Beijing</w:t>
      </w:r>
      <w:r>
        <w:rPr>
          <w:spacing w:val="-6"/>
        </w:rPr>
        <w:t xml:space="preserve"> </w:t>
      </w:r>
      <w:r>
        <w:t>and</w:t>
      </w:r>
      <w:r>
        <w:rPr>
          <w:spacing w:val="-8"/>
        </w:rPr>
        <w:t xml:space="preserve"> </w:t>
      </w:r>
      <w:r>
        <w:t>Shanghai</w:t>
      </w:r>
      <w:r>
        <w:rPr>
          <w:spacing w:val="-10"/>
        </w:rPr>
        <w:t xml:space="preserve"> </w:t>
      </w:r>
      <w:r>
        <w:t>on</w:t>
      </w:r>
      <w:r>
        <w:rPr>
          <w:spacing w:val="-6"/>
        </w:rPr>
        <w:t xml:space="preserve"> </w:t>
      </w:r>
      <w:r>
        <w:t>the</w:t>
      </w:r>
      <w:r>
        <w:rPr>
          <w:spacing w:val="-9"/>
        </w:rPr>
        <w:t xml:space="preserve"> </w:t>
      </w:r>
      <w:r>
        <w:t>high-speed</w:t>
      </w:r>
      <w:r>
        <w:rPr>
          <w:spacing w:val="-6"/>
        </w:rPr>
        <w:t xml:space="preserve"> </w:t>
      </w:r>
      <w:r>
        <w:t>rail</w:t>
      </w:r>
      <w:r>
        <w:rPr>
          <w:spacing w:val="-9"/>
        </w:rPr>
        <w:t xml:space="preserve"> </w:t>
      </w:r>
      <w:r>
        <w:t>only takes  four  hours.  The  convenience  and        61        (efficient)  of  modern  travel  have  shortened</w:t>
      </w:r>
      <w:r>
        <w:rPr>
          <w:spacing w:val="-18"/>
        </w:rPr>
        <w:t xml:space="preserve"> </w:t>
      </w:r>
      <w:r>
        <w:t>the</w:t>
      </w:r>
    </w:p>
    <w:p>
      <w:pPr>
        <w:spacing w:after="0" w:line="278" w:lineRule="auto"/>
        <w:jc w:val="both"/>
        <w:sectPr>
          <w:pgSz w:w="10440" w:h="14750"/>
          <w:pgMar w:top="800" w:right="740" w:bottom="940" w:left="700" w:header="0" w:footer="750" w:gutter="0"/>
          <w:cols w:space="720" w:num="1"/>
        </w:sectPr>
      </w:pPr>
    </w:p>
    <w:p>
      <w:pPr>
        <w:pStyle w:val="5"/>
        <w:spacing w:before="76" w:line="278" w:lineRule="auto"/>
        <w:ind w:right="162"/>
        <w:jc w:val="both"/>
      </w:pPr>
      <w:r>
        <w:t>“galactic distance” between couples. On Qixi, more and more young people      62      (go) on dates   and</w:t>
      </w:r>
      <w:r>
        <w:rPr>
          <w:spacing w:val="-6"/>
        </w:rPr>
        <w:t xml:space="preserve"> </w:t>
      </w:r>
      <w:r>
        <w:t>exchanging</w:t>
      </w:r>
      <w:r>
        <w:rPr>
          <w:spacing w:val="-6"/>
        </w:rPr>
        <w:t xml:space="preserve"> </w:t>
      </w:r>
      <w:r>
        <w:t>gifts</w:t>
      </w:r>
      <w:r>
        <w:rPr>
          <w:spacing w:val="-6"/>
        </w:rPr>
        <w:t xml:space="preserve"> </w:t>
      </w:r>
      <w:r>
        <w:t>to</w:t>
      </w:r>
      <w:r>
        <w:rPr>
          <w:spacing w:val="-8"/>
        </w:rPr>
        <w:t xml:space="preserve"> </w:t>
      </w:r>
      <w:r>
        <w:t>express</w:t>
      </w:r>
      <w:r>
        <w:rPr>
          <w:spacing w:val="-6"/>
        </w:rPr>
        <w:t xml:space="preserve"> </w:t>
      </w:r>
      <w:r>
        <w:t>their</w:t>
      </w:r>
      <w:r>
        <w:rPr>
          <w:spacing w:val="-7"/>
        </w:rPr>
        <w:t xml:space="preserve"> </w:t>
      </w:r>
      <w:r>
        <w:t>affection.</w:t>
      </w:r>
      <w:r>
        <w:rPr>
          <w:spacing w:val="-8"/>
        </w:rPr>
        <w:t xml:space="preserve"> </w:t>
      </w:r>
      <w:r>
        <w:t>Long</w:t>
      </w:r>
      <w:r>
        <w:rPr>
          <w:spacing w:val="-8"/>
        </w:rPr>
        <w:t xml:space="preserve"> </w:t>
      </w:r>
      <w:r>
        <w:t>queues</w:t>
      </w:r>
      <w:r>
        <w:rPr>
          <w:spacing w:val="-7"/>
        </w:rPr>
        <w:t xml:space="preserve"> </w:t>
      </w:r>
      <w:r>
        <w:t>are</w:t>
      </w:r>
      <w:r>
        <w:rPr>
          <w:spacing w:val="-9"/>
        </w:rPr>
        <w:t xml:space="preserve"> </w:t>
      </w:r>
      <w:r>
        <w:t>also</w:t>
      </w:r>
      <w:r>
        <w:rPr>
          <w:spacing w:val="-6"/>
        </w:rPr>
        <w:t xml:space="preserve"> </w:t>
      </w:r>
      <w:r>
        <w:t>often</w:t>
      </w:r>
      <w:r>
        <w:rPr>
          <w:spacing w:val="-9"/>
        </w:rPr>
        <w:t xml:space="preserve"> </w:t>
      </w:r>
      <w:r>
        <w:t>formed</w:t>
      </w:r>
      <w:r>
        <w:rPr>
          <w:spacing w:val="-6"/>
        </w:rPr>
        <w:t xml:space="preserve"> </w:t>
      </w:r>
      <w:r>
        <w:t>at</w:t>
      </w:r>
      <w:r>
        <w:rPr>
          <w:spacing w:val="-10"/>
        </w:rPr>
        <w:t xml:space="preserve"> </w:t>
      </w:r>
      <w:r>
        <w:t>the</w:t>
      </w:r>
      <w:r>
        <w:rPr>
          <w:spacing w:val="-6"/>
        </w:rPr>
        <w:t xml:space="preserve"> </w:t>
      </w:r>
      <w:r>
        <w:t>gate</w:t>
      </w:r>
      <w:r>
        <w:rPr>
          <w:spacing w:val="-9"/>
        </w:rPr>
        <w:t xml:space="preserve"> </w:t>
      </w:r>
      <w:r>
        <w:t>of</w:t>
      </w:r>
      <w:r>
        <w:rPr>
          <w:spacing w:val="-7"/>
        </w:rPr>
        <w:t xml:space="preserve"> </w:t>
      </w:r>
      <w:r>
        <w:t>the</w:t>
      </w:r>
      <w:r>
        <w:rPr>
          <w:spacing w:val="-9"/>
        </w:rPr>
        <w:t xml:space="preserve"> </w:t>
      </w:r>
      <w:r>
        <w:t>Civil</w:t>
      </w:r>
    </w:p>
    <w:p>
      <w:pPr>
        <w:pStyle w:val="5"/>
        <w:spacing w:before="16" w:line="223" w:lineRule="auto"/>
        <w:ind w:right="162"/>
        <w:jc w:val="both"/>
        <w:rPr>
          <w:rFonts w:hint="eastAsia" w:ascii="宋体" w:eastAsia="宋体"/>
          <w:b/>
          <w:sz w:val="24"/>
        </w:rPr>
      </w:pPr>
      <w:r>
        <w:t xml:space="preserve">Affairs Bureau      63      couples rush to register for marriage when love is in the air. This is because Qixi carries   64   </w:t>
      </w:r>
      <w:r>
        <w:rPr>
          <w:rFonts w:hint="eastAsia" w:ascii="等线" w:eastAsia="等线"/>
        </w:rPr>
        <w:t>（</w:t>
      </w:r>
      <w:r>
        <w:t>it</w:t>
      </w:r>
      <w:r>
        <w:rPr>
          <w:rFonts w:hint="eastAsia" w:ascii="等线" w:eastAsia="等线"/>
        </w:rPr>
        <w:t>）</w:t>
      </w:r>
      <w:r>
        <w:t xml:space="preserve">a symbolic meaning: choose your own love and remain    65    (faith) for life. </w:t>
      </w:r>
      <w:r>
        <w:rPr>
          <w:rFonts w:hint="eastAsia" w:ascii="宋体" w:eastAsia="宋体"/>
          <w:b/>
          <w:sz w:val="24"/>
        </w:rPr>
        <w:t xml:space="preserve">第四部分  写作（共两节，满分 </w:t>
      </w:r>
      <w:r>
        <w:rPr>
          <w:b/>
          <w:sz w:val="24"/>
        </w:rPr>
        <w:t xml:space="preserve">40 </w:t>
      </w:r>
      <w:r>
        <w:rPr>
          <w:rFonts w:hint="eastAsia" w:ascii="宋体" w:eastAsia="宋体"/>
          <w:b/>
          <w:sz w:val="24"/>
        </w:rPr>
        <w:t>分）</w:t>
      </w:r>
    </w:p>
    <w:p>
      <w:pPr>
        <w:pStyle w:val="5"/>
        <w:spacing w:before="8"/>
        <w:jc w:val="both"/>
        <w:rPr>
          <w:rFonts w:hint="eastAsia" w:ascii="宋体" w:eastAsia="宋体"/>
        </w:rPr>
      </w:pPr>
      <w:r>
        <w:rPr>
          <w:rFonts w:hint="eastAsia" w:ascii="宋体" w:eastAsia="宋体"/>
        </w:rPr>
        <w:t xml:space="preserve">第一节  应用文写作（满分 </w:t>
      </w:r>
      <w:r>
        <w:t xml:space="preserve">15 </w:t>
      </w:r>
      <w:r>
        <w:rPr>
          <w:rFonts w:hint="eastAsia" w:ascii="宋体" w:eastAsia="宋体"/>
        </w:rPr>
        <w:t>分）</w:t>
      </w:r>
    </w:p>
    <w:p>
      <w:pPr>
        <w:pStyle w:val="5"/>
        <w:spacing w:before="28" w:line="247" w:lineRule="auto"/>
        <w:ind w:firstLine="420"/>
        <w:rPr>
          <w:rFonts w:hint="eastAsia" w:ascii="宋体" w:eastAsia="宋体"/>
        </w:rPr>
      </w:pPr>
      <w:r>
        <w:rPr>
          <w:rFonts w:hint="eastAsia" w:ascii="宋体" w:eastAsia="宋体"/>
        </w:rPr>
        <w:t xml:space="preserve">假定你是李华，校报英文栏目 </w:t>
      </w:r>
      <w:r>
        <w:t xml:space="preserve">Tour Across The World </w:t>
      </w:r>
      <w:r>
        <w:rPr>
          <w:rFonts w:hint="eastAsia" w:ascii="宋体" w:eastAsia="宋体"/>
        </w:rPr>
        <w:t xml:space="preserve">的编辑，请你给外教 </w:t>
      </w:r>
      <w:r>
        <w:t xml:space="preserve">Mr. Brown </w:t>
      </w:r>
      <w:r>
        <w:rPr>
          <w:rFonts w:hint="eastAsia" w:ascii="宋体" w:eastAsia="宋体"/>
        </w:rPr>
        <w:t>写邮件邀请他给该栏目撰稿。内容包括：</w:t>
      </w:r>
    </w:p>
    <w:p>
      <w:pPr>
        <w:pStyle w:val="5"/>
        <w:spacing w:before="19"/>
        <w:ind w:left="532"/>
        <w:rPr>
          <w:rFonts w:hint="eastAsia" w:ascii="宋体" w:eastAsia="宋体"/>
        </w:rPr>
      </w:pPr>
      <w:r>
        <w:t xml:space="preserve">1.  </w:t>
      </w:r>
      <w:r>
        <w:rPr>
          <w:rFonts w:hint="eastAsia" w:ascii="宋体" w:eastAsia="宋体"/>
        </w:rPr>
        <w:t xml:space="preserve">栏目介绍； </w:t>
      </w:r>
      <w:r>
        <w:t xml:space="preserve">2.  </w:t>
      </w:r>
      <w:r>
        <w:rPr>
          <w:rFonts w:hint="eastAsia" w:ascii="宋体" w:eastAsia="宋体"/>
        </w:rPr>
        <w:t xml:space="preserve">稿件要求； </w:t>
      </w:r>
      <w:r>
        <w:t xml:space="preserve">3.  </w:t>
      </w:r>
      <w:r>
        <w:rPr>
          <w:rFonts w:hint="eastAsia" w:ascii="宋体" w:eastAsia="宋体"/>
        </w:rPr>
        <w:t>期待来稿。</w:t>
      </w:r>
    </w:p>
    <w:p>
      <w:pPr>
        <w:pStyle w:val="5"/>
        <w:spacing w:before="9"/>
        <w:jc w:val="both"/>
        <w:rPr>
          <w:rFonts w:hint="eastAsia" w:ascii="宋体" w:eastAsia="宋体"/>
        </w:rPr>
      </w:pPr>
      <w:r>
        <w:rPr>
          <w:rFonts w:hint="eastAsia" w:ascii="宋体" w:eastAsia="宋体"/>
        </w:rPr>
        <w:t xml:space="preserve">注意： </w:t>
      </w:r>
      <w:r>
        <w:t xml:space="preserve">1.  </w:t>
      </w:r>
      <w:r>
        <w:rPr>
          <w:rFonts w:hint="eastAsia" w:ascii="宋体" w:eastAsia="宋体"/>
        </w:rPr>
        <w:t xml:space="preserve">写作词数应为 </w:t>
      </w:r>
      <w:r>
        <w:t xml:space="preserve">80  </w:t>
      </w:r>
      <w:r>
        <w:rPr>
          <w:rFonts w:hint="eastAsia" w:ascii="宋体" w:eastAsia="宋体"/>
        </w:rPr>
        <w:t xml:space="preserve">左右； </w:t>
      </w:r>
      <w:r>
        <w:t xml:space="preserve">2.  </w:t>
      </w:r>
      <w:r>
        <w:rPr>
          <w:rFonts w:hint="eastAsia" w:ascii="宋体" w:eastAsia="宋体"/>
        </w:rPr>
        <w:t>请按如下格式在答题卡的相应位置作答。</w:t>
      </w:r>
    </w:p>
    <w:p>
      <w:pPr>
        <w:pStyle w:val="5"/>
        <w:jc w:val="both"/>
      </w:pPr>
      <w:r>
        <w:t>Dear Mr. Brown,</w:t>
      </w:r>
    </w:p>
    <w:p>
      <w:pPr>
        <w:pStyle w:val="5"/>
        <w:spacing w:before="10"/>
        <w:ind w:left="0"/>
      </w:pPr>
      <w:r>
        <w:pict>
          <v:line id="_x0000_s1026" o:spid="_x0000_s1026" o:spt="20" style="position:absolute;left:0pt;margin-left:42.55pt;margin-top:14.75pt;height:0pt;width:435.9pt;mso-position-horizontal-relative:page;mso-wrap-distance-bottom:0pt;mso-wrap-distance-top:0pt;z-index:251659264;mso-width-relative:page;mso-height-relative:page;" stroked="t" coordsize="21600,21600">
            <v:path arrowok="t"/>
            <v:fill focussize="0,0"/>
            <v:stroke weight="0.422362204724409pt" color="#000000"/>
            <v:imagedata o:title=""/>
            <o:lock v:ext="edit"/>
            <w10:wrap type="topAndBottom"/>
          </v:line>
        </w:pict>
      </w:r>
    </w:p>
    <w:p>
      <w:pPr>
        <w:pStyle w:val="5"/>
        <w:spacing w:before="9"/>
        <w:ind w:left="0"/>
        <w:rPr>
          <w:sz w:val="22"/>
        </w:rPr>
      </w:pPr>
    </w:p>
    <w:p>
      <w:pPr>
        <w:pStyle w:val="5"/>
        <w:spacing w:before="0" w:line="20" w:lineRule="exact"/>
        <w:ind w:left="107"/>
        <w:rPr>
          <w:sz w:val="2"/>
        </w:rPr>
      </w:pPr>
      <w:r>
        <w:rPr>
          <w:sz w:val="2"/>
        </w:rPr>
        <w:pict>
          <v:group id="_x0000_s1027" o:spid="_x0000_s1027" o:spt="203" style="height:0.45pt;width:436.4pt;" coordsize="8728,9">
            <o:lock v:ext="edit"/>
            <v:line id="_x0000_s1028" o:spid="_x0000_s1028" o:spt="20" style="position:absolute;left:4;top:4;height:0;width:8719;" stroked="t" coordsize="21600,21600">
              <v:path arrowok="t"/>
              <v:fill focussize="0,0"/>
              <v:stroke weight="0.422362204724409pt" color="#000000"/>
              <v:imagedata o:title=""/>
              <o:lock v:ext="edit"/>
            </v:line>
            <w10:wrap type="none"/>
            <w10:anchorlock/>
          </v:group>
        </w:pict>
      </w:r>
    </w:p>
    <w:p>
      <w:pPr>
        <w:spacing w:after="0" w:line="20" w:lineRule="exact"/>
        <w:rPr>
          <w:sz w:val="2"/>
        </w:rPr>
        <w:sectPr>
          <w:pgSz w:w="10440" w:h="14750"/>
          <w:pgMar w:top="800" w:right="680" w:bottom="940" w:left="740" w:header="0" w:footer="750" w:gutter="0"/>
          <w:cols w:space="720" w:num="1"/>
        </w:sectPr>
      </w:pPr>
    </w:p>
    <w:p>
      <w:pPr>
        <w:pStyle w:val="5"/>
        <w:spacing w:before="0"/>
        <w:ind w:left="0"/>
        <w:rPr>
          <w:sz w:val="22"/>
        </w:rPr>
      </w:pPr>
    </w:p>
    <w:p>
      <w:pPr>
        <w:pStyle w:val="5"/>
        <w:spacing w:before="11"/>
        <w:ind w:left="0"/>
        <w:rPr>
          <w:sz w:val="29"/>
        </w:rPr>
      </w:pPr>
    </w:p>
    <w:p>
      <w:pPr>
        <w:pStyle w:val="5"/>
        <w:spacing w:before="0"/>
        <w:rPr>
          <w:rFonts w:hint="eastAsia" w:ascii="宋体" w:eastAsia="宋体"/>
        </w:rPr>
      </w:pPr>
      <w:r>
        <w:rPr>
          <w:rFonts w:hint="eastAsia" w:ascii="宋体" w:eastAsia="宋体"/>
        </w:rPr>
        <w:t xml:space="preserve">第二节：读后续写（满分 </w:t>
      </w:r>
      <w:r>
        <w:t xml:space="preserve">25 </w:t>
      </w:r>
      <w:r>
        <w:rPr>
          <w:rFonts w:hint="eastAsia" w:ascii="宋体" w:eastAsia="宋体"/>
        </w:rPr>
        <w:t>分）</w:t>
      </w:r>
    </w:p>
    <w:p>
      <w:pPr>
        <w:pStyle w:val="5"/>
        <w:spacing w:before="9"/>
        <w:ind w:left="546"/>
        <w:rPr>
          <w:rFonts w:hint="eastAsia" w:ascii="宋体" w:eastAsia="宋体"/>
        </w:rPr>
      </w:pPr>
      <w:r>
        <w:rPr>
          <w:rFonts w:hint="eastAsia" w:ascii="宋体" w:eastAsia="宋体"/>
        </w:rPr>
        <w:t>阅读下面短文，根据所给情节进行续写，使之构成一个完整的故事。</w:t>
      </w:r>
    </w:p>
    <w:p>
      <w:pPr>
        <w:pStyle w:val="5"/>
        <w:spacing w:before="47" w:line="297" w:lineRule="auto"/>
        <w:ind w:firstLine="43"/>
      </w:pPr>
      <w:r>
        <w:br w:type="column"/>
      </w:r>
      <w:r>
        <w:t>Yours, Li Hua</w:t>
      </w:r>
    </w:p>
    <w:p>
      <w:pPr>
        <w:spacing w:after="0" w:line="297" w:lineRule="auto"/>
        <w:sectPr>
          <w:type w:val="continuous"/>
          <w:pgSz w:w="10440" w:h="14750"/>
          <w:pgMar w:top="940" w:right="680" w:bottom="940" w:left="740" w:header="720" w:footer="720" w:gutter="0"/>
          <w:cols w:equalWidth="0" w:num="2">
            <w:col w:w="6853" w:space="1292"/>
            <w:col w:w="875"/>
          </w:cols>
        </w:sectPr>
      </w:pPr>
    </w:p>
    <w:p>
      <w:pPr>
        <w:pStyle w:val="5"/>
        <w:spacing w:before="18"/>
        <w:ind w:left="532"/>
      </w:pPr>
      <w:r>
        <w:t>I was moving as fast as I could, stepping cautiously from rock to rock along the uneven jetty(</w:t>
      </w:r>
      <w:r>
        <w:rPr>
          <w:rFonts w:hint="eastAsia" w:ascii="等线" w:eastAsia="等线"/>
        </w:rPr>
        <w:t>栈桥</w:t>
      </w:r>
      <w:r>
        <w:t>).</w:t>
      </w:r>
    </w:p>
    <w:p>
      <w:pPr>
        <w:pStyle w:val="5"/>
        <w:spacing w:before="35" w:line="239" w:lineRule="exact"/>
      </w:pPr>
      <w:r>
        <w:t>Far ahead, I could see the back of my brother’s sandy hair and the bright orange of his shorts.</w:t>
      </w:r>
    </w:p>
    <w:p>
      <w:pPr>
        <w:pStyle w:val="5"/>
        <w:spacing w:before="0" w:line="281" w:lineRule="exact"/>
        <w:ind w:left="532"/>
      </w:pPr>
      <w:r>
        <w:rPr>
          <w:rFonts w:ascii="等线" w:hAnsi="等线"/>
        </w:rPr>
        <w:t>“</w:t>
      </w:r>
      <w:r>
        <w:t>Too slow, sister!” I heard Sam yell as he hopped with ease.</w:t>
      </w:r>
    </w:p>
    <w:p>
      <w:pPr>
        <w:pStyle w:val="5"/>
        <w:spacing w:before="0" w:line="252" w:lineRule="auto"/>
        <w:ind w:right="162" w:firstLine="420"/>
        <w:jc w:val="both"/>
      </w:pPr>
      <w:r>
        <w:rPr>
          <w:rFonts w:hint="eastAsia" w:ascii="等线" w:hAnsi="等线" w:eastAsia="等线"/>
        </w:rPr>
        <w:t>“</w:t>
      </w:r>
      <w:r>
        <w:t>I’ll show him,” I thought, and attempted a double jump. What a mistake! My left foot came down hard between the edges of two gray rocks. scraping my ankle. “Ouch!” I yelled. I tried to wiggle(</w:t>
      </w:r>
      <w:r>
        <w:rPr>
          <w:rFonts w:hint="eastAsia" w:ascii="等线" w:hAnsi="等线" w:eastAsia="等线"/>
        </w:rPr>
        <w:t>扭动</w:t>
      </w:r>
      <w:r>
        <w:t>) my foot out, but my shoe was stuck. I bent closer to the rock and that’ s when I saw it: a shiny, square</w:t>
      </w:r>
    </w:p>
    <w:p>
      <w:pPr>
        <w:pStyle w:val="5"/>
        <w:spacing w:before="30" w:line="278" w:lineRule="auto"/>
      </w:pPr>
      <w:r>
        <w:t>shaped stone the color of water, attached to a glittery gold chain. It was just lying there on the wet sand, and a few seconds later it was in my pocket.</w:t>
      </w:r>
    </w:p>
    <w:p>
      <w:pPr>
        <w:pStyle w:val="5"/>
        <w:spacing w:before="0" w:line="244" w:lineRule="exact"/>
        <w:ind w:firstLine="199"/>
      </w:pPr>
      <w:r>
        <w:t>Sam squinted(</w:t>
      </w:r>
      <w:r>
        <w:rPr>
          <w:rFonts w:hint="eastAsia" w:ascii="等线" w:eastAsia="等线"/>
        </w:rPr>
        <w:t>眯着眼睛看</w:t>
      </w:r>
      <w:r>
        <w:t>) in the sun. Could he tell I was hiding the most perfect discovery of the</w:t>
      </w:r>
    </w:p>
    <w:p>
      <w:pPr>
        <w:pStyle w:val="5"/>
        <w:spacing w:before="36" w:line="278" w:lineRule="auto"/>
        <w:ind w:right="75"/>
      </w:pPr>
      <w:r>
        <w:t>summer? I kept turning the treasure around in my pocket, pushing each corner of the square stone into my finger. I was dizzy, but I didn’t want Sam to notice. He liked to tell everybody my business.</w:t>
      </w:r>
    </w:p>
    <w:p>
      <w:pPr>
        <w:pStyle w:val="5"/>
        <w:spacing w:before="0" w:line="240" w:lineRule="exact"/>
        <w:ind w:left="532"/>
      </w:pPr>
      <w:r>
        <w:t>“Ryan saved the mini cola bottle from the carnival! It happened to be perfect for sand art!</w:t>
      </w:r>
    </w:p>
    <w:p>
      <w:pPr>
        <w:pStyle w:val="5"/>
        <w:spacing w:before="0" w:line="271" w:lineRule="auto"/>
        <w:ind w:right="166" w:firstLine="420"/>
        <w:jc w:val="both"/>
      </w:pPr>
      <w:r>
        <w:rPr>
          <w:rFonts w:ascii="等线" w:hAnsi="等线"/>
        </w:rPr>
        <w:t>“</w:t>
      </w:r>
      <w:r>
        <w:t>Ryan</w:t>
      </w:r>
      <w:r>
        <w:rPr>
          <w:spacing w:val="-11"/>
        </w:rPr>
        <w:t xml:space="preserve"> </w:t>
      </w:r>
      <w:r>
        <w:t>wasted</w:t>
      </w:r>
      <w:r>
        <w:rPr>
          <w:spacing w:val="-8"/>
        </w:rPr>
        <w:t xml:space="preserve"> </w:t>
      </w:r>
      <w:r>
        <w:t>her</w:t>
      </w:r>
      <w:r>
        <w:rPr>
          <w:spacing w:val="-12"/>
        </w:rPr>
        <w:t xml:space="preserve"> </w:t>
      </w:r>
      <w:r>
        <w:t>allowance</w:t>
      </w:r>
      <w:r>
        <w:rPr>
          <w:spacing w:val="-11"/>
        </w:rPr>
        <w:t xml:space="preserve"> </w:t>
      </w:r>
      <w:r>
        <w:t>on</w:t>
      </w:r>
      <w:r>
        <w:rPr>
          <w:spacing w:val="-8"/>
        </w:rPr>
        <w:t xml:space="preserve"> </w:t>
      </w:r>
      <w:r>
        <w:t>salt</w:t>
      </w:r>
      <w:r>
        <w:rPr>
          <w:spacing w:val="-9"/>
        </w:rPr>
        <w:t xml:space="preserve"> </w:t>
      </w:r>
      <w:r>
        <w:t>and</w:t>
      </w:r>
      <w:r>
        <w:rPr>
          <w:spacing w:val="-11"/>
        </w:rPr>
        <w:t xml:space="preserve"> </w:t>
      </w:r>
      <w:r>
        <w:t>pepper</w:t>
      </w:r>
      <w:r>
        <w:rPr>
          <w:spacing w:val="-9"/>
        </w:rPr>
        <w:t xml:space="preserve"> </w:t>
      </w:r>
      <w:r>
        <w:t>shakers</w:t>
      </w:r>
      <w:r>
        <w:rPr>
          <w:spacing w:val="-9"/>
        </w:rPr>
        <w:t xml:space="preserve"> </w:t>
      </w:r>
      <w:r>
        <w:t>from</w:t>
      </w:r>
      <w:r>
        <w:rPr>
          <w:spacing w:val="-9"/>
        </w:rPr>
        <w:t xml:space="preserve"> </w:t>
      </w:r>
      <w:r>
        <w:t>the</w:t>
      </w:r>
      <w:r>
        <w:rPr>
          <w:spacing w:val="-9"/>
        </w:rPr>
        <w:t xml:space="preserve"> </w:t>
      </w:r>
      <w:r>
        <w:t>yard</w:t>
      </w:r>
      <w:r>
        <w:rPr>
          <w:spacing w:val="-8"/>
        </w:rPr>
        <w:t xml:space="preserve"> </w:t>
      </w:r>
      <w:r>
        <w:t>sale!”</w:t>
      </w:r>
      <w:r>
        <w:rPr>
          <w:spacing w:val="-11"/>
        </w:rPr>
        <w:t xml:space="preserve"> </w:t>
      </w:r>
      <w:r>
        <w:t>They</w:t>
      </w:r>
      <w:r>
        <w:rPr>
          <w:spacing w:val="-11"/>
        </w:rPr>
        <w:t xml:space="preserve"> </w:t>
      </w:r>
      <w:r>
        <w:t>were</w:t>
      </w:r>
      <w:r>
        <w:rPr>
          <w:spacing w:val="-11"/>
        </w:rPr>
        <w:t xml:space="preserve"> </w:t>
      </w:r>
      <w:r>
        <w:t>antique</w:t>
      </w:r>
      <w:r>
        <w:rPr>
          <w:spacing w:val="-9"/>
        </w:rPr>
        <w:t xml:space="preserve"> </w:t>
      </w:r>
      <w:r>
        <w:t>little pig and cost only 50</w:t>
      </w:r>
      <w:r>
        <w:rPr>
          <w:spacing w:val="-3"/>
        </w:rPr>
        <w:t xml:space="preserve"> </w:t>
      </w:r>
      <w:r>
        <w:t>cents.</w:t>
      </w:r>
    </w:p>
    <w:p>
      <w:pPr>
        <w:pStyle w:val="5"/>
        <w:spacing w:before="8"/>
        <w:ind w:left="532"/>
      </w:pPr>
      <w:r>
        <w:t>My family calls me their “little collector. Some mean kids at school call me “trash girl”.</w:t>
      </w:r>
    </w:p>
    <w:p>
      <w:pPr>
        <w:pStyle w:val="5"/>
        <w:spacing w:before="39" w:line="278" w:lineRule="auto"/>
        <w:ind w:right="163" w:firstLine="420"/>
        <w:jc w:val="both"/>
      </w:pPr>
      <w:r>
        <w:t>Sam</w:t>
      </w:r>
      <w:r>
        <w:rPr>
          <w:spacing w:val="-9"/>
        </w:rPr>
        <w:t xml:space="preserve"> </w:t>
      </w:r>
      <w:r>
        <w:t>and</w:t>
      </w:r>
      <w:r>
        <w:rPr>
          <w:spacing w:val="-9"/>
        </w:rPr>
        <w:t xml:space="preserve"> </w:t>
      </w:r>
      <w:r>
        <w:t>I</w:t>
      </w:r>
      <w:r>
        <w:rPr>
          <w:spacing w:val="-11"/>
        </w:rPr>
        <w:t xml:space="preserve"> </w:t>
      </w:r>
      <w:r>
        <w:t>walked</w:t>
      </w:r>
      <w:r>
        <w:rPr>
          <w:spacing w:val="-8"/>
        </w:rPr>
        <w:t xml:space="preserve"> </w:t>
      </w:r>
      <w:r>
        <w:t>along</w:t>
      </w:r>
      <w:r>
        <w:rPr>
          <w:spacing w:val="-8"/>
        </w:rPr>
        <w:t xml:space="preserve"> </w:t>
      </w:r>
      <w:r>
        <w:t>the</w:t>
      </w:r>
      <w:r>
        <w:rPr>
          <w:spacing w:val="-13"/>
        </w:rPr>
        <w:t xml:space="preserve"> </w:t>
      </w:r>
      <w:r>
        <w:t>main</w:t>
      </w:r>
      <w:r>
        <w:rPr>
          <w:spacing w:val="-8"/>
        </w:rPr>
        <w:t xml:space="preserve"> </w:t>
      </w:r>
      <w:r>
        <w:t>street,</w:t>
      </w:r>
      <w:r>
        <w:rPr>
          <w:spacing w:val="-8"/>
        </w:rPr>
        <w:t xml:space="preserve"> </w:t>
      </w:r>
      <w:r>
        <w:t>the</w:t>
      </w:r>
      <w:r>
        <w:rPr>
          <w:spacing w:val="-9"/>
        </w:rPr>
        <w:t xml:space="preserve"> </w:t>
      </w:r>
      <w:r>
        <w:t>small</w:t>
      </w:r>
      <w:r>
        <w:rPr>
          <w:spacing w:val="-9"/>
        </w:rPr>
        <w:t xml:space="preserve"> </w:t>
      </w:r>
      <w:r>
        <w:t>buildings</w:t>
      </w:r>
      <w:r>
        <w:rPr>
          <w:spacing w:val="-9"/>
        </w:rPr>
        <w:t xml:space="preserve"> </w:t>
      </w:r>
      <w:r>
        <w:t>giving</w:t>
      </w:r>
      <w:r>
        <w:rPr>
          <w:spacing w:val="-11"/>
        </w:rPr>
        <w:t xml:space="preserve"> </w:t>
      </w:r>
      <w:r>
        <w:t>us</w:t>
      </w:r>
      <w:r>
        <w:rPr>
          <w:spacing w:val="-9"/>
        </w:rPr>
        <w:t xml:space="preserve"> </w:t>
      </w:r>
      <w:r>
        <w:t>a</w:t>
      </w:r>
      <w:r>
        <w:rPr>
          <w:spacing w:val="-11"/>
        </w:rPr>
        <w:t xml:space="preserve"> </w:t>
      </w:r>
      <w:r>
        <w:t>break</w:t>
      </w:r>
      <w:r>
        <w:rPr>
          <w:spacing w:val="-8"/>
        </w:rPr>
        <w:t xml:space="preserve"> </w:t>
      </w:r>
      <w:r>
        <w:t>from</w:t>
      </w:r>
      <w:r>
        <w:rPr>
          <w:spacing w:val="-9"/>
        </w:rPr>
        <w:t xml:space="preserve"> </w:t>
      </w:r>
      <w:r>
        <w:t>the</w:t>
      </w:r>
      <w:r>
        <w:rPr>
          <w:spacing w:val="-11"/>
        </w:rPr>
        <w:t xml:space="preserve"> </w:t>
      </w:r>
      <w:r>
        <w:t>sun.</w:t>
      </w:r>
      <w:r>
        <w:rPr>
          <w:spacing w:val="-11"/>
        </w:rPr>
        <w:t xml:space="preserve"> </w:t>
      </w:r>
      <w:r>
        <w:t>Through the window of the candy shop, I could see tubes of colorful jelly beans. A sign on the window’s glass read LOST: Gold and blue necklace. Very special. If found, call Chrissy at</w:t>
      </w:r>
      <w:r>
        <w:rPr>
          <w:spacing w:val="-17"/>
        </w:rPr>
        <w:t xml:space="preserve"> </w:t>
      </w:r>
      <w:r>
        <w:t>555-9924.</w:t>
      </w:r>
    </w:p>
    <w:p>
      <w:pPr>
        <w:pStyle w:val="5"/>
        <w:spacing w:before="1" w:line="278" w:lineRule="auto"/>
        <w:ind w:right="163" w:firstLine="420"/>
        <w:jc w:val="both"/>
      </w:pPr>
      <w:r>
        <w:t>Chrissy</w:t>
      </w:r>
      <w:r>
        <w:rPr>
          <w:spacing w:val="-8"/>
        </w:rPr>
        <w:t xml:space="preserve"> </w:t>
      </w:r>
      <w:r>
        <w:t>had</w:t>
      </w:r>
      <w:r>
        <w:rPr>
          <w:spacing w:val="-8"/>
        </w:rPr>
        <w:t xml:space="preserve"> </w:t>
      </w:r>
      <w:r>
        <w:t>drawn</w:t>
      </w:r>
      <w:r>
        <w:rPr>
          <w:spacing w:val="-11"/>
        </w:rPr>
        <w:t xml:space="preserve"> </w:t>
      </w:r>
      <w:r>
        <w:t>a</w:t>
      </w:r>
      <w:r>
        <w:rPr>
          <w:spacing w:val="-9"/>
        </w:rPr>
        <w:t xml:space="preserve"> </w:t>
      </w:r>
      <w:r>
        <w:t>crayon</w:t>
      </w:r>
      <w:r>
        <w:rPr>
          <w:spacing w:val="-11"/>
        </w:rPr>
        <w:t xml:space="preserve"> </w:t>
      </w:r>
      <w:r>
        <w:t>version</w:t>
      </w:r>
      <w:r>
        <w:rPr>
          <w:spacing w:val="-8"/>
        </w:rPr>
        <w:t xml:space="preserve"> </w:t>
      </w:r>
      <w:r>
        <w:t>of</w:t>
      </w:r>
      <w:r>
        <w:rPr>
          <w:spacing w:val="-9"/>
        </w:rPr>
        <w:t xml:space="preserve"> </w:t>
      </w:r>
      <w:r>
        <w:t>the</w:t>
      </w:r>
      <w:r>
        <w:rPr>
          <w:spacing w:val="-11"/>
        </w:rPr>
        <w:t xml:space="preserve"> </w:t>
      </w:r>
      <w:r>
        <w:t>necklace</w:t>
      </w:r>
      <w:r>
        <w:rPr>
          <w:spacing w:val="-9"/>
        </w:rPr>
        <w:t xml:space="preserve"> </w:t>
      </w:r>
      <w:r>
        <w:t>at</w:t>
      </w:r>
      <w:r>
        <w:rPr>
          <w:spacing w:val="-10"/>
        </w:rPr>
        <w:t xml:space="preserve"> </w:t>
      </w:r>
      <w:r>
        <w:t>the</w:t>
      </w:r>
      <w:r>
        <w:rPr>
          <w:spacing w:val="-11"/>
        </w:rPr>
        <w:t xml:space="preserve"> </w:t>
      </w:r>
      <w:r>
        <w:t>bottom</w:t>
      </w:r>
      <w:r>
        <w:rPr>
          <w:spacing w:val="-9"/>
        </w:rPr>
        <w:t xml:space="preserve"> </w:t>
      </w:r>
      <w:r>
        <w:t>of</w:t>
      </w:r>
      <w:r>
        <w:rPr>
          <w:spacing w:val="-9"/>
        </w:rPr>
        <w:t xml:space="preserve"> </w:t>
      </w:r>
      <w:r>
        <w:t>the</w:t>
      </w:r>
      <w:r>
        <w:rPr>
          <w:spacing w:val="-11"/>
        </w:rPr>
        <w:t xml:space="preserve"> </w:t>
      </w:r>
      <w:r>
        <w:t>poster.</w:t>
      </w:r>
      <w:r>
        <w:rPr>
          <w:spacing w:val="-11"/>
        </w:rPr>
        <w:t xml:space="preserve"> </w:t>
      </w:r>
      <w:r>
        <w:t>The</w:t>
      </w:r>
      <w:r>
        <w:rPr>
          <w:spacing w:val="-10"/>
        </w:rPr>
        <w:t xml:space="preserve"> </w:t>
      </w:r>
      <w:r>
        <w:t>necklace</w:t>
      </w:r>
      <w:r>
        <w:rPr>
          <w:spacing w:val="-9"/>
        </w:rPr>
        <w:t xml:space="preserve"> </w:t>
      </w:r>
      <w:r>
        <w:t>looked different from the one I clutched in my pocket, I decided. Rounder, bluer. The poster appeared old and weathered.</w:t>
      </w:r>
      <w:r>
        <w:rPr>
          <w:spacing w:val="-5"/>
        </w:rPr>
        <w:t xml:space="preserve"> </w:t>
      </w:r>
      <w:r>
        <w:t>It</w:t>
      </w:r>
      <w:r>
        <w:rPr>
          <w:spacing w:val="-6"/>
        </w:rPr>
        <w:t xml:space="preserve"> </w:t>
      </w:r>
      <w:r>
        <w:t>must</w:t>
      </w:r>
      <w:r>
        <w:rPr>
          <w:spacing w:val="-7"/>
        </w:rPr>
        <w:t xml:space="preserve"> </w:t>
      </w:r>
      <w:r>
        <w:t>have</w:t>
      </w:r>
      <w:r>
        <w:rPr>
          <w:spacing w:val="-5"/>
        </w:rPr>
        <w:t xml:space="preserve"> </w:t>
      </w:r>
      <w:r>
        <w:t>been</w:t>
      </w:r>
      <w:r>
        <w:rPr>
          <w:spacing w:val="-7"/>
        </w:rPr>
        <w:t xml:space="preserve"> </w:t>
      </w:r>
      <w:r>
        <w:t>put</w:t>
      </w:r>
      <w:r>
        <w:rPr>
          <w:spacing w:val="-6"/>
        </w:rPr>
        <w:t xml:space="preserve"> </w:t>
      </w:r>
      <w:r>
        <w:t>up</w:t>
      </w:r>
      <w:r>
        <w:rPr>
          <w:spacing w:val="-5"/>
        </w:rPr>
        <w:t xml:space="preserve"> </w:t>
      </w:r>
      <w:r>
        <w:t>months</w:t>
      </w:r>
      <w:r>
        <w:rPr>
          <w:spacing w:val="-5"/>
        </w:rPr>
        <w:t xml:space="preserve"> </w:t>
      </w:r>
      <w:r>
        <w:t>ago.</w:t>
      </w:r>
      <w:r>
        <w:rPr>
          <w:spacing w:val="-5"/>
        </w:rPr>
        <w:t xml:space="preserve"> </w:t>
      </w:r>
      <w:r>
        <w:t>We</w:t>
      </w:r>
      <w:r>
        <w:rPr>
          <w:spacing w:val="-5"/>
        </w:rPr>
        <w:t xml:space="preserve"> </w:t>
      </w:r>
      <w:r>
        <w:t>continued</w:t>
      </w:r>
      <w:r>
        <w:rPr>
          <w:spacing w:val="-5"/>
        </w:rPr>
        <w:t xml:space="preserve"> </w:t>
      </w:r>
      <w:r>
        <w:t>to</w:t>
      </w:r>
      <w:r>
        <w:rPr>
          <w:spacing w:val="-5"/>
        </w:rPr>
        <w:t xml:space="preserve"> </w:t>
      </w:r>
      <w:r>
        <w:t>walk,</w:t>
      </w:r>
      <w:r>
        <w:rPr>
          <w:spacing w:val="-5"/>
        </w:rPr>
        <w:t xml:space="preserve"> </w:t>
      </w:r>
      <w:r>
        <w:t>and</w:t>
      </w:r>
      <w:r>
        <w:rPr>
          <w:spacing w:val="-5"/>
        </w:rPr>
        <w:t xml:space="preserve"> </w:t>
      </w:r>
      <w:r>
        <w:t>I</w:t>
      </w:r>
      <w:r>
        <w:rPr>
          <w:spacing w:val="-6"/>
        </w:rPr>
        <w:t xml:space="preserve"> </w:t>
      </w:r>
      <w:r>
        <w:t>noticed</w:t>
      </w:r>
      <w:r>
        <w:rPr>
          <w:spacing w:val="-5"/>
        </w:rPr>
        <w:t xml:space="preserve"> </w:t>
      </w:r>
      <w:r>
        <w:t>four</w:t>
      </w:r>
      <w:r>
        <w:rPr>
          <w:spacing w:val="-6"/>
        </w:rPr>
        <w:t xml:space="preserve"> </w:t>
      </w:r>
      <w:r>
        <w:t>more</w:t>
      </w:r>
      <w:r>
        <w:rPr>
          <w:spacing w:val="-5"/>
        </w:rPr>
        <w:t xml:space="preserve"> </w:t>
      </w:r>
      <w:r>
        <w:t>posters. Someone must have returned that necklace by now, I</w:t>
      </w:r>
      <w:r>
        <w:rPr>
          <w:spacing w:val="-13"/>
        </w:rPr>
        <w:t xml:space="preserve"> </w:t>
      </w:r>
      <w:r>
        <w:t>thought.</w:t>
      </w:r>
    </w:p>
    <w:p>
      <w:pPr>
        <w:pStyle w:val="5"/>
        <w:spacing w:before="0" w:line="228" w:lineRule="exact"/>
        <w:ind w:left="532"/>
        <w:rPr>
          <w:rFonts w:hint="eastAsia" w:ascii="宋体" w:eastAsia="宋体"/>
        </w:rPr>
      </w:pPr>
      <w:r>
        <w:rPr>
          <w:rFonts w:hint="eastAsia" w:ascii="宋体" w:eastAsia="宋体"/>
        </w:rPr>
        <w:t xml:space="preserve">注意： </w:t>
      </w:r>
    </w:p>
    <w:p>
      <w:pPr>
        <w:pStyle w:val="5"/>
        <w:spacing w:before="4"/>
        <w:ind w:left="532"/>
        <w:rPr>
          <w:rFonts w:hint="eastAsia" w:ascii="宋体" w:eastAsia="宋体"/>
        </w:rPr>
      </w:pPr>
      <w:r>
        <w:rPr>
          <w:rFonts w:hint="eastAsia" w:ascii="宋体" w:eastAsia="宋体"/>
        </w:rPr>
        <w:t xml:space="preserve">1.所续写短文的词数应为 150 左右;2.续写部分分为两段，每段的开头语已为你写好。 </w:t>
      </w:r>
    </w:p>
    <w:p>
      <w:pPr>
        <w:pStyle w:val="5"/>
        <w:spacing w:before="55"/>
        <w:ind w:left="532"/>
      </w:pPr>
      <w:r>
        <w:rPr>
          <w:b/>
        </w:rPr>
        <w:t>Paragraph</w:t>
      </w:r>
      <w:r>
        <w:rPr>
          <w:b/>
          <w:spacing w:val="-13"/>
        </w:rPr>
        <w:t xml:space="preserve"> </w:t>
      </w:r>
      <w:r>
        <w:rPr>
          <w:b/>
        </w:rPr>
        <w:t>1</w:t>
      </w:r>
      <w:r>
        <w:t>:</w:t>
      </w:r>
      <w:r>
        <w:rPr>
          <w:spacing w:val="-14"/>
        </w:rPr>
        <w:t xml:space="preserve"> </w:t>
      </w:r>
      <w:r>
        <w:t>Once</w:t>
      </w:r>
      <w:r>
        <w:rPr>
          <w:spacing w:val="-13"/>
        </w:rPr>
        <w:t xml:space="preserve"> </w:t>
      </w:r>
      <w:r>
        <w:t>home,</w:t>
      </w:r>
      <w:r>
        <w:rPr>
          <w:spacing w:val="-13"/>
        </w:rPr>
        <w:t xml:space="preserve"> </w:t>
      </w:r>
      <w:r>
        <w:t>I</w:t>
      </w:r>
      <w:r>
        <w:rPr>
          <w:spacing w:val="-16"/>
        </w:rPr>
        <w:t xml:space="preserve"> </w:t>
      </w:r>
      <w:r>
        <w:t>placed</w:t>
      </w:r>
      <w:r>
        <w:rPr>
          <w:spacing w:val="-14"/>
        </w:rPr>
        <w:t xml:space="preserve"> </w:t>
      </w:r>
      <w:r>
        <w:t>the</w:t>
      </w:r>
      <w:r>
        <w:rPr>
          <w:spacing w:val="-13"/>
        </w:rPr>
        <w:t xml:space="preserve"> </w:t>
      </w:r>
      <w:r>
        <w:t>necklace</w:t>
      </w:r>
      <w:r>
        <w:rPr>
          <w:spacing w:val="-14"/>
        </w:rPr>
        <w:t xml:space="preserve"> </w:t>
      </w:r>
      <w:r>
        <w:t>in</w:t>
      </w:r>
      <w:r>
        <w:rPr>
          <w:spacing w:val="-13"/>
        </w:rPr>
        <w:t xml:space="preserve"> </w:t>
      </w:r>
      <w:r>
        <w:t>my</w:t>
      </w:r>
      <w:r>
        <w:rPr>
          <w:spacing w:val="-13"/>
        </w:rPr>
        <w:t xml:space="preserve"> </w:t>
      </w:r>
      <w:r>
        <w:t>special</w:t>
      </w:r>
      <w:r>
        <w:rPr>
          <w:spacing w:val="-14"/>
        </w:rPr>
        <w:t xml:space="preserve"> </w:t>
      </w:r>
      <w:r>
        <w:t>spot</w:t>
      </w:r>
      <w:r>
        <w:rPr>
          <w:spacing w:val="-15"/>
        </w:rPr>
        <w:t xml:space="preserve"> </w:t>
      </w:r>
      <w:r>
        <w:t>for</w:t>
      </w:r>
      <w:r>
        <w:rPr>
          <w:spacing w:val="-14"/>
        </w:rPr>
        <w:t xml:space="preserve"> </w:t>
      </w:r>
      <w:r>
        <w:t>special</w:t>
      </w:r>
      <w:r>
        <w:rPr>
          <w:spacing w:val="-14"/>
        </w:rPr>
        <w:t xml:space="preserve"> </w:t>
      </w:r>
      <w:r>
        <w:t>things,</w:t>
      </w:r>
      <w:r>
        <w:rPr>
          <w:spacing w:val="-14"/>
        </w:rPr>
        <w:t xml:space="preserve"> </w:t>
      </w:r>
      <w:r>
        <w:t>lost</w:t>
      </w:r>
      <w:r>
        <w:rPr>
          <w:spacing w:val="-15"/>
        </w:rPr>
        <w:t xml:space="preserve"> </w:t>
      </w:r>
      <w:r>
        <w:t>in</w:t>
      </w:r>
      <w:r>
        <w:rPr>
          <w:spacing w:val="-13"/>
        </w:rPr>
        <w:t xml:space="preserve"> </w:t>
      </w:r>
      <w:r>
        <w:t>thought.</w:t>
      </w:r>
    </w:p>
    <w:p>
      <w:pPr>
        <w:pStyle w:val="5"/>
        <w:spacing w:before="3"/>
        <w:ind w:left="0"/>
        <w:rPr>
          <w:sz w:val="20"/>
        </w:rPr>
      </w:pPr>
      <w:r>
        <w:pict>
          <v:line id="_x0000_s1029" o:spid="_x0000_s1029" o:spt="20" style="position:absolute;left:0pt;margin-left:42.55pt;margin-top:13.8pt;height:0pt;width:435.9pt;mso-position-horizontal-relative:page;mso-wrap-distance-bottom:0pt;mso-wrap-distance-top:0pt;z-index:251660288;mso-width-relative:page;mso-height-relative:page;" stroked="t" coordsize="21600,21600">
            <v:path arrowok="t"/>
            <v:fill focussize="0,0"/>
            <v:stroke weight="0.422362204724409pt" color="#000000"/>
            <v:imagedata o:title=""/>
            <o:lock v:ext="edit"/>
            <w10:wrap type="topAndBottom"/>
          </v:line>
        </w:pict>
      </w:r>
    </w:p>
    <w:p>
      <w:pPr>
        <w:pStyle w:val="5"/>
        <w:tabs>
          <w:tab w:val="left" w:pos="8895"/>
        </w:tabs>
        <w:spacing w:before="7"/>
        <w:ind w:left="532"/>
      </w:pPr>
      <w:r>
        <w:rPr>
          <w:b/>
        </w:rPr>
        <w:t>Paragraph</w:t>
      </w:r>
      <w:r>
        <w:rPr>
          <w:b/>
          <w:spacing w:val="-9"/>
        </w:rPr>
        <w:t xml:space="preserve"> </w:t>
      </w:r>
      <w:r>
        <w:rPr>
          <w:b/>
        </w:rPr>
        <w:t>2</w:t>
      </w:r>
      <w:r>
        <w:t>:</w:t>
      </w:r>
      <w:r>
        <w:rPr>
          <w:spacing w:val="-10"/>
        </w:rPr>
        <w:t xml:space="preserve"> </w:t>
      </w:r>
      <w:r>
        <w:t>Fifteen</w:t>
      </w:r>
      <w:r>
        <w:rPr>
          <w:spacing w:val="-10"/>
        </w:rPr>
        <w:t xml:space="preserve"> </w:t>
      </w:r>
      <w:r>
        <w:t>minutes</w:t>
      </w:r>
      <w:r>
        <w:rPr>
          <w:spacing w:val="-10"/>
        </w:rPr>
        <w:t xml:space="preserve"> </w:t>
      </w:r>
      <w:r>
        <w:t>later,</w:t>
      </w:r>
      <w:r>
        <w:rPr>
          <w:spacing w:val="-9"/>
        </w:rPr>
        <w:t xml:space="preserve"> </w:t>
      </w:r>
      <w:r>
        <w:t>I</w:t>
      </w:r>
      <w:r>
        <w:rPr>
          <w:spacing w:val="-10"/>
        </w:rPr>
        <w:t xml:space="preserve"> </w:t>
      </w:r>
      <w:r>
        <w:t>was</w:t>
      </w:r>
      <w:r>
        <w:rPr>
          <w:spacing w:val="-10"/>
        </w:rPr>
        <w:t xml:space="preserve"> </w:t>
      </w:r>
      <w:r>
        <w:t>sitting</w:t>
      </w:r>
      <w:r>
        <w:rPr>
          <w:spacing w:val="-9"/>
        </w:rPr>
        <w:t xml:space="preserve"> </w:t>
      </w:r>
      <w:r>
        <w:t>across</w:t>
      </w:r>
      <w:r>
        <w:rPr>
          <w:spacing w:val="-10"/>
        </w:rPr>
        <w:t xml:space="preserve"> </w:t>
      </w:r>
      <w:r>
        <w:t>from</w:t>
      </w:r>
      <w:r>
        <w:rPr>
          <w:spacing w:val="-10"/>
        </w:rPr>
        <w:t xml:space="preserve"> </w:t>
      </w:r>
      <w:r>
        <w:t>Chrissy</w:t>
      </w:r>
      <w:r>
        <w:rPr>
          <w:spacing w:val="-9"/>
        </w:rPr>
        <w:t xml:space="preserve"> </w:t>
      </w:r>
      <w:r>
        <w:t>in</w:t>
      </w:r>
      <w:r>
        <w:rPr>
          <w:spacing w:val="-9"/>
        </w:rPr>
        <w:t xml:space="preserve"> </w:t>
      </w:r>
      <w:r>
        <w:t>the</w:t>
      </w:r>
      <w:r>
        <w:rPr>
          <w:spacing w:val="-10"/>
        </w:rPr>
        <w:t xml:space="preserve"> </w:t>
      </w:r>
      <w:r>
        <w:t>candy</w:t>
      </w:r>
      <w:r>
        <w:rPr>
          <w:spacing w:val="-9"/>
        </w:rPr>
        <w:t xml:space="preserve"> </w:t>
      </w:r>
      <w:r>
        <w:t>shop.</w:t>
      </w:r>
      <w:r>
        <w:rPr>
          <w:spacing w:val="-7"/>
        </w:rPr>
        <w:t xml:space="preserve"> </w:t>
      </w:r>
      <w:r>
        <w:rPr>
          <w:w w:val="100"/>
          <w:u w:val="single"/>
        </w:rPr>
        <w:t xml:space="preserve"> </w:t>
      </w:r>
      <w:r>
        <w:rPr>
          <w:u w:val="single"/>
        </w:rPr>
        <w:tab/>
      </w:r>
    </w:p>
    <w:p>
      <w:pPr>
        <w:pStyle w:val="5"/>
        <w:tabs>
          <w:tab w:val="right" w:pos="9020"/>
        </w:tabs>
        <w:spacing w:before="3"/>
        <w:ind w:left="0"/>
        <w:rPr>
          <w:rFonts w:hint="eastAsia" w:eastAsia="宋体"/>
          <w:sz w:val="20"/>
          <w:lang w:eastAsia="zh-CN"/>
        </w:rPr>
      </w:pPr>
      <w:r>
        <w:pict>
          <v:line id="_x0000_s1030" o:spid="_x0000_s1030" o:spt="20" style="position:absolute;left:0pt;margin-left:42.55pt;margin-top:13.8pt;height:0pt;width:435.9pt;mso-position-horizontal-relative:page;mso-wrap-distance-bottom:0pt;mso-wrap-distance-top:0pt;z-index:251660288;mso-width-relative:page;mso-height-relative:page;" stroked="t" coordsize="21600,21600">
            <v:path arrowok="t"/>
            <v:fill focussize="0,0"/>
            <v:stroke weight="0.422362204724409pt" color="#000000"/>
            <v:imagedata o:title=""/>
            <o:lock v:ext="edit"/>
            <w10:wrap type="topAndBottom"/>
          </v:line>
        </w:pict>
      </w:r>
      <w:r>
        <w:rPr>
          <w:rFonts w:hint="eastAsia" w:eastAsia="宋体"/>
          <w:sz w:val="20"/>
          <w:lang w:eastAsia="zh-CN"/>
        </w:rPr>
        <w:tab/>
      </w:r>
    </w:p>
    <w:p>
      <w:pPr>
        <w:pStyle w:val="5"/>
        <w:tabs>
          <w:tab w:val="right" w:pos="9020"/>
        </w:tabs>
        <w:spacing w:before="3"/>
        <w:ind w:left="0"/>
        <w:rPr>
          <w:rFonts w:hint="eastAsia" w:eastAsia="宋体"/>
          <w:sz w:val="20"/>
          <w:lang w:eastAsia="zh-CN"/>
        </w:rPr>
      </w:pPr>
    </w:p>
    <w:p>
      <w:pPr>
        <w:pStyle w:val="5"/>
        <w:tabs>
          <w:tab w:val="right" w:pos="9020"/>
        </w:tabs>
        <w:spacing w:before="3"/>
        <w:ind w:left="0"/>
        <w:rPr>
          <w:rFonts w:hint="eastAsia" w:eastAsia="宋体"/>
          <w:sz w:val="24"/>
          <w:szCs w:val="28"/>
          <w:lang w:val="en-US" w:eastAsia="zh-CN"/>
        </w:rPr>
      </w:pPr>
      <w:r>
        <w:rPr>
          <w:rFonts w:hint="eastAsia" w:eastAsia="宋体"/>
          <w:sz w:val="24"/>
          <w:szCs w:val="28"/>
          <w:lang w:val="en-US" w:eastAsia="zh-CN"/>
        </w:rPr>
        <w:t>参考答案：</w:t>
      </w:r>
    </w:p>
    <w:p>
      <w:pPr>
        <w:pStyle w:val="5"/>
        <w:tabs>
          <w:tab w:val="right" w:pos="9020"/>
        </w:tabs>
        <w:spacing w:before="3"/>
        <w:ind w:left="0"/>
        <w:rPr>
          <w:rFonts w:hint="eastAsia" w:eastAsia="宋体"/>
          <w:sz w:val="24"/>
          <w:szCs w:val="28"/>
          <w:lang w:val="en-US" w:eastAsia="zh-CN"/>
        </w:rPr>
      </w:pPr>
      <w:r>
        <w:rPr>
          <w:rFonts w:hint="eastAsia" w:eastAsia="宋体"/>
          <w:sz w:val="24"/>
          <w:szCs w:val="28"/>
          <w:lang w:val="en-US" w:eastAsia="zh-CN"/>
        </w:rPr>
        <w:t>1-5. ABABC  6-10. CACCA    11-15. ABCBC    16-20. BABBC</w:t>
      </w:r>
    </w:p>
    <w:p>
      <w:pPr>
        <w:pStyle w:val="5"/>
        <w:tabs>
          <w:tab w:val="right" w:pos="9020"/>
        </w:tabs>
        <w:spacing w:before="3"/>
        <w:ind w:left="0"/>
        <w:rPr>
          <w:rFonts w:hint="eastAsia" w:eastAsia="宋体"/>
          <w:sz w:val="24"/>
          <w:szCs w:val="28"/>
          <w:lang w:val="en-US" w:eastAsia="zh-CN"/>
        </w:rPr>
      </w:pPr>
      <w:r>
        <w:rPr>
          <w:rFonts w:hint="eastAsia" w:eastAsia="宋体"/>
          <w:sz w:val="24"/>
          <w:szCs w:val="28"/>
          <w:lang w:val="en-US" w:eastAsia="zh-CN"/>
        </w:rPr>
        <w:t>21-23.BAD   24-27.ABCD   28-31.DBAB    32-35.BCCD   36-40.DCGFA</w:t>
      </w:r>
    </w:p>
    <w:p>
      <w:pPr>
        <w:pStyle w:val="5"/>
        <w:tabs>
          <w:tab w:val="right" w:pos="9020"/>
        </w:tabs>
        <w:spacing w:before="3"/>
        <w:ind w:left="0"/>
        <w:rPr>
          <w:rFonts w:hint="eastAsia" w:eastAsia="宋体"/>
          <w:sz w:val="24"/>
          <w:szCs w:val="28"/>
          <w:lang w:val="en-US" w:eastAsia="zh-CN"/>
        </w:rPr>
      </w:pPr>
      <w:r>
        <w:rPr>
          <w:rFonts w:hint="eastAsia" w:eastAsia="宋体"/>
          <w:sz w:val="24"/>
          <w:szCs w:val="28"/>
          <w:lang w:val="en-US" w:eastAsia="zh-CN"/>
        </w:rPr>
        <w:t>41-45.CABCD   46-50.DACDA    51-55. BDDAC</w:t>
      </w:r>
    </w:p>
    <w:p>
      <w:pPr>
        <w:pStyle w:val="5"/>
        <w:tabs>
          <w:tab w:val="right" w:pos="9020"/>
        </w:tabs>
        <w:spacing w:before="3"/>
        <w:ind w:left="0"/>
        <w:rPr>
          <w:rFonts w:hint="eastAsia" w:eastAsia="宋体"/>
          <w:sz w:val="24"/>
          <w:szCs w:val="28"/>
          <w:lang w:val="en-US" w:eastAsia="zh-CN"/>
        </w:rPr>
      </w:pPr>
      <w:r>
        <w:rPr>
          <w:rFonts w:hint="eastAsia" w:eastAsia="宋体"/>
          <w:sz w:val="24"/>
          <w:szCs w:val="28"/>
          <w:lang w:val="en-US" w:eastAsia="zh-CN"/>
        </w:rPr>
        <w:t xml:space="preserve">56.regarded        57.that      58.to     59.torn                60.Despite   </w:t>
      </w:r>
    </w:p>
    <w:p>
      <w:pPr>
        <w:pStyle w:val="5"/>
        <w:tabs>
          <w:tab w:val="right" w:pos="9020"/>
        </w:tabs>
        <w:spacing w:before="3"/>
        <w:ind w:left="0"/>
        <w:rPr>
          <w:rFonts w:hint="default" w:eastAsia="宋体"/>
          <w:sz w:val="24"/>
          <w:szCs w:val="28"/>
          <w:lang w:val="en-US" w:eastAsia="zh-CN"/>
        </w:rPr>
      </w:pPr>
      <w:r>
        <w:rPr>
          <w:rFonts w:hint="eastAsia" w:eastAsia="宋体"/>
          <w:sz w:val="24"/>
          <w:szCs w:val="28"/>
          <w:lang w:val="en-US" w:eastAsia="zh-CN"/>
        </w:rPr>
        <w:t>61.efficiency   62.are going   63.where   64.itself   65.faithful</w:t>
      </w:r>
    </w:p>
    <w:sectPr>
      <w:type w:val="continuous"/>
      <w:pgSz w:w="10440" w:h="14750"/>
      <w:pgMar w:top="940" w:right="680" w:bottom="940" w:left="7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0" w:line="14" w:lineRule="auto"/>
      <w:ind w:left="0"/>
      <w:rPr>
        <w:sz w:val="20"/>
      </w:rPr>
    </w:pPr>
    <w:r>
      <w:pict>
        <v:shape id="_x0000_s2049" o:spid="_x0000_s2049" o:spt="202" type="#_x0000_t202" style="position:absolute;left:0pt;margin-left:399.65pt;margin-top:688.65pt;height:12pt;width:69.6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0" w:line="219" w:lineRule="exact"/>
                  <w:ind w:left="20" w:right="0" w:firstLine="0"/>
                  <w:jc w:val="left"/>
                  <w:rPr>
                    <w:rFonts w:hint="eastAsia" w:ascii="宋体" w:eastAsia="宋体"/>
                    <w:sz w:val="18"/>
                  </w:rPr>
                </w:pPr>
                <w:r>
                  <w:rPr>
                    <w:rFonts w:hint="eastAsia" w:ascii="宋体" w:eastAsia="宋体"/>
                    <w:spacing w:val="-1"/>
                    <w:sz w:val="18"/>
                  </w:rPr>
                  <w:t xml:space="preserve">第 </w:t>
                </w:r>
                <w:r>
                  <w:fldChar w:fldCharType="begin"/>
                </w:r>
                <w:r>
                  <w:rPr>
                    <w:sz w:val="18"/>
                  </w:rPr>
                  <w:instrText xml:space="preserve"> PAGE </w:instrText>
                </w:r>
                <w:r>
                  <w:fldChar w:fldCharType="separate"/>
                </w:r>
                <w:r>
                  <w:t>1</w:t>
                </w:r>
                <w:r>
                  <w:fldChar w:fldCharType="end"/>
                </w:r>
                <w:r>
                  <w:rPr>
                    <w:sz w:val="18"/>
                  </w:rPr>
                  <w:t xml:space="preserve">  </w:t>
                </w:r>
                <w:r>
                  <w:rPr>
                    <w:rFonts w:hint="eastAsia" w:ascii="宋体" w:eastAsia="宋体"/>
                    <w:spacing w:val="-12"/>
                    <w:sz w:val="18"/>
                  </w:rPr>
                  <w:t xml:space="preserve">页，共 </w:t>
                </w:r>
                <w:r>
                  <w:rPr>
                    <w:sz w:val="18"/>
                  </w:rPr>
                  <w:t xml:space="preserve">8 </w:t>
                </w:r>
                <w:r>
                  <w:rPr>
                    <w:rFonts w:hint="eastAsia" w:ascii="宋体" w:eastAsia="宋体"/>
                    <w:sz w:val="18"/>
                  </w:rPr>
                  <w:t>页</w:t>
                </w:r>
              </w:p>
            </w:txbxContent>
          </v:textbox>
        </v:shape>
      </w:pict>
    </w:r>
    <w:r>
      <w:pict>
        <v:shape id="_x0000_s2050" o:spid="_x0000_s2050" o:spt="202" type="#_x0000_t202" style="position:absolute;left:0pt;margin-left:52.75pt;margin-top:688.9pt;height:11pt;width:96.7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0" w:line="200" w:lineRule="exact"/>
                  <w:ind w:left="20" w:right="0" w:firstLine="0"/>
                  <w:jc w:val="left"/>
                  <w:rPr>
                    <w:rFonts w:hint="eastAsia" w:ascii="宋体" w:hAnsi="宋体" w:eastAsia="宋体"/>
                    <w:sz w:val="18"/>
                  </w:rPr>
                </w:pPr>
                <w:r>
                  <w:rPr>
                    <w:rFonts w:hint="eastAsia" w:ascii="宋体" w:hAnsi="宋体" w:eastAsia="宋体"/>
                    <w:sz w:val="18"/>
                  </w:rPr>
                  <w:t xml:space="preserve">校模拟考·英语试卷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upperLetter"/>
      <w:lvlText w:val="%1."/>
      <w:lvlJc w:val="left"/>
      <w:pPr>
        <w:ind w:left="786" w:hanging="255"/>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609" w:hanging="255"/>
      </w:pPr>
      <w:rPr>
        <w:rFonts w:hint="default"/>
      </w:rPr>
    </w:lvl>
    <w:lvl w:ilvl="2" w:tentative="0">
      <w:start w:val="0"/>
      <w:numFmt w:val="bullet"/>
      <w:lvlText w:val="•"/>
      <w:lvlJc w:val="left"/>
      <w:pPr>
        <w:ind w:left="2438" w:hanging="255"/>
      </w:pPr>
      <w:rPr>
        <w:rFonts w:hint="default"/>
      </w:rPr>
    </w:lvl>
    <w:lvl w:ilvl="3" w:tentative="0">
      <w:start w:val="0"/>
      <w:numFmt w:val="bullet"/>
      <w:lvlText w:val="•"/>
      <w:lvlJc w:val="left"/>
      <w:pPr>
        <w:ind w:left="3267" w:hanging="255"/>
      </w:pPr>
      <w:rPr>
        <w:rFonts w:hint="default"/>
      </w:rPr>
    </w:lvl>
    <w:lvl w:ilvl="4" w:tentative="0">
      <w:start w:val="0"/>
      <w:numFmt w:val="bullet"/>
      <w:lvlText w:val="•"/>
      <w:lvlJc w:val="left"/>
      <w:pPr>
        <w:ind w:left="4097" w:hanging="255"/>
      </w:pPr>
      <w:rPr>
        <w:rFonts w:hint="default"/>
      </w:rPr>
    </w:lvl>
    <w:lvl w:ilvl="5" w:tentative="0">
      <w:start w:val="0"/>
      <w:numFmt w:val="bullet"/>
      <w:lvlText w:val="•"/>
      <w:lvlJc w:val="left"/>
      <w:pPr>
        <w:ind w:left="4926" w:hanging="255"/>
      </w:pPr>
      <w:rPr>
        <w:rFonts w:hint="default"/>
      </w:rPr>
    </w:lvl>
    <w:lvl w:ilvl="6" w:tentative="0">
      <w:start w:val="0"/>
      <w:numFmt w:val="bullet"/>
      <w:lvlText w:val="•"/>
      <w:lvlJc w:val="left"/>
      <w:pPr>
        <w:ind w:left="5755" w:hanging="255"/>
      </w:pPr>
      <w:rPr>
        <w:rFonts w:hint="default"/>
      </w:rPr>
    </w:lvl>
    <w:lvl w:ilvl="7" w:tentative="0">
      <w:start w:val="0"/>
      <w:numFmt w:val="bullet"/>
      <w:lvlText w:val="•"/>
      <w:lvlJc w:val="left"/>
      <w:pPr>
        <w:ind w:left="6584" w:hanging="255"/>
      </w:pPr>
      <w:rPr>
        <w:rFonts w:hint="default"/>
      </w:rPr>
    </w:lvl>
    <w:lvl w:ilvl="8" w:tentative="0">
      <w:start w:val="0"/>
      <w:numFmt w:val="bullet"/>
      <w:lvlText w:val="•"/>
      <w:lvlJc w:val="left"/>
      <w:pPr>
        <w:ind w:left="7414" w:hanging="255"/>
      </w:pPr>
      <w:rPr>
        <w:rFonts w:hint="default"/>
      </w:rPr>
    </w:lvl>
  </w:abstractNum>
  <w:abstractNum w:abstractNumId="1">
    <w:nsid w:val="BF205925"/>
    <w:multiLevelType w:val="multilevel"/>
    <w:tmpl w:val="BF205925"/>
    <w:lvl w:ilvl="0" w:tentative="0">
      <w:start w:val="1"/>
      <w:numFmt w:val="upperLetter"/>
      <w:lvlText w:val="%1."/>
      <w:lvlJc w:val="left"/>
      <w:pPr>
        <w:ind w:left="112" w:hanging="255"/>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015" w:hanging="255"/>
      </w:pPr>
      <w:rPr>
        <w:rFonts w:hint="default"/>
      </w:rPr>
    </w:lvl>
    <w:lvl w:ilvl="2" w:tentative="0">
      <w:start w:val="0"/>
      <w:numFmt w:val="bullet"/>
      <w:lvlText w:val="•"/>
      <w:lvlJc w:val="left"/>
      <w:pPr>
        <w:ind w:left="1910" w:hanging="255"/>
      </w:pPr>
      <w:rPr>
        <w:rFonts w:hint="default"/>
      </w:rPr>
    </w:lvl>
    <w:lvl w:ilvl="3" w:tentative="0">
      <w:start w:val="0"/>
      <w:numFmt w:val="bullet"/>
      <w:lvlText w:val="•"/>
      <w:lvlJc w:val="left"/>
      <w:pPr>
        <w:ind w:left="2805" w:hanging="255"/>
      </w:pPr>
      <w:rPr>
        <w:rFonts w:hint="default"/>
      </w:rPr>
    </w:lvl>
    <w:lvl w:ilvl="4" w:tentative="0">
      <w:start w:val="0"/>
      <w:numFmt w:val="bullet"/>
      <w:lvlText w:val="•"/>
      <w:lvlJc w:val="left"/>
      <w:pPr>
        <w:ind w:left="3701" w:hanging="255"/>
      </w:pPr>
      <w:rPr>
        <w:rFonts w:hint="default"/>
      </w:rPr>
    </w:lvl>
    <w:lvl w:ilvl="5" w:tentative="0">
      <w:start w:val="0"/>
      <w:numFmt w:val="bullet"/>
      <w:lvlText w:val="•"/>
      <w:lvlJc w:val="left"/>
      <w:pPr>
        <w:ind w:left="4596" w:hanging="255"/>
      </w:pPr>
      <w:rPr>
        <w:rFonts w:hint="default"/>
      </w:rPr>
    </w:lvl>
    <w:lvl w:ilvl="6" w:tentative="0">
      <w:start w:val="0"/>
      <w:numFmt w:val="bullet"/>
      <w:lvlText w:val="•"/>
      <w:lvlJc w:val="left"/>
      <w:pPr>
        <w:ind w:left="5491" w:hanging="255"/>
      </w:pPr>
      <w:rPr>
        <w:rFonts w:hint="default"/>
      </w:rPr>
    </w:lvl>
    <w:lvl w:ilvl="7" w:tentative="0">
      <w:start w:val="0"/>
      <w:numFmt w:val="bullet"/>
      <w:lvlText w:val="•"/>
      <w:lvlJc w:val="left"/>
      <w:pPr>
        <w:ind w:left="6386" w:hanging="255"/>
      </w:pPr>
      <w:rPr>
        <w:rFonts w:hint="default"/>
      </w:rPr>
    </w:lvl>
    <w:lvl w:ilvl="8" w:tentative="0">
      <w:start w:val="0"/>
      <w:numFmt w:val="bullet"/>
      <w:lvlText w:val="•"/>
      <w:lvlJc w:val="left"/>
      <w:pPr>
        <w:ind w:left="7282" w:hanging="255"/>
      </w:pPr>
      <w:rPr>
        <w:rFonts w:hint="default"/>
      </w:rPr>
    </w:lvl>
  </w:abstractNum>
  <w:abstractNum w:abstractNumId="2">
    <w:nsid w:val="CF092B84"/>
    <w:multiLevelType w:val="multilevel"/>
    <w:tmpl w:val="CF092B84"/>
    <w:lvl w:ilvl="0" w:tentative="0">
      <w:start w:val="1"/>
      <w:numFmt w:val="upperLetter"/>
      <w:lvlText w:val="%1."/>
      <w:lvlJc w:val="left"/>
      <w:pPr>
        <w:ind w:left="786" w:hanging="255"/>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607" w:hanging="255"/>
      </w:pPr>
      <w:rPr>
        <w:rFonts w:hint="default"/>
      </w:rPr>
    </w:lvl>
    <w:lvl w:ilvl="2" w:tentative="0">
      <w:start w:val="0"/>
      <w:numFmt w:val="bullet"/>
      <w:lvlText w:val="•"/>
      <w:lvlJc w:val="left"/>
      <w:pPr>
        <w:ind w:left="2434" w:hanging="255"/>
      </w:pPr>
      <w:rPr>
        <w:rFonts w:hint="default"/>
      </w:rPr>
    </w:lvl>
    <w:lvl w:ilvl="3" w:tentative="0">
      <w:start w:val="0"/>
      <w:numFmt w:val="bullet"/>
      <w:lvlText w:val="•"/>
      <w:lvlJc w:val="left"/>
      <w:pPr>
        <w:ind w:left="3261" w:hanging="255"/>
      </w:pPr>
      <w:rPr>
        <w:rFonts w:hint="default"/>
      </w:rPr>
    </w:lvl>
    <w:lvl w:ilvl="4" w:tentative="0">
      <w:start w:val="0"/>
      <w:numFmt w:val="bullet"/>
      <w:lvlText w:val="•"/>
      <w:lvlJc w:val="left"/>
      <w:pPr>
        <w:ind w:left="4089" w:hanging="255"/>
      </w:pPr>
      <w:rPr>
        <w:rFonts w:hint="default"/>
      </w:rPr>
    </w:lvl>
    <w:lvl w:ilvl="5" w:tentative="0">
      <w:start w:val="0"/>
      <w:numFmt w:val="bullet"/>
      <w:lvlText w:val="•"/>
      <w:lvlJc w:val="left"/>
      <w:pPr>
        <w:ind w:left="4916" w:hanging="255"/>
      </w:pPr>
      <w:rPr>
        <w:rFonts w:hint="default"/>
      </w:rPr>
    </w:lvl>
    <w:lvl w:ilvl="6" w:tentative="0">
      <w:start w:val="0"/>
      <w:numFmt w:val="bullet"/>
      <w:lvlText w:val="•"/>
      <w:lvlJc w:val="left"/>
      <w:pPr>
        <w:ind w:left="5743" w:hanging="255"/>
      </w:pPr>
      <w:rPr>
        <w:rFonts w:hint="default"/>
      </w:rPr>
    </w:lvl>
    <w:lvl w:ilvl="7" w:tentative="0">
      <w:start w:val="0"/>
      <w:numFmt w:val="bullet"/>
      <w:lvlText w:val="•"/>
      <w:lvlJc w:val="left"/>
      <w:pPr>
        <w:ind w:left="6570" w:hanging="255"/>
      </w:pPr>
      <w:rPr>
        <w:rFonts w:hint="default"/>
      </w:rPr>
    </w:lvl>
    <w:lvl w:ilvl="8" w:tentative="0">
      <w:start w:val="0"/>
      <w:numFmt w:val="bullet"/>
      <w:lvlText w:val="•"/>
      <w:lvlJc w:val="left"/>
      <w:pPr>
        <w:ind w:left="7398" w:hanging="255"/>
      </w:pPr>
      <w:rPr>
        <w:rFonts w:hint="default"/>
      </w:rPr>
    </w:lvl>
  </w:abstractNum>
  <w:abstractNum w:abstractNumId="3">
    <w:nsid w:val="0053208E"/>
    <w:multiLevelType w:val="multilevel"/>
    <w:tmpl w:val="0053208E"/>
    <w:lvl w:ilvl="0" w:tentative="0">
      <w:start w:val="1"/>
      <w:numFmt w:val="decimal"/>
      <w:lvlText w:val="%1."/>
      <w:lvlJc w:val="left"/>
      <w:pPr>
        <w:ind w:left="323" w:hanging="212"/>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89" w:hanging="257"/>
        <w:jc w:val="left"/>
      </w:pPr>
      <w:rPr>
        <w:rFonts w:hint="default" w:ascii="Times New Roman" w:hAnsi="Times New Roman" w:eastAsia="Times New Roman" w:cs="Times New Roman"/>
        <w:spacing w:val="0"/>
        <w:w w:val="100"/>
        <w:sz w:val="21"/>
        <w:szCs w:val="21"/>
      </w:rPr>
    </w:lvl>
    <w:lvl w:ilvl="2" w:tentative="0">
      <w:start w:val="0"/>
      <w:numFmt w:val="bullet"/>
      <w:lvlText w:val="•"/>
      <w:lvlJc w:val="left"/>
      <w:pPr>
        <w:ind w:left="780" w:hanging="257"/>
      </w:pPr>
      <w:rPr>
        <w:rFonts w:hint="default"/>
      </w:rPr>
    </w:lvl>
    <w:lvl w:ilvl="3" w:tentative="0">
      <w:start w:val="0"/>
      <w:numFmt w:val="bullet"/>
      <w:lvlText w:val="•"/>
      <w:lvlJc w:val="left"/>
      <w:pPr>
        <w:ind w:left="800" w:hanging="257"/>
      </w:pPr>
      <w:rPr>
        <w:rFonts w:hint="default"/>
      </w:rPr>
    </w:lvl>
    <w:lvl w:ilvl="4" w:tentative="0">
      <w:start w:val="0"/>
      <w:numFmt w:val="bullet"/>
      <w:lvlText w:val="•"/>
      <w:lvlJc w:val="left"/>
      <w:pPr>
        <w:ind w:left="1933" w:hanging="257"/>
      </w:pPr>
      <w:rPr>
        <w:rFonts w:hint="default"/>
      </w:rPr>
    </w:lvl>
    <w:lvl w:ilvl="5" w:tentative="0">
      <w:start w:val="0"/>
      <w:numFmt w:val="bullet"/>
      <w:lvlText w:val="•"/>
      <w:lvlJc w:val="left"/>
      <w:pPr>
        <w:ind w:left="3066" w:hanging="257"/>
      </w:pPr>
      <w:rPr>
        <w:rFonts w:hint="default"/>
      </w:rPr>
    </w:lvl>
    <w:lvl w:ilvl="6" w:tentative="0">
      <w:start w:val="0"/>
      <w:numFmt w:val="bullet"/>
      <w:lvlText w:val="•"/>
      <w:lvlJc w:val="left"/>
      <w:pPr>
        <w:ind w:left="4199" w:hanging="257"/>
      </w:pPr>
      <w:rPr>
        <w:rFonts w:hint="default"/>
      </w:rPr>
    </w:lvl>
    <w:lvl w:ilvl="7" w:tentative="0">
      <w:start w:val="0"/>
      <w:numFmt w:val="bullet"/>
      <w:lvlText w:val="•"/>
      <w:lvlJc w:val="left"/>
      <w:pPr>
        <w:ind w:left="5333" w:hanging="257"/>
      </w:pPr>
      <w:rPr>
        <w:rFonts w:hint="default"/>
      </w:rPr>
    </w:lvl>
    <w:lvl w:ilvl="8" w:tentative="0">
      <w:start w:val="0"/>
      <w:numFmt w:val="bullet"/>
      <w:lvlText w:val="•"/>
      <w:lvlJc w:val="left"/>
      <w:pPr>
        <w:ind w:left="6466" w:hanging="257"/>
      </w:pPr>
      <w:rPr>
        <w:rFonts w:hint="default"/>
      </w:rPr>
    </w:lvl>
  </w:abstractNum>
  <w:abstractNum w:abstractNumId="4">
    <w:nsid w:val="03D62ECE"/>
    <w:multiLevelType w:val="multilevel"/>
    <w:tmpl w:val="03D62ECE"/>
    <w:lvl w:ilvl="0" w:tentative="0">
      <w:start w:val="1"/>
      <w:numFmt w:val="upperLetter"/>
      <w:lvlText w:val="%1."/>
      <w:lvlJc w:val="left"/>
      <w:pPr>
        <w:ind w:left="570" w:hanging="260"/>
        <w:jc w:val="left"/>
      </w:pPr>
      <w:rPr>
        <w:rFonts w:hint="default" w:ascii="Times New Roman" w:hAnsi="Times New Roman" w:eastAsia="Times New Roman" w:cs="Times New Roman"/>
        <w:spacing w:val="0"/>
        <w:w w:val="100"/>
        <w:sz w:val="21"/>
        <w:szCs w:val="21"/>
      </w:rPr>
    </w:lvl>
    <w:lvl w:ilvl="1" w:tentative="0">
      <w:start w:val="0"/>
      <w:numFmt w:val="bullet"/>
      <w:lvlText w:val="•"/>
      <w:lvlJc w:val="left"/>
      <w:pPr>
        <w:ind w:left="1429" w:hanging="260"/>
      </w:pPr>
      <w:rPr>
        <w:rFonts w:hint="default"/>
      </w:rPr>
    </w:lvl>
    <w:lvl w:ilvl="2" w:tentative="0">
      <w:start w:val="0"/>
      <w:numFmt w:val="bullet"/>
      <w:lvlText w:val="•"/>
      <w:lvlJc w:val="left"/>
      <w:pPr>
        <w:ind w:left="2278" w:hanging="260"/>
      </w:pPr>
      <w:rPr>
        <w:rFonts w:hint="default"/>
      </w:rPr>
    </w:lvl>
    <w:lvl w:ilvl="3" w:tentative="0">
      <w:start w:val="0"/>
      <w:numFmt w:val="bullet"/>
      <w:lvlText w:val="•"/>
      <w:lvlJc w:val="left"/>
      <w:pPr>
        <w:ind w:left="3127" w:hanging="260"/>
      </w:pPr>
      <w:rPr>
        <w:rFonts w:hint="default"/>
      </w:rPr>
    </w:lvl>
    <w:lvl w:ilvl="4" w:tentative="0">
      <w:start w:val="0"/>
      <w:numFmt w:val="bullet"/>
      <w:lvlText w:val="•"/>
      <w:lvlJc w:val="left"/>
      <w:pPr>
        <w:ind w:left="3977" w:hanging="260"/>
      </w:pPr>
      <w:rPr>
        <w:rFonts w:hint="default"/>
      </w:rPr>
    </w:lvl>
    <w:lvl w:ilvl="5" w:tentative="0">
      <w:start w:val="0"/>
      <w:numFmt w:val="bullet"/>
      <w:lvlText w:val="•"/>
      <w:lvlJc w:val="left"/>
      <w:pPr>
        <w:ind w:left="4826" w:hanging="260"/>
      </w:pPr>
      <w:rPr>
        <w:rFonts w:hint="default"/>
      </w:rPr>
    </w:lvl>
    <w:lvl w:ilvl="6" w:tentative="0">
      <w:start w:val="0"/>
      <w:numFmt w:val="bullet"/>
      <w:lvlText w:val="•"/>
      <w:lvlJc w:val="left"/>
      <w:pPr>
        <w:ind w:left="5675" w:hanging="260"/>
      </w:pPr>
      <w:rPr>
        <w:rFonts w:hint="default"/>
      </w:rPr>
    </w:lvl>
    <w:lvl w:ilvl="7" w:tentative="0">
      <w:start w:val="0"/>
      <w:numFmt w:val="bullet"/>
      <w:lvlText w:val="•"/>
      <w:lvlJc w:val="left"/>
      <w:pPr>
        <w:ind w:left="6524" w:hanging="260"/>
      </w:pPr>
      <w:rPr>
        <w:rFonts w:hint="default"/>
      </w:rPr>
    </w:lvl>
    <w:lvl w:ilvl="8" w:tentative="0">
      <w:start w:val="0"/>
      <w:numFmt w:val="bullet"/>
      <w:lvlText w:val="•"/>
      <w:lvlJc w:val="left"/>
      <w:pPr>
        <w:ind w:left="7374" w:hanging="260"/>
      </w:pPr>
      <w:rPr>
        <w:rFonts w:hint="default"/>
      </w:rPr>
    </w:lvl>
  </w:abstractNum>
  <w:abstractNum w:abstractNumId="5">
    <w:nsid w:val="59ADCABA"/>
    <w:multiLevelType w:val="multilevel"/>
    <w:tmpl w:val="59ADCABA"/>
    <w:lvl w:ilvl="0" w:tentative="0">
      <w:start w:val="32"/>
      <w:numFmt w:val="decimal"/>
      <w:lvlText w:val="%1."/>
      <w:lvlJc w:val="left"/>
      <w:pPr>
        <w:ind w:left="377" w:hanging="265"/>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86" w:hanging="255"/>
        <w:jc w:val="left"/>
      </w:pPr>
      <w:rPr>
        <w:rFonts w:hint="default" w:ascii="Times New Roman" w:hAnsi="Times New Roman" w:eastAsia="Times New Roman" w:cs="Times New Roman"/>
        <w:w w:val="100"/>
        <w:sz w:val="21"/>
        <w:szCs w:val="21"/>
      </w:rPr>
    </w:lvl>
    <w:lvl w:ilvl="2" w:tentative="0">
      <w:start w:val="0"/>
      <w:numFmt w:val="bullet"/>
      <w:lvlText w:val="•"/>
      <w:lvlJc w:val="left"/>
      <w:pPr>
        <w:ind w:left="780" w:hanging="255"/>
      </w:pPr>
      <w:rPr>
        <w:rFonts w:hint="default"/>
      </w:rPr>
    </w:lvl>
    <w:lvl w:ilvl="3" w:tentative="0">
      <w:start w:val="0"/>
      <w:numFmt w:val="bullet"/>
      <w:lvlText w:val="•"/>
      <w:lvlJc w:val="left"/>
      <w:pPr>
        <w:ind w:left="1814" w:hanging="255"/>
      </w:pPr>
      <w:rPr>
        <w:rFonts w:hint="default"/>
      </w:rPr>
    </w:lvl>
    <w:lvl w:ilvl="4" w:tentative="0">
      <w:start w:val="0"/>
      <w:numFmt w:val="bullet"/>
      <w:lvlText w:val="•"/>
      <w:lvlJc w:val="left"/>
      <w:pPr>
        <w:ind w:left="2848" w:hanging="255"/>
      </w:pPr>
      <w:rPr>
        <w:rFonts w:hint="default"/>
      </w:rPr>
    </w:lvl>
    <w:lvl w:ilvl="5" w:tentative="0">
      <w:start w:val="0"/>
      <w:numFmt w:val="bullet"/>
      <w:lvlText w:val="•"/>
      <w:lvlJc w:val="left"/>
      <w:pPr>
        <w:ind w:left="3882" w:hanging="255"/>
      </w:pPr>
      <w:rPr>
        <w:rFonts w:hint="default"/>
      </w:rPr>
    </w:lvl>
    <w:lvl w:ilvl="6" w:tentative="0">
      <w:start w:val="0"/>
      <w:numFmt w:val="bullet"/>
      <w:lvlText w:val="•"/>
      <w:lvlJc w:val="left"/>
      <w:pPr>
        <w:ind w:left="4916" w:hanging="255"/>
      </w:pPr>
      <w:rPr>
        <w:rFonts w:hint="default"/>
      </w:rPr>
    </w:lvl>
    <w:lvl w:ilvl="7" w:tentative="0">
      <w:start w:val="0"/>
      <w:numFmt w:val="bullet"/>
      <w:lvlText w:val="•"/>
      <w:lvlJc w:val="left"/>
      <w:pPr>
        <w:ind w:left="5950" w:hanging="255"/>
      </w:pPr>
      <w:rPr>
        <w:rFonts w:hint="default"/>
      </w:rPr>
    </w:lvl>
    <w:lvl w:ilvl="8" w:tentative="0">
      <w:start w:val="0"/>
      <w:numFmt w:val="bullet"/>
      <w:lvlText w:val="•"/>
      <w:lvlJc w:val="left"/>
      <w:pPr>
        <w:ind w:left="6984" w:hanging="255"/>
      </w:pPr>
      <w:rPr>
        <w:rFont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docVars>
    <w:docVar w:name="commondata" w:val="eyJoZGlkIjoiYWUwZGVhODA5Yjg0ZWVmZDY3YTNkNDYzNTZlOWFiZTMifQ=="/>
  </w:docVars>
  <w:rsids>
    <w:rsidRoot w:val="00000000"/>
    <w:rsid w:val="696F3CAF"/>
    <w:rsid w:val="6F3305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2166" w:right="2179"/>
      <w:jc w:val="center"/>
      <w:outlineLvl w:val="1"/>
    </w:pPr>
    <w:rPr>
      <w:rFonts w:ascii="黑体" w:hAnsi="黑体" w:eastAsia="黑体" w:cs="黑体"/>
      <w:b/>
      <w:bCs/>
      <w:sz w:val="32"/>
      <w:szCs w:val="32"/>
    </w:rPr>
  </w:style>
  <w:style w:type="paragraph" w:styleId="3">
    <w:name w:val="heading 2"/>
    <w:basedOn w:val="1"/>
    <w:next w:val="1"/>
    <w:qFormat/>
    <w:uiPriority w:val="1"/>
    <w:pPr>
      <w:spacing w:before="8"/>
      <w:ind w:left="4"/>
      <w:jc w:val="center"/>
      <w:outlineLvl w:val="2"/>
    </w:pPr>
    <w:rPr>
      <w:rFonts w:ascii="宋体" w:hAnsi="宋体" w:eastAsia="宋体" w:cs="宋体"/>
      <w:b/>
      <w:bCs/>
      <w:sz w:val="24"/>
      <w:szCs w:val="24"/>
    </w:rPr>
  </w:style>
  <w:style w:type="paragraph" w:styleId="4">
    <w:name w:val="heading 3"/>
    <w:basedOn w:val="1"/>
    <w:next w:val="1"/>
    <w:qFormat/>
    <w:uiPriority w:val="1"/>
    <w:pPr>
      <w:ind w:left="532"/>
      <w:outlineLvl w:val="3"/>
    </w:pPr>
    <w:rPr>
      <w:rFonts w:ascii="Times New Roman" w:hAnsi="Times New Roman" w:eastAsia="Times New Roman" w:cs="Times New Roman"/>
      <w:b/>
      <w:bCs/>
      <w:sz w:val="21"/>
      <w:szCs w:val="21"/>
    </w:rPr>
  </w:style>
  <w:style w:type="character" w:default="1" w:styleId="8">
    <w:name w:val="Default Paragraph Font"/>
    <w:semiHidden/>
    <w:unhideWhenUsed/>
    <w:uiPriority w:val="1"/>
  </w:style>
  <w:style w:type="table" w:default="1" w:styleId="7">
    <w:name w:val="Normal Table"/>
    <w:semiHidden/>
    <w:uiPriority w:val="0"/>
    <w:tblPr>
      <w:tblLayout w:type="fixed"/>
      <w:tblCellMar>
        <w:top w:w="0" w:type="dxa"/>
        <w:left w:w="108" w:type="dxa"/>
        <w:bottom w:w="0" w:type="dxa"/>
        <w:right w:w="108" w:type="dxa"/>
      </w:tblCellMar>
    </w:tblPr>
  </w:style>
  <w:style w:type="paragraph" w:styleId="5">
    <w:name w:val="Body Text"/>
    <w:basedOn w:val="1"/>
    <w:qFormat/>
    <w:uiPriority w:val="1"/>
    <w:pPr>
      <w:spacing w:before="58"/>
      <w:ind w:left="112"/>
    </w:pPr>
    <w:rPr>
      <w:rFonts w:ascii="Times New Roman" w:hAnsi="Times New Roman" w:eastAsia="Times New Roman" w:cs="Times New Roman"/>
      <w:sz w:val="21"/>
      <w:szCs w:val="21"/>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58"/>
      <w:ind w:left="423" w:hanging="311"/>
    </w:pPr>
    <w:rPr>
      <w:rFonts w:ascii="Times New Roman" w:hAnsi="Times New Roman" w:eastAsia="Times New Roman" w:cs="Times New Roman"/>
    </w:rPr>
  </w:style>
  <w:style w:type="paragraph" w:customStyle="1" w:styleId="11">
    <w:name w:val="Table Paragraph"/>
    <w:basedOn w:val="1"/>
    <w:qFormat/>
    <w:uiPriority w:val="1"/>
    <w:pPr>
      <w:spacing w:before="24"/>
      <w:ind w:left="50"/>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0"/>
    <customShpInfo spid="_x0000_s1026"/>
    <customShpInfo spid="_x0000_s1028"/>
    <customShpInfo spid="_x0000_s1027"/>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4530</Words>
  <Characters>17415</Characters>
  <TotalTime>6</TotalTime>
  <ScaleCrop>false</ScaleCrop>
  <LinksUpToDate>false</LinksUpToDate>
  <CharactersWithSpaces>21100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2023-01-01T08:58:00Z</dcterms:created>
  <dc:creator>wei lin</dc:creator>
  <cp:lastModifiedBy>24147</cp:lastModifiedBy>
  <dcterms:modified xsi:type="dcterms:W3CDTF">2023-01-02T11:41:55Z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2022-12-21T00:00:00Z</vt:filetime>
  </property>
  <property fmtid="{D5CDD505-2E9C-101B-9397-08002B2CF9AE}" pid="3" name="Creator">
    <vt:lpwstr>Microsoft® Word 适用于 Microsoft 365</vt:lpwstr>
  </property>
  <property fmtid="{D5CDD505-2E9C-101B-9397-08002B2CF9AE}" pid="4" name="LastSaved">
    <vt:filetime>2023-01-01T00:00:00Z</vt:filetime>
  </property>
  <property fmtid="{D5CDD505-2E9C-101B-9397-08002B2CF9AE}" pid="5" name="KSOProductBuildVer">
    <vt:lpwstr>2052-11.8.2.8411</vt:lpwstr>
  </property>
  <property fmtid="{D5CDD505-2E9C-101B-9397-08002B2CF9AE}" pid="6" name="ICV">
    <vt:lpwstr>7FD593FA7CCE40BBAF7A0B5B222FAA37</vt:lpwstr>
  </property>
</Properties>
</file>