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9"/>
        <w:spacing w:line="360" w:lineRule="auto"/>
        <w:jc w:val="center"/>
        <w:rPr>
          <w:rFonts w:ascii="Times New Roman" w:hAnsi="Times New Roman" w:eastAsia="宋体"/>
          <w:b/>
          <w:bCs/>
          <w:sz w:val="36"/>
          <w:szCs w:val="36"/>
          <w:lang w:eastAsia="zh-CN"/>
        </w:rPr>
      </w:pPr>
      <w:r>
        <w:rPr>
          <w:rFonts w:ascii="Times New Roman" w:hAnsi="Times New Roman" w:eastAsia="宋体"/>
          <w:b/>
          <w:bCs/>
          <w:sz w:val="36"/>
          <w:szCs w:val="36"/>
          <w:lang w:eastAsia="zh-CN"/>
        </w:rPr>
        <w:t>2021年高三教学测试</w:t>
      </w:r>
    </w:p>
    <w:p>
      <w:pPr>
        <w:pStyle w:val="19"/>
        <w:spacing w:line="360" w:lineRule="auto"/>
        <w:jc w:val="center"/>
        <w:rPr>
          <w:rFonts w:ascii="Times New Roman" w:hAnsi="Times New Roman" w:eastAsia="宋体"/>
          <w:b/>
          <w:bCs/>
          <w:sz w:val="36"/>
          <w:szCs w:val="36"/>
          <w:lang w:eastAsia="zh-CN"/>
        </w:rPr>
      </w:pPr>
      <w:r>
        <w:rPr>
          <w:rFonts w:ascii="Times New Roman" w:hAnsi="Times New Roman" w:eastAsia="宋体"/>
          <w:b/>
          <w:bCs/>
          <w:sz w:val="36"/>
          <w:szCs w:val="36"/>
          <w:lang w:eastAsia="zh-CN"/>
        </w:rPr>
        <w:t>英语 试题卷</w:t>
      </w:r>
      <w:r>
        <w:rPr>
          <w:rFonts w:hint="eastAsia" w:ascii="Times New Roman" w:hAnsi="Times New Roman" w:eastAsia="宋体"/>
          <w:b/>
          <w:bCs/>
          <w:sz w:val="36"/>
          <w:szCs w:val="36"/>
          <w:lang w:eastAsia="zh-CN"/>
        </w:rPr>
        <w:t xml:space="preserve"> </w:t>
      </w:r>
      <w:r>
        <w:rPr>
          <w:rFonts w:ascii="Times New Roman" w:hAnsi="Times New Roman" w:eastAsia="宋体"/>
          <w:b/>
          <w:bCs/>
          <w:sz w:val="36"/>
          <w:szCs w:val="36"/>
          <w:lang w:eastAsia="zh-CN"/>
        </w:rPr>
        <w:t>（2021.9)</w:t>
      </w:r>
      <w:bookmarkStart w:id="0" w:name="_GoBack"/>
      <w:bookmarkEnd w:id="0"/>
    </w:p>
    <w:p>
      <w:pPr>
        <w:pStyle w:val="19"/>
        <w:spacing w:line="360" w:lineRule="auto"/>
        <w:rPr>
          <w:rFonts w:hint="default" w:ascii="Times New Roman" w:hAnsi="Times New Roman" w:eastAsia="宋体"/>
          <w:lang w:val="en-US" w:eastAsia="zh-CN"/>
        </w:rPr>
      </w:pPr>
      <w:r>
        <w:rPr>
          <w:rFonts w:ascii="Times New Roman" w:hAnsi="Times New Roman" w:eastAsia="宋体"/>
          <w:lang w:eastAsia="zh-CN"/>
        </w:rPr>
        <w:t>选择题部分（共95分）</w:t>
      </w:r>
      <w:r>
        <w:rPr>
          <w:rFonts w:hint="eastAsia" w:ascii="Times New Roman" w:hAnsi="Times New Roman" w:eastAsia="宋体"/>
          <w:lang w:val="en-US" w:eastAsia="zh-CN"/>
        </w:rPr>
        <w:t xml:space="preserve"> </w:t>
      </w:r>
    </w:p>
    <w:p>
      <w:pPr>
        <w:pStyle w:val="19"/>
        <w:spacing w:line="360" w:lineRule="auto"/>
        <w:rPr>
          <w:rFonts w:ascii="Times New Roman" w:hAnsi="Times New Roman" w:eastAsia="宋体"/>
          <w:lang w:eastAsia="zh-CN"/>
        </w:rPr>
      </w:pPr>
      <w:r>
        <w:rPr>
          <w:rFonts w:ascii="Times New Roman" w:hAnsi="Times New Roman" w:eastAsia="宋体"/>
          <w:lang w:eastAsia="zh-CN"/>
        </w:rPr>
        <w:t>第一部分：听力（共两节，满分30分）</w:t>
      </w:r>
    </w:p>
    <w:p>
      <w:pPr>
        <w:pStyle w:val="19"/>
        <w:spacing w:line="360" w:lineRule="auto"/>
        <w:rPr>
          <w:rFonts w:ascii="Times New Roman" w:hAnsi="Times New Roman" w:eastAsia="宋体"/>
          <w:lang w:eastAsia="zh-CN"/>
        </w:rPr>
      </w:pPr>
      <w:r>
        <w:rPr>
          <w:rFonts w:ascii="Times New Roman" w:hAnsi="Times New Roman" w:eastAsia="宋体"/>
          <w:lang w:eastAsia="zh-CN"/>
        </w:rPr>
        <w:t>做题时，先将答案标在试卷上。录音内容结束后，你将有两分钟的时间将试卷上的答案转涂到答题纸上。</w:t>
      </w:r>
    </w:p>
    <w:p>
      <w:pPr>
        <w:pStyle w:val="19"/>
        <w:spacing w:line="360" w:lineRule="auto"/>
        <w:rPr>
          <w:rFonts w:ascii="Times New Roman" w:hAnsi="Times New Roman" w:eastAsia="宋体"/>
          <w:lang w:eastAsia="zh-CN"/>
        </w:rPr>
      </w:pPr>
      <w:r>
        <w:rPr>
          <w:rFonts w:ascii="Times New Roman" w:hAnsi="Times New Roman" w:eastAsia="宋体"/>
          <w:lang w:eastAsia="zh-CN"/>
        </w:rPr>
        <w:t>第一节（共5小题；每小题1.5分，满分7.5分）</w:t>
      </w:r>
    </w:p>
    <w:p>
      <w:pPr>
        <w:pStyle w:val="19"/>
        <w:spacing w:line="360" w:lineRule="auto"/>
        <w:rPr>
          <w:rFonts w:ascii="Times New Roman" w:hAnsi="Times New Roman" w:eastAsia="宋体"/>
          <w:lang w:eastAsia="zh-CN"/>
        </w:rPr>
      </w:pPr>
      <w:r>
        <w:rPr>
          <w:rFonts w:ascii="Times New Roman" w:hAnsi="Times New Roman" w:eastAsia="宋体"/>
          <w:lang w:eastAsia="zh-CN"/>
        </w:rPr>
        <w:t>听下面5段对话。每段对话后有一个小题，从题中所给的A、B、C三个选项中选出最佳选项，并标在试卷的相应位置。听完每段对话后，你都有10秒钟的时间来回答有关小题和阅读下一小题。每段对话仅读一遍。</w:t>
      </w:r>
    </w:p>
    <w:p>
      <w:pPr>
        <w:pStyle w:val="19"/>
        <w:spacing w:line="360" w:lineRule="auto"/>
        <w:rPr>
          <w:rFonts w:ascii="Times New Roman" w:hAnsi="Times New Roman" w:eastAsia="宋体"/>
          <w:lang w:eastAsia="zh-CN"/>
        </w:rPr>
      </w:pPr>
      <w:r>
        <w:rPr>
          <w:rFonts w:ascii="Times New Roman" w:hAnsi="Times New Roman" w:eastAsia="宋体"/>
          <w:lang w:eastAsia="zh-CN"/>
        </w:rPr>
        <w:t>1.What is the probable relationship between the speakers?</w:t>
      </w:r>
    </w:p>
    <w:p>
      <w:pPr>
        <w:pStyle w:val="19"/>
        <w:spacing w:line="360" w:lineRule="auto"/>
        <w:rPr>
          <w:rFonts w:ascii="Times New Roman" w:hAnsi="Times New Roman" w:eastAsia="宋体"/>
          <w:lang w:eastAsia="zh-CN"/>
        </w:rPr>
      </w:pPr>
      <w:r>
        <w:rPr>
          <w:rFonts w:ascii="Times New Roman" w:hAnsi="Times New Roman" w:eastAsia="宋体"/>
          <w:lang w:eastAsia="zh-CN"/>
        </w:rPr>
        <w:t>A. Doctor and patient.</w:t>
      </w:r>
    </w:p>
    <w:p>
      <w:pPr>
        <w:pStyle w:val="19"/>
        <w:spacing w:line="360" w:lineRule="auto"/>
        <w:rPr>
          <w:rFonts w:ascii="Times New Roman" w:hAnsi="Times New Roman" w:eastAsia="宋体"/>
        </w:rPr>
      </w:pPr>
      <w:r>
        <w:rPr>
          <w:rFonts w:ascii="Times New Roman" w:hAnsi="Times New Roman" w:eastAsia="宋体"/>
        </w:rPr>
        <w:t>B. Husband and wife.</w:t>
      </w:r>
    </w:p>
    <w:p>
      <w:pPr>
        <w:pStyle w:val="19"/>
        <w:spacing w:line="360" w:lineRule="auto"/>
        <w:rPr>
          <w:rFonts w:ascii="Times New Roman" w:hAnsi="Times New Roman" w:eastAsia="宋体"/>
        </w:rPr>
      </w:pPr>
      <w:r>
        <w:rPr>
          <w:rFonts w:ascii="Times New Roman" w:hAnsi="Times New Roman" w:eastAsia="宋体"/>
        </w:rPr>
        <w:t>C. Parent and child.</w:t>
      </w:r>
    </w:p>
    <w:p>
      <w:pPr>
        <w:pStyle w:val="19"/>
        <w:spacing w:line="360" w:lineRule="auto"/>
        <w:rPr>
          <w:rFonts w:ascii="Times New Roman" w:hAnsi="Times New Roman" w:eastAsia="宋体"/>
        </w:rPr>
      </w:pPr>
      <w:r>
        <w:rPr>
          <w:rFonts w:ascii="Times New Roman" w:hAnsi="Times New Roman" w:eastAsia="宋体"/>
        </w:rPr>
        <w:t>2.What is the weather like now?</w:t>
      </w:r>
    </w:p>
    <w:p>
      <w:pPr>
        <w:pStyle w:val="19"/>
        <w:spacing w:line="360" w:lineRule="auto"/>
        <w:rPr>
          <w:rFonts w:ascii="Times New Roman" w:hAnsi="Times New Roman" w:eastAsia="宋体"/>
        </w:rPr>
      </w:pPr>
      <w:r>
        <w:rPr>
          <w:rFonts w:ascii="Times New Roman" w:hAnsi="Times New Roman" w:eastAsia="宋体"/>
        </w:rPr>
        <w:t>A. Rainy.</w:t>
      </w:r>
    </w:p>
    <w:p>
      <w:pPr>
        <w:pStyle w:val="19"/>
        <w:spacing w:line="360" w:lineRule="auto"/>
        <w:rPr>
          <w:rFonts w:ascii="Times New Roman" w:hAnsi="Times New Roman" w:eastAsia="宋体"/>
        </w:rPr>
      </w:pPr>
      <w:r>
        <w:rPr>
          <w:rFonts w:ascii="Times New Roman" w:hAnsi="Times New Roman" w:eastAsia="宋体"/>
        </w:rPr>
        <w:t>B. Snowy.</w:t>
      </w:r>
    </w:p>
    <w:p>
      <w:pPr>
        <w:pStyle w:val="19"/>
        <w:spacing w:line="360" w:lineRule="auto"/>
        <w:rPr>
          <w:rFonts w:ascii="Times New Roman" w:hAnsi="Times New Roman" w:eastAsia="宋体"/>
        </w:rPr>
      </w:pPr>
      <w:r>
        <w:rPr>
          <w:rFonts w:ascii="Times New Roman" w:hAnsi="Times New Roman" w:eastAsia="宋体"/>
        </w:rPr>
        <w:t>C. Sunny.</w:t>
      </w:r>
    </w:p>
    <w:p>
      <w:pPr>
        <w:pStyle w:val="19"/>
        <w:spacing w:line="360" w:lineRule="auto"/>
        <w:rPr>
          <w:rFonts w:ascii="Times New Roman" w:hAnsi="Times New Roman" w:eastAsia="宋体"/>
        </w:rPr>
      </w:pPr>
      <w:r>
        <w:rPr>
          <w:rFonts w:ascii="Times New Roman" w:hAnsi="Times New Roman" w:eastAsia="宋体"/>
        </w:rPr>
        <w:t>3.What is John doing now?</w:t>
      </w:r>
    </w:p>
    <w:p>
      <w:pPr>
        <w:pStyle w:val="19"/>
        <w:spacing w:line="360" w:lineRule="auto"/>
        <w:rPr>
          <w:rFonts w:ascii="Times New Roman" w:hAnsi="Times New Roman" w:eastAsia="宋体"/>
        </w:rPr>
      </w:pPr>
      <w:r>
        <w:rPr>
          <w:rFonts w:ascii="Times New Roman" w:hAnsi="Times New Roman" w:eastAsia="宋体"/>
        </w:rPr>
        <w:t>A. Playing football.</w:t>
      </w:r>
    </w:p>
    <w:p>
      <w:pPr>
        <w:pStyle w:val="19"/>
        <w:spacing w:line="360" w:lineRule="auto"/>
        <w:rPr>
          <w:rFonts w:ascii="Times New Roman" w:hAnsi="Times New Roman" w:eastAsia="宋体"/>
        </w:rPr>
      </w:pPr>
      <w:r>
        <w:rPr>
          <w:rFonts w:ascii="Times New Roman" w:hAnsi="Times New Roman" w:eastAsia="宋体"/>
        </w:rPr>
        <w:t>B. Watching TV.</w:t>
      </w:r>
    </w:p>
    <w:p>
      <w:pPr>
        <w:pStyle w:val="19"/>
        <w:spacing w:line="360" w:lineRule="auto"/>
        <w:rPr>
          <w:rFonts w:ascii="Times New Roman" w:hAnsi="Times New Roman" w:eastAsia="宋体"/>
        </w:rPr>
      </w:pPr>
      <w:r>
        <w:rPr>
          <w:rFonts w:ascii="Times New Roman" w:hAnsi="Times New Roman" w:eastAsia="宋体"/>
        </w:rPr>
        <w:t>C. Doing revision.</w:t>
      </w:r>
    </w:p>
    <w:p>
      <w:pPr>
        <w:pStyle w:val="19"/>
        <w:spacing w:line="360" w:lineRule="auto"/>
        <w:rPr>
          <w:rFonts w:ascii="Times New Roman" w:hAnsi="Times New Roman" w:eastAsia="宋体"/>
        </w:rPr>
      </w:pPr>
      <w:r>
        <w:rPr>
          <w:rFonts w:ascii="Times New Roman" w:hAnsi="Times New Roman" w:eastAsia="宋体"/>
        </w:rPr>
        <w:t>4.When will the next bus leave?</w:t>
      </w:r>
      <w:r>
        <w:rPr>
          <w:rFonts w:hint="eastAsia" w:ascii="Times New Roman" w:hAnsi="Times New Roman" w:eastAsia="宋体"/>
          <w:color w:val="FFFFFF"/>
          <w:sz w:val="4"/>
        </w:rPr>
        <w:t>[来源:学,科,网]</w:t>
      </w:r>
    </w:p>
    <w:p>
      <w:pPr>
        <w:pStyle w:val="19"/>
        <w:spacing w:line="360" w:lineRule="auto"/>
        <w:rPr>
          <w:rFonts w:ascii="Times New Roman" w:hAnsi="Times New Roman" w:eastAsia="宋体"/>
        </w:rPr>
      </w:pPr>
      <w:r>
        <w:rPr>
          <w:rFonts w:ascii="Times New Roman" w:hAnsi="Times New Roman" w:eastAsia="宋体"/>
        </w:rPr>
        <w:t>A. At 9:30.</w:t>
      </w:r>
    </w:p>
    <w:p>
      <w:pPr>
        <w:pStyle w:val="19"/>
        <w:spacing w:line="360" w:lineRule="auto"/>
        <w:rPr>
          <w:rFonts w:ascii="Times New Roman" w:hAnsi="Times New Roman" w:eastAsia="宋体"/>
        </w:rPr>
      </w:pPr>
      <w:r>
        <w:rPr>
          <w:rFonts w:ascii="Times New Roman" w:hAnsi="Times New Roman" w:eastAsia="宋体"/>
        </w:rPr>
        <w:t>B. At 9:35.</w:t>
      </w:r>
    </w:p>
    <w:p>
      <w:pPr>
        <w:pStyle w:val="19"/>
        <w:spacing w:line="360" w:lineRule="auto"/>
        <w:rPr>
          <w:rFonts w:ascii="Times New Roman" w:hAnsi="Times New Roman" w:eastAsia="宋体"/>
        </w:rPr>
      </w:pPr>
      <w:r>
        <w:rPr>
          <w:rFonts w:ascii="Times New Roman" w:hAnsi="Times New Roman" w:eastAsia="宋体"/>
        </w:rPr>
        <w:t>C. At 10:00.</w:t>
      </w:r>
    </w:p>
    <w:p>
      <w:pPr>
        <w:pStyle w:val="19"/>
        <w:spacing w:line="360" w:lineRule="auto"/>
        <w:rPr>
          <w:rFonts w:ascii="Times New Roman" w:hAnsi="Times New Roman" w:eastAsia="宋体"/>
        </w:rPr>
      </w:pPr>
      <w:r>
        <w:rPr>
          <w:rFonts w:ascii="Times New Roman" w:hAnsi="Times New Roman" w:eastAsia="宋体"/>
        </w:rPr>
        <w:t>5. Where does the woman plan to take her holiday this year?</w:t>
      </w:r>
    </w:p>
    <w:p>
      <w:pPr>
        <w:pStyle w:val="19"/>
        <w:spacing w:line="360" w:lineRule="auto"/>
        <w:rPr>
          <w:rFonts w:ascii="Times New Roman" w:hAnsi="Times New Roman" w:eastAsia="宋体"/>
        </w:rPr>
      </w:pPr>
      <w:r>
        <w:rPr>
          <w:rFonts w:ascii="Times New Roman" w:hAnsi="Times New Roman" w:eastAsia="宋体"/>
        </w:rPr>
        <w:t>A. In Canada.</w:t>
      </w:r>
    </w:p>
    <w:p>
      <w:pPr>
        <w:pStyle w:val="19"/>
        <w:spacing w:line="360" w:lineRule="auto"/>
        <w:rPr>
          <w:rFonts w:ascii="Times New Roman" w:hAnsi="Times New Roman" w:eastAsia="宋体"/>
        </w:rPr>
      </w:pPr>
      <w:r>
        <w:rPr>
          <w:rFonts w:ascii="Times New Roman" w:hAnsi="Times New Roman" w:eastAsia="宋体"/>
        </w:rPr>
        <w:t>B. In Turkey.</w:t>
      </w:r>
    </w:p>
    <w:p>
      <w:pPr>
        <w:pStyle w:val="19"/>
        <w:spacing w:line="360" w:lineRule="auto"/>
        <w:rPr>
          <w:rFonts w:ascii="Times New Roman" w:hAnsi="Times New Roman" w:eastAsia="宋体"/>
          <w:lang w:eastAsia="zh-CN"/>
        </w:rPr>
      </w:pPr>
      <w:r>
        <w:rPr>
          <w:rFonts w:ascii="Times New Roman" w:hAnsi="Times New Roman" w:eastAsia="宋体"/>
          <w:lang w:eastAsia="zh-CN"/>
        </w:rPr>
        <w:t>C. In Italy.</w:t>
      </w:r>
    </w:p>
    <w:p>
      <w:pPr>
        <w:pStyle w:val="19"/>
        <w:spacing w:line="360" w:lineRule="auto"/>
        <w:rPr>
          <w:rFonts w:ascii="Times New Roman" w:hAnsi="Times New Roman" w:eastAsia="宋体"/>
          <w:lang w:eastAsia="zh-CN"/>
        </w:rPr>
      </w:pPr>
      <w:r>
        <w:rPr>
          <w:rFonts w:ascii="Times New Roman" w:hAnsi="Times New Roman" w:eastAsia="宋体"/>
          <w:lang w:eastAsia="zh-CN"/>
        </w:rPr>
        <w:t>第二节（共15小题；每小题1分，满分15分）</w:t>
      </w:r>
    </w:p>
    <w:p>
      <w:pPr>
        <w:pStyle w:val="19"/>
        <w:spacing w:line="360" w:lineRule="auto"/>
        <w:rPr>
          <w:rFonts w:ascii="Times New Roman" w:hAnsi="Times New Roman" w:eastAsia="宋体"/>
          <w:lang w:eastAsia="zh-CN"/>
        </w:rPr>
      </w:pPr>
      <w:r>
        <w:rPr>
          <w:rFonts w:ascii="Times New Roman" w:hAnsi="Times New Roman" w:eastAsia="宋体"/>
          <w:lang w:eastAsia="zh-CN"/>
        </w:rPr>
        <w:t>听下面5段对话或独白。每段对话或独白后有几个小题，从题中所给的A、B、C三个选项中选出最佳选项，并标在试卷的相应位置。听每段对话或独白前，你将有时间阅读各个小题，每小题5秒钟；听完后，各小题给出5秒钟的作答时间。每段对话或独白读两遍。</w:t>
      </w:r>
    </w:p>
    <w:p>
      <w:pPr>
        <w:pStyle w:val="19"/>
        <w:spacing w:line="360" w:lineRule="auto"/>
        <w:rPr>
          <w:rFonts w:ascii="Times New Roman" w:hAnsi="Times New Roman" w:eastAsia="宋体"/>
          <w:lang w:eastAsia="zh-CN"/>
        </w:rPr>
      </w:pPr>
      <w:r>
        <w:rPr>
          <w:rFonts w:ascii="Times New Roman" w:hAnsi="Times New Roman" w:eastAsia="宋体"/>
          <w:lang w:eastAsia="zh-CN"/>
        </w:rPr>
        <w:t>听第6段材料，回答第6、7题。</w:t>
      </w:r>
    </w:p>
    <w:p>
      <w:pPr>
        <w:pStyle w:val="19"/>
        <w:spacing w:line="360" w:lineRule="auto"/>
        <w:rPr>
          <w:rFonts w:ascii="Times New Roman" w:hAnsi="Times New Roman" w:eastAsia="宋体"/>
        </w:rPr>
      </w:pPr>
      <w:r>
        <w:rPr>
          <w:rFonts w:ascii="Times New Roman" w:hAnsi="Times New Roman" w:eastAsia="宋体"/>
        </w:rPr>
        <w:t>6.Why is the blouse so expensive?</w:t>
      </w:r>
    </w:p>
    <w:p>
      <w:pPr>
        <w:pStyle w:val="19"/>
        <w:spacing w:line="360" w:lineRule="auto"/>
        <w:rPr>
          <w:rFonts w:ascii="Times New Roman" w:hAnsi="Times New Roman" w:eastAsia="宋体"/>
        </w:rPr>
      </w:pPr>
      <w:r>
        <w:rPr>
          <w:rFonts w:ascii="Times New Roman" w:hAnsi="Times New Roman" w:eastAsia="宋体"/>
        </w:rPr>
        <w:t>A. It's from China.</w:t>
      </w:r>
    </w:p>
    <w:p>
      <w:pPr>
        <w:pStyle w:val="19"/>
        <w:spacing w:line="360" w:lineRule="auto"/>
        <w:rPr>
          <w:rFonts w:ascii="Times New Roman" w:hAnsi="Times New Roman" w:eastAsia="宋体"/>
        </w:rPr>
      </w:pPr>
      <w:r>
        <w:rPr>
          <w:rFonts w:ascii="Times New Roman" w:hAnsi="Times New Roman" w:eastAsia="宋体"/>
        </w:rPr>
        <w:t>B. It's made of silk.</w:t>
      </w:r>
    </w:p>
    <w:p>
      <w:pPr>
        <w:pStyle w:val="19"/>
        <w:spacing w:line="360" w:lineRule="auto"/>
        <w:rPr>
          <w:rFonts w:ascii="Times New Roman" w:hAnsi="Times New Roman" w:eastAsia="宋体"/>
        </w:rPr>
      </w:pPr>
      <w:r>
        <w:rPr>
          <w:rFonts w:ascii="Times New Roman" w:hAnsi="Times New Roman" w:eastAsia="宋体"/>
        </w:rPr>
        <w:t>C. It looks nice.</w:t>
      </w:r>
    </w:p>
    <w:p>
      <w:pPr>
        <w:pStyle w:val="19"/>
        <w:spacing w:line="360" w:lineRule="auto"/>
        <w:rPr>
          <w:rFonts w:ascii="Times New Roman" w:hAnsi="Times New Roman" w:eastAsia="宋体"/>
        </w:rPr>
      </w:pPr>
      <w:r>
        <w:rPr>
          <w:rFonts w:ascii="Times New Roman" w:hAnsi="Times New Roman" w:eastAsia="宋体"/>
        </w:rPr>
        <w:t>7. How much will the woman pay in total?</w:t>
      </w:r>
    </w:p>
    <w:p>
      <w:pPr>
        <w:pStyle w:val="19"/>
        <w:spacing w:line="360" w:lineRule="auto"/>
        <w:rPr>
          <w:rFonts w:ascii="Times New Roman" w:hAnsi="Times New Roman" w:eastAsia="宋体"/>
        </w:rPr>
      </w:pPr>
      <w:r>
        <w:rPr>
          <w:rFonts w:ascii="Times New Roman" w:hAnsi="Times New Roman" w:eastAsia="宋体"/>
        </w:rPr>
        <w:t>A. 150 dollars.</w:t>
      </w:r>
    </w:p>
    <w:p>
      <w:pPr>
        <w:pStyle w:val="19"/>
        <w:spacing w:line="360" w:lineRule="auto"/>
        <w:rPr>
          <w:rFonts w:ascii="Times New Roman" w:hAnsi="Times New Roman" w:eastAsia="宋体"/>
        </w:rPr>
      </w:pPr>
      <w:r>
        <w:rPr>
          <w:rFonts w:ascii="Times New Roman" w:hAnsi="Times New Roman" w:eastAsia="宋体"/>
        </w:rPr>
        <w:t>B. 240 dollars.</w:t>
      </w:r>
    </w:p>
    <w:p>
      <w:pPr>
        <w:pStyle w:val="19"/>
        <w:spacing w:line="360" w:lineRule="auto"/>
        <w:rPr>
          <w:rFonts w:ascii="Times New Roman" w:hAnsi="Times New Roman" w:eastAsia="宋体"/>
        </w:rPr>
      </w:pPr>
      <w:r>
        <w:rPr>
          <w:rFonts w:ascii="Times New Roman" w:hAnsi="Times New Roman" w:eastAsia="宋体"/>
        </w:rPr>
        <w:t>C. 300 dollars.</w:t>
      </w:r>
    </w:p>
    <w:p>
      <w:pPr>
        <w:pStyle w:val="19"/>
        <w:spacing w:line="360" w:lineRule="auto"/>
        <w:rPr>
          <w:rFonts w:ascii="Times New Roman" w:hAnsi="Times New Roman" w:eastAsia="宋体"/>
          <w:lang w:eastAsia="zh-CN"/>
        </w:rPr>
      </w:pPr>
      <w:r>
        <w:rPr>
          <w:rFonts w:ascii="Times New Roman" w:hAnsi="Times New Roman" w:eastAsia="宋体"/>
          <w:lang w:eastAsia="zh-CN"/>
        </w:rPr>
        <w:t>听第7段材料，回答第8至10题。</w:t>
      </w:r>
    </w:p>
    <w:p>
      <w:pPr>
        <w:pStyle w:val="19"/>
        <w:spacing w:line="360" w:lineRule="auto"/>
        <w:rPr>
          <w:rFonts w:ascii="Times New Roman" w:hAnsi="Times New Roman" w:eastAsia="宋体"/>
        </w:rPr>
      </w:pPr>
      <w:r>
        <w:rPr>
          <w:rFonts w:ascii="Times New Roman" w:hAnsi="Times New Roman" w:eastAsia="宋体"/>
        </w:rPr>
        <w:t>8.What is the man planning to buy?</w:t>
      </w:r>
    </w:p>
    <w:p>
      <w:pPr>
        <w:pStyle w:val="19"/>
        <w:spacing w:line="360" w:lineRule="auto"/>
        <w:rPr>
          <w:rFonts w:ascii="Times New Roman" w:hAnsi="Times New Roman" w:eastAsia="宋体"/>
        </w:rPr>
      </w:pPr>
      <w:r>
        <w:rPr>
          <w:rFonts w:ascii="Times New Roman" w:hAnsi="Times New Roman" w:eastAsia="宋体"/>
        </w:rPr>
        <w:t>A. A garden.</w:t>
      </w:r>
    </w:p>
    <w:p>
      <w:pPr>
        <w:pStyle w:val="19"/>
        <w:spacing w:line="360" w:lineRule="auto"/>
        <w:rPr>
          <w:rFonts w:ascii="Times New Roman" w:hAnsi="Times New Roman" w:eastAsia="宋体"/>
        </w:rPr>
      </w:pPr>
      <w:r>
        <w:rPr>
          <w:rFonts w:ascii="Times New Roman" w:hAnsi="Times New Roman" w:eastAsia="宋体"/>
        </w:rPr>
        <w:t>B. A house.</w:t>
      </w:r>
    </w:p>
    <w:p>
      <w:pPr>
        <w:pStyle w:val="19"/>
        <w:spacing w:line="360" w:lineRule="auto"/>
        <w:rPr>
          <w:rFonts w:ascii="Times New Roman" w:hAnsi="Times New Roman" w:eastAsia="宋体"/>
        </w:rPr>
      </w:pPr>
      <w:r>
        <w:rPr>
          <w:rFonts w:ascii="Times New Roman" w:hAnsi="Times New Roman" w:eastAsia="宋体"/>
        </w:rPr>
        <w:t>C. A farm.</w:t>
      </w:r>
      <w:r>
        <w:rPr>
          <w:rFonts w:hint="eastAsia" w:ascii="Times New Roman" w:hAnsi="Times New Roman" w:eastAsia="宋体"/>
          <w:color w:val="FFFFFF"/>
          <w:sz w:val="4"/>
        </w:rPr>
        <w:t>[来源:Zxxk.Com]</w:t>
      </w:r>
    </w:p>
    <w:p>
      <w:pPr>
        <w:pStyle w:val="19"/>
        <w:spacing w:line="360" w:lineRule="auto"/>
        <w:rPr>
          <w:rFonts w:ascii="Times New Roman" w:hAnsi="Times New Roman" w:eastAsia="宋体"/>
        </w:rPr>
      </w:pPr>
      <w:r>
        <w:rPr>
          <w:rFonts w:ascii="Times New Roman" w:hAnsi="Times New Roman" w:eastAsia="宋体"/>
        </w:rPr>
        <w:t>9. What do we know about the house?</w:t>
      </w:r>
    </w:p>
    <w:p>
      <w:pPr>
        <w:pStyle w:val="19"/>
        <w:spacing w:line="360" w:lineRule="auto"/>
        <w:rPr>
          <w:rFonts w:ascii="Times New Roman" w:hAnsi="Times New Roman" w:eastAsia="宋体"/>
        </w:rPr>
      </w:pPr>
      <w:r>
        <w:rPr>
          <w:rFonts w:ascii="Times New Roman" w:hAnsi="Times New Roman" w:eastAsia="宋体"/>
        </w:rPr>
        <w:t>A. It is large.</w:t>
      </w:r>
    </w:p>
    <w:p>
      <w:pPr>
        <w:pStyle w:val="19"/>
        <w:spacing w:line="360" w:lineRule="auto"/>
        <w:rPr>
          <w:rFonts w:ascii="Times New Roman" w:hAnsi="Times New Roman" w:eastAsia="宋体"/>
        </w:rPr>
      </w:pPr>
      <w:r>
        <w:rPr>
          <w:rFonts w:ascii="Times New Roman" w:hAnsi="Times New Roman" w:eastAsia="宋体"/>
        </w:rPr>
        <w:t>B. It needs fixing.</w:t>
      </w:r>
    </w:p>
    <w:p>
      <w:pPr>
        <w:pStyle w:val="19"/>
        <w:spacing w:line="360" w:lineRule="auto"/>
        <w:rPr>
          <w:rFonts w:ascii="Times New Roman" w:hAnsi="Times New Roman" w:eastAsia="宋体"/>
        </w:rPr>
      </w:pPr>
      <w:r>
        <w:rPr>
          <w:rFonts w:ascii="Times New Roman" w:hAnsi="Times New Roman" w:eastAsia="宋体"/>
        </w:rPr>
        <w:t>C. It has one bedroom.</w:t>
      </w:r>
    </w:p>
    <w:p>
      <w:pPr>
        <w:pStyle w:val="19"/>
        <w:spacing w:line="360" w:lineRule="auto"/>
        <w:rPr>
          <w:rFonts w:ascii="Times New Roman" w:hAnsi="Times New Roman" w:eastAsia="宋体"/>
        </w:rPr>
      </w:pPr>
      <w:r>
        <w:rPr>
          <w:rFonts w:ascii="Times New Roman" w:hAnsi="Times New Roman" w:eastAsia="宋体"/>
        </w:rPr>
        <w:t>10.What does the man suggest growing?</w:t>
      </w:r>
    </w:p>
    <w:p>
      <w:pPr>
        <w:pStyle w:val="19"/>
        <w:spacing w:line="360" w:lineRule="auto"/>
        <w:rPr>
          <w:rFonts w:ascii="Times New Roman" w:hAnsi="Times New Roman" w:eastAsia="宋体"/>
        </w:rPr>
      </w:pPr>
      <w:r>
        <w:rPr>
          <w:rFonts w:ascii="Times New Roman" w:hAnsi="Times New Roman" w:eastAsia="宋体"/>
        </w:rPr>
        <w:t>A. Corn.</w:t>
      </w:r>
    </w:p>
    <w:p>
      <w:pPr>
        <w:pStyle w:val="19"/>
        <w:spacing w:line="360" w:lineRule="auto"/>
        <w:rPr>
          <w:rFonts w:ascii="Times New Roman" w:hAnsi="Times New Roman" w:eastAsia="宋体"/>
        </w:rPr>
      </w:pPr>
      <w:r>
        <w:rPr>
          <w:rFonts w:ascii="Times New Roman" w:hAnsi="Times New Roman" w:eastAsia="宋体"/>
        </w:rPr>
        <w:t>B. Rice.</w:t>
      </w:r>
    </w:p>
    <w:p>
      <w:pPr>
        <w:pStyle w:val="19"/>
        <w:spacing w:line="360" w:lineRule="auto"/>
        <w:rPr>
          <w:rFonts w:ascii="Times New Roman" w:hAnsi="Times New Roman" w:eastAsia="宋体"/>
        </w:rPr>
      </w:pPr>
      <w:r>
        <w:rPr>
          <w:rFonts w:ascii="Times New Roman" w:hAnsi="Times New Roman" w:eastAsia="宋体"/>
        </w:rPr>
        <w:t>C. Potatoes.</w:t>
      </w:r>
    </w:p>
    <w:p>
      <w:pPr>
        <w:pStyle w:val="19"/>
        <w:spacing w:line="360" w:lineRule="auto"/>
        <w:rPr>
          <w:rFonts w:ascii="Times New Roman" w:hAnsi="Times New Roman" w:eastAsia="宋体"/>
          <w:lang w:eastAsia="zh-CN"/>
        </w:rPr>
      </w:pPr>
      <w:r>
        <w:rPr>
          <w:rFonts w:ascii="Times New Roman" w:hAnsi="Times New Roman" w:eastAsia="宋体"/>
          <w:lang w:eastAsia="zh-CN"/>
        </w:rPr>
        <w:t>听第8段材料，回答第11至13题。</w:t>
      </w:r>
    </w:p>
    <w:p>
      <w:pPr>
        <w:pStyle w:val="19"/>
        <w:spacing w:line="360" w:lineRule="auto"/>
        <w:rPr>
          <w:rFonts w:ascii="Times New Roman" w:hAnsi="Times New Roman" w:eastAsia="宋体"/>
        </w:rPr>
      </w:pPr>
      <w:r>
        <w:rPr>
          <w:rFonts w:ascii="Times New Roman" w:hAnsi="Times New Roman" w:eastAsia="宋体"/>
        </w:rPr>
        <w:t>11.When did the man begin his first horse riding lesson?</w:t>
      </w:r>
    </w:p>
    <w:p>
      <w:pPr>
        <w:pStyle w:val="19"/>
        <w:spacing w:line="360" w:lineRule="auto"/>
        <w:rPr>
          <w:rFonts w:ascii="Times New Roman" w:hAnsi="Times New Roman" w:eastAsia="宋体"/>
        </w:rPr>
      </w:pPr>
      <w:r>
        <w:rPr>
          <w:rFonts w:ascii="Times New Roman" w:hAnsi="Times New Roman" w:eastAsia="宋体"/>
        </w:rPr>
        <w:t>A. Yesterday.</w:t>
      </w:r>
    </w:p>
    <w:p>
      <w:pPr>
        <w:pStyle w:val="19"/>
        <w:spacing w:line="360" w:lineRule="auto"/>
        <w:rPr>
          <w:rFonts w:ascii="Times New Roman" w:hAnsi="Times New Roman" w:eastAsia="宋体"/>
        </w:rPr>
      </w:pPr>
      <w:r>
        <w:rPr>
          <w:rFonts w:ascii="Times New Roman" w:hAnsi="Times New Roman" w:eastAsia="宋体"/>
        </w:rPr>
        <w:t>B. Last week.</w:t>
      </w:r>
    </w:p>
    <w:p>
      <w:pPr>
        <w:pStyle w:val="19"/>
        <w:spacing w:line="360" w:lineRule="auto"/>
        <w:rPr>
          <w:rFonts w:ascii="Times New Roman" w:hAnsi="Times New Roman" w:eastAsia="宋体"/>
        </w:rPr>
      </w:pPr>
      <w:r>
        <w:rPr>
          <w:rFonts w:ascii="Times New Roman" w:hAnsi="Times New Roman" w:eastAsia="宋体"/>
        </w:rPr>
        <w:t>C. A month ago.</w:t>
      </w:r>
    </w:p>
    <w:p>
      <w:pPr>
        <w:pStyle w:val="19"/>
        <w:spacing w:line="360" w:lineRule="auto"/>
        <w:rPr>
          <w:rFonts w:ascii="Times New Roman" w:hAnsi="Times New Roman" w:eastAsia="宋体"/>
        </w:rPr>
      </w:pPr>
      <w:r>
        <w:rPr>
          <w:rFonts w:ascii="Times New Roman" w:hAnsi="Times New Roman" w:eastAsia="宋体"/>
        </w:rPr>
        <w:t>12.What did the man think of his first horse riding lesson?</w:t>
      </w:r>
    </w:p>
    <w:p>
      <w:pPr>
        <w:pStyle w:val="19"/>
        <w:spacing w:line="360" w:lineRule="auto"/>
        <w:rPr>
          <w:rFonts w:ascii="Times New Roman" w:hAnsi="Times New Roman" w:eastAsia="宋体"/>
        </w:rPr>
      </w:pPr>
      <w:r>
        <w:rPr>
          <w:rFonts w:ascii="Times New Roman" w:hAnsi="Times New Roman" w:eastAsia="宋体"/>
        </w:rPr>
        <w:t>A. Boring.</w:t>
      </w:r>
    </w:p>
    <w:p>
      <w:pPr>
        <w:pStyle w:val="19"/>
        <w:spacing w:line="360" w:lineRule="auto"/>
        <w:rPr>
          <w:rFonts w:ascii="Times New Roman" w:hAnsi="Times New Roman" w:eastAsia="宋体"/>
        </w:rPr>
      </w:pPr>
      <w:r>
        <w:rPr>
          <w:rFonts w:ascii="Times New Roman" w:hAnsi="Times New Roman" w:eastAsia="宋体"/>
        </w:rPr>
        <w:t>B. Difficult.</w:t>
      </w:r>
    </w:p>
    <w:p>
      <w:pPr>
        <w:pStyle w:val="19"/>
        <w:spacing w:line="360" w:lineRule="auto"/>
        <w:rPr>
          <w:rFonts w:ascii="Times New Roman" w:hAnsi="Times New Roman" w:eastAsia="宋体"/>
        </w:rPr>
      </w:pPr>
      <w:r>
        <w:rPr>
          <w:rFonts w:ascii="Times New Roman" w:hAnsi="Times New Roman" w:eastAsia="宋体"/>
        </w:rPr>
        <w:t>C. Interesting.</w:t>
      </w:r>
    </w:p>
    <w:p>
      <w:pPr>
        <w:pStyle w:val="19"/>
        <w:spacing w:line="360" w:lineRule="auto"/>
        <w:rPr>
          <w:rFonts w:ascii="Times New Roman" w:hAnsi="Times New Roman" w:eastAsia="宋体"/>
        </w:rPr>
      </w:pPr>
      <w:r>
        <w:rPr>
          <w:rFonts w:ascii="Times New Roman" w:hAnsi="Times New Roman" w:eastAsia="宋体"/>
        </w:rPr>
        <w:t>13.What did the woman say about her teacher?</w:t>
      </w:r>
    </w:p>
    <w:p>
      <w:pPr>
        <w:pStyle w:val="19"/>
        <w:spacing w:line="360" w:lineRule="auto"/>
        <w:rPr>
          <w:rFonts w:ascii="Times New Roman" w:hAnsi="Times New Roman" w:eastAsia="宋体"/>
        </w:rPr>
      </w:pPr>
      <w:r>
        <w:rPr>
          <w:rFonts w:ascii="Times New Roman" w:hAnsi="Times New Roman" w:eastAsia="宋体"/>
        </w:rPr>
        <w:t>A. She was a good teacher.</w:t>
      </w:r>
    </w:p>
    <w:p>
      <w:pPr>
        <w:pStyle w:val="19"/>
        <w:spacing w:line="360" w:lineRule="auto"/>
        <w:rPr>
          <w:rFonts w:ascii="Times New Roman" w:hAnsi="Times New Roman" w:eastAsia="宋体"/>
        </w:rPr>
      </w:pPr>
      <w:r>
        <w:rPr>
          <w:rFonts w:ascii="Times New Roman" w:hAnsi="Times New Roman" w:eastAsia="宋体"/>
        </w:rPr>
        <w:t>B. She was an excellent rider.</w:t>
      </w:r>
    </w:p>
    <w:p>
      <w:pPr>
        <w:pStyle w:val="19"/>
        <w:spacing w:line="360" w:lineRule="auto"/>
        <w:rPr>
          <w:rFonts w:ascii="Times New Roman" w:hAnsi="Times New Roman" w:eastAsia="宋体"/>
        </w:rPr>
      </w:pPr>
      <w:r>
        <w:rPr>
          <w:rFonts w:ascii="Times New Roman" w:hAnsi="Times New Roman" w:eastAsia="宋体"/>
        </w:rPr>
        <w:t>C. She was a humorous person.</w:t>
      </w:r>
    </w:p>
    <w:p>
      <w:pPr>
        <w:pStyle w:val="19"/>
        <w:spacing w:line="360" w:lineRule="auto"/>
        <w:rPr>
          <w:rFonts w:ascii="Times New Roman" w:hAnsi="Times New Roman" w:eastAsia="宋体"/>
          <w:lang w:eastAsia="zh-CN"/>
        </w:rPr>
      </w:pPr>
      <w:r>
        <w:rPr>
          <w:rFonts w:ascii="Times New Roman" w:hAnsi="Times New Roman" w:eastAsia="宋体"/>
          <w:lang w:eastAsia="zh-CN"/>
        </w:rPr>
        <w:t>听第9段材料，回答第14至16题。</w:t>
      </w:r>
    </w:p>
    <w:p>
      <w:pPr>
        <w:pStyle w:val="19"/>
        <w:spacing w:line="360" w:lineRule="auto"/>
        <w:rPr>
          <w:rFonts w:ascii="Times New Roman" w:hAnsi="Times New Roman" w:eastAsia="宋体"/>
        </w:rPr>
      </w:pPr>
      <w:r>
        <w:rPr>
          <w:rFonts w:ascii="Times New Roman" w:hAnsi="Times New Roman" w:eastAsia="宋体"/>
        </w:rPr>
        <w:t>14.Why does the woman go to England today?</w:t>
      </w:r>
    </w:p>
    <w:p>
      <w:pPr>
        <w:pStyle w:val="19"/>
        <w:spacing w:line="360" w:lineRule="auto"/>
        <w:rPr>
          <w:rFonts w:ascii="Times New Roman" w:hAnsi="Times New Roman" w:eastAsia="宋体"/>
        </w:rPr>
      </w:pPr>
      <w:r>
        <w:rPr>
          <w:rFonts w:ascii="Times New Roman" w:hAnsi="Times New Roman" w:eastAsia="宋体"/>
        </w:rPr>
        <w:t>A. To visit a friend.</w:t>
      </w:r>
    </w:p>
    <w:p>
      <w:pPr>
        <w:pStyle w:val="19"/>
        <w:spacing w:line="360" w:lineRule="auto"/>
        <w:rPr>
          <w:rFonts w:ascii="Times New Roman" w:hAnsi="Times New Roman" w:eastAsia="宋体"/>
        </w:rPr>
      </w:pPr>
      <w:r>
        <w:rPr>
          <w:rFonts w:ascii="Times New Roman" w:hAnsi="Times New Roman" w:eastAsia="宋体"/>
        </w:rPr>
        <w:t>B. To go shopping.</w:t>
      </w:r>
    </w:p>
    <w:p>
      <w:pPr>
        <w:pStyle w:val="19"/>
        <w:spacing w:line="360" w:lineRule="auto"/>
        <w:rPr>
          <w:rFonts w:ascii="Times New Roman" w:hAnsi="Times New Roman" w:eastAsia="宋体"/>
        </w:rPr>
      </w:pPr>
      <w:r>
        <w:rPr>
          <w:rFonts w:ascii="Times New Roman" w:hAnsi="Times New Roman" w:eastAsia="宋体"/>
        </w:rPr>
        <w:t>C. To do business.</w:t>
      </w:r>
    </w:p>
    <w:p>
      <w:pPr>
        <w:pStyle w:val="19"/>
        <w:spacing w:line="360" w:lineRule="auto"/>
        <w:rPr>
          <w:rFonts w:ascii="Times New Roman" w:hAnsi="Times New Roman" w:eastAsia="宋体"/>
        </w:rPr>
      </w:pPr>
      <w:r>
        <w:rPr>
          <w:rFonts w:ascii="Times New Roman" w:hAnsi="Times New Roman" w:eastAsia="宋体"/>
        </w:rPr>
        <w:t>15.What kind of tickets will the woman buy?</w:t>
      </w:r>
    </w:p>
    <w:p>
      <w:pPr>
        <w:pStyle w:val="19"/>
        <w:spacing w:line="360" w:lineRule="auto"/>
        <w:rPr>
          <w:rFonts w:ascii="Times New Roman" w:hAnsi="Times New Roman" w:eastAsia="宋体"/>
        </w:rPr>
      </w:pPr>
      <w:r>
        <w:rPr>
          <w:rFonts w:ascii="Times New Roman" w:hAnsi="Times New Roman" w:eastAsia="宋体"/>
        </w:rPr>
        <w:t>A. Single ones.</w:t>
      </w:r>
    </w:p>
    <w:p>
      <w:pPr>
        <w:pStyle w:val="19"/>
        <w:spacing w:line="360" w:lineRule="auto"/>
        <w:rPr>
          <w:rFonts w:ascii="Times New Roman" w:hAnsi="Times New Roman" w:eastAsia="宋体"/>
        </w:rPr>
      </w:pPr>
      <w:r>
        <w:rPr>
          <w:rFonts w:ascii="Times New Roman" w:hAnsi="Times New Roman" w:eastAsia="宋体"/>
        </w:rPr>
        <w:t>B. First-class ones.</w:t>
      </w:r>
    </w:p>
    <w:p>
      <w:pPr>
        <w:pStyle w:val="19"/>
        <w:spacing w:line="360" w:lineRule="auto"/>
        <w:rPr>
          <w:rFonts w:ascii="Times New Roman" w:hAnsi="Times New Roman" w:eastAsia="宋体"/>
        </w:rPr>
      </w:pPr>
      <w:r>
        <w:rPr>
          <w:rFonts w:ascii="Times New Roman" w:hAnsi="Times New Roman" w:eastAsia="宋体"/>
        </w:rPr>
        <w:t>C. Weekly return ones.</w:t>
      </w:r>
    </w:p>
    <w:p>
      <w:pPr>
        <w:pStyle w:val="19"/>
        <w:spacing w:line="360" w:lineRule="auto"/>
        <w:rPr>
          <w:rFonts w:ascii="Times New Roman" w:hAnsi="Times New Roman" w:eastAsia="宋体"/>
        </w:rPr>
      </w:pPr>
      <w:r>
        <w:rPr>
          <w:rFonts w:ascii="Times New Roman" w:hAnsi="Times New Roman" w:eastAsia="宋体"/>
        </w:rPr>
        <w:t>16.When will the return flight leave?</w:t>
      </w:r>
    </w:p>
    <w:p>
      <w:pPr>
        <w:pStyle w:val="19"/>
        <w:spacing w:line="360" w:lineRule="auto"/>
        <w:rPr>
          <w:rFonts w:ascii="Times New Roman" w:hAnsi="Times New Roman" w:eastAsia="宋体"/>
        </w:rPr>
      </w:pPr>
      <w:r>
        <w:rPr>
          <w:rFonts w:ascii="Times New Roman" w:hAnsi="Times New Roman" w:eastAsia="宋体"/>
        </w:rPr>
        <w:t>A. At 8:15 am.</w:t>
      </w:r>
    </w:p>
    <w:p>
      <w:pPr>
        <w:pStyle w:val="19"/>
        <w:spacing w:line="360" w:lineRule="auto"/>
        <w:rPr>
          <w:rFonts w:ascii="Times New Roman" w:hAnsi="Times New Roman" w:eastAsia="宋体"/>
        </w:rPr>
      </w:pPr>
      <w:r>
        <w:rPr>
          <w:rFonts w:ascii="Times New Roman" w:hAnsi="Times New Roman" w:eastAsia="宋体"/>
        </w:rPr>
        <w:t>B. At 6:50 pm.</w:t>
      </w:r>
    </w:p>
    <w:p>
      <w:pPr>
        <w:pStyle w:val="19"/>
        <w:spacing w:line="360" w:lineRule="auto"/>
        <w:rPr>
          <w:rFonts w:ascii="Times New Roman" w:hAnsi="Times New Roman" w:eastAsia="宋体"/>
        </w:rPr>
      </w:pPr>
      <w:r>
        <w:rPr>
          <w:rFonts w:ascii="Times New Roman" w:hAnsi="Times New Roman" w:eastAsia="宋体"/>
        </w:rPr>
        <w:t>C. At 9:30 pm.</w:t>
      </w:r>
    </w:p>
    <w:p>
      <w:pPr>
        <w:pStyle w:val="19"/>
        <w:spacing w:line="360" w:lineRule="auto"/>
        <w:rPr>
          <w:rFonts w:ascii="Times New Roman" w:hAnsi="Times New Roman" w:eastAsia="宋体"/>
        </w:rPr>
      </w:pPr>
      <w:r>
        <w:rPr>
          <w:rFonts w:ascii="Times New Roman" w:hAnsi="Times New Roman" w:eastAsia="宋体"/>
        </w:rPr>
        <w:t>听第10段材料，回答第17至20题。</w:t>
      </w:r>
    </w:p>
    <w:p>
      <w:pPr>
        <w:pStyle w:val="19"/>
        <w:spacing w:line="360" w:lineRule="auto"/>
        <w:rPr>
          <w:rFonts w:ascii="Times New Roman" w:hAnsi="Times New Roman" w:eastAsia="宋体"/>
        </w:rPr>
      </w:pPr>
      <w:r>
        <w:rPr>
          <w:rFonts w:ascii="Times New Roman" w:hAnsi="Times New Roman" w:eastAsia="宋体"/>
        </w:rPr>
        <w:t>17. How long will it take to get to the museum?</w:t>
      </w:r>
    </w:p>
    <w:p>
      <w:pPr>
        <w:pStyle w:val="19"/>
        <w:spacing w:line="360" w:lineRule="auto"/>
        <w:rPr>
          <w:rFonts w:ascii="Times New Roman" w:hAnsi="Times New Roman" w:eastAsia="宋体"/>
        </w:rPr>
      </w:pPr>
      <w:r>
        <w:rPr>
          <w:rFonts w:ascii="Times New Roman" w:hAnsi="Times New Roman" w:eastAsia="宋体"/>
        </w:rPr>
        <w:t>A. About 20 minutes.</w:t>
      </w:r>
    </w:p>
    <w:p>
      <w:pPr>
        <w:pStyle w:val="19"/>
        <w:spacing w:line="360" w:lineRule="auto"/>
        <w:rPr>
          <w:rFonts w:ascii="Times New Roman" w:hAnsi="Times New Roman" w:eastAsia="宋体"/>
        </w:rPr>
      </w:pPr>
      <w:r>
        <w:rPr>
          <w:rFonts w:ascii="Times New Roman" w:hAnsi="Times New Roman" w:eastAsia="宋体"/>
        </w:rPr>
        <w:t>B. About 30 minutes.</w:t>
      </w:r>
    </w:p>
    <w:p>
      <w:pPr>
        <w:pStyle w:val="19"/>
        <w:spacing w:line="360" w:lineRule="auto"/>
        <w:rPr>
          <w:rFonts w:ascii="Times New Roman" w:hAnsi="Times New Roman" w:eastAsia="宋体"/>
        </w:rPr>
      </w:pPr>
      <w:r>
        <w:rPr>
          <w:rFonts w:ascii="Times New Roman" w:hAnsi="Times New Roman" w:eastAsia="宋体"/>
        </w:rPr>
        <w:t>C. About 50 minutes.</w:t>
      </w:r>
    </w:p>
    <w:p>
      <w:pPr>
        <w:pStyle w:val="19"/>
        <w:spacing w:line="360" w:lineRule="auto"/>
        <w:rPr>
          <w:rFonts w:ascii="Times New Roman" w:hAnsi="Times New Roman" w:eastAsia="宋体"/>
        </w:rPr>
      </w:pPr>
      <w:r>
        <w:rPr>
          <w:rFonts w:ascii="Times New Roman" w:hAnsi="Times New Roman" w:eastAsia="宋体"/>
        </w:rPr>
        <w:t>18. Wh</w:t>
      </w:r>
      <w:r>
        <w:rPr>
          <w:rFonts w:ascii="Times New Roman" w:hAnsi="Times New Roman" w:eastAsia="宋体"/>
        </w:rPr>
        <w:drawing>
          <wp:inline distT="0" distB="0" distL="0" distR="0">
            <wp:extent cx="16510" cy="24130"/>
            <wp:effectExtent l="0" t="0" r="0" b="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pic:nvPicPr>
                  <pic:blipFill>
                    <a:blip r:embed="rId4"/>
                    <a:stretch>
                      <a:fillRect/>
                    </a:stretch>
                  </pic:blipFill>
                  <pic:spPr>
                    <a:xfrm>
                      <a:off x="0" y="0"/>
                      <a:ext cx="16510" cy="24130"/>
                    </a:xfrm>
                    <a:prstGeom prst="rect">
                      <a:avLst/>
                    </a:prstGeom>
                  </pic:spPr>
                </pic:pic>
              </a:graphicData>
            </a:graphic>
          </wp:inline>
        </w:drawing>
      </w:r>
      <w:r>
        <w:rPr>
          <w:rFonts w:ascii="Times New Roman" w:hAnsi="Times New Roman" w:eastAsia="宋体"/>
        </w:rPr>
        <w:t>at is special about the trip for the students?</w:t>
      </w:r>
    </w:p>
    <w:p>
      <w:pPr>
        <w:pStyle w:val="19"/>
        <w:spacing w:line="360" w:lineRule="auto"/>
        <w:rPr>
          <w:rFonts w:ascii="Times New Roman" w:hAnsi="Times New Roman" w:eastAsia="宋体"/>
        </w:rPr>
      </w:pPr>
      <w:r>
        <w:rPr>
          <w:rFonts w:ascii="Times New Roman" w:hAnsi="Times New Roman" w:eastAsia="宋体"/>
        </w:rPr>
        <w:t>A. They can pick up ancient pots to study.</w:t>
      </w:r>
    </w:p>
    <w:p>
      <w:pPr>
        <w:pStyle w:val="19"/>
        <w:spacing w:line="360" w:lineRule="auto"/>
        <w:rPr>
          <w:rFonts w:ascii="Times New Roman" w:hAnsi="Times New Roman" w:eastAsia="宋体"/>
        </w:rPr>
      </w:pPr>
      <w:r>
        <w:rPr>
          <w:rFonts w:ascii="Times New Roman" w:hAnsi="Times New Roman" w:eastAsia="宋体"/>
        </w:rPr>
        <w:t>B. They can take old rings out of the glass case.</w:t>
      </w:r>
    </w:p>
    <w:p>
      <w:pPr>
        <w:pStyle w:val="19"/>
        <w:spacing w:line="360" w:lineRule="auto"/>
        <w:rPr>
          <w:rFonts w:ascii="Times New Roman" w:hAnsi="Times New Roman" w:eastAsia="宋体"/>
        </w:rPr>
      </w:pPr>
      <w:r>
        <w:rPr>
          <w:rFonts w:ascii="Times New Roman" w:hAnsi="Times New Roman" w:eastAsia="宋体"/>
        </w:rPr>
        <w:t>C. They'll take a related test when back at school.</w:t>
      </w:r>
    </w:p>
    <w:p>
      <w:pPr>
        <w:pStyle w:val="19"/>
        <w:spacing w:line="360" w:lineRule="auto"/>
        <w:rPr>
          <w:rFonts w:ascii="Times New Roman" w:hAnsi="Times New Roman" w:eastAsia="宋体"/>
        </w:rPr>
      </w:pPr>
      <w:r>
        <w:rPr>
          <w:rFonts w:ascii="Times New Roman" w:hAnsi="Times New Roman" w:eastAsia="宋体"/>
        </w:rPr>
        <w:t>19. How do the students find information in the Technology Center?</w:t>
      </w:r>
    </w:p>
    <w:p>
      <w:pPr>
        <w:pStyle w:val="19"/>
        <w:spacing w:line="360" w:lineRule="auto"/>
        <w:rPr>
          <w:rFonts w:ascii="Times New Roman" w:hAnsi="Times New Roman" w:eastAsia="宋体"/>
        </w:rPr>
      </w:pPr>
      <w:r>
        <w:rPr>
          <w:rFonts w:ascii="Times New Roman" w:hAnsi="Times New Roman" w:eastAsia="宋体"/>
        </w:rPr>
        <w:t>A. By using iPads.</w:t>
      </w:r>
    </w:p>
    <w:p>
      <w:pPr>
        <w:pStyle w:val="19"/>
        <w:spacing w:line="360" w:lineRule="auto"/>
        <w:rPr>
          <w:rFonts w:ascii="Times New Roman" w:hAnsi="Times New Roman" w:eastAsia="宋体"/>
        </w:rPr>
      </w:pPr>
      <w:r>
        <w:rPr>
          <w:rFonts w:ascii="Times New Roman" w:hAnsi="Times New Roman" w:eastAsia="宋体"/>
        </w:rPr>
        <w:t>B. By using computers.</w:t>
      </w:r>
    </w:p>
    <w:p>
      <w:pPr>
        <w:pStyle w:val="19"/>
        <w:spacing w:line="360" w:lineRule="auto"/>
        <w:rPr>
          <w:rFonts w:ascii="Times New Roman" w:hAnsi="Times New Roman" w:eastAsia="宋体"/>
        </w:rPr>
      </w:pPr>
      <w:r>
        <w:rPr>
          <w:rFonts w:ascii="Times New Roman" w:hAnsi="Times New Roman" w:eastAsia="宋体"/>
        </w:rPr>
        <w:t>C. By consulting Jane Witton.</w:t>
      </w:r>
    </w:p>
    <w:p>
      <w:pPr>
        <w:pStyle w:val="19"/>
        <w:spacing w:line="360" w:lineRule="auto"/>
        <w:rPr>
          <w:rFonts w:ascii="Times New Roman" w:hAnsi="Times New Roman" w:eastAsia="宋体"/>
        </w:rPr>
      </w:pPr>
      <w:r>
        <w:rPr>
          <w:rFonts w:ascii="Times New Roman" w:hAnsi="Times New Roman" w:eastAsia="宋体"/>
        </w:rPr>
        <w:t>20.What does the speaker want the students to do after the trip?</w:t>
      </w:r>
    </w:p>
    <w:p>
      <w:pPr>
        <w:pStyle w:val="19"/>
        <w:spacing w:line="360" w:lineRule="auto"/>
        <w:rPr>
          <w:rFonts w:ascii="Times New Roman" w:hAnsi="Times New Roman" w:eastAsia="宋体"/>
        </w:rPr>
      </w:pPr>
      <w:r>
        <w:rPr>
          <w:rFonts w:ascii="Times New Roman" w:hAnsi="Times New Roman" w:eastAsia="宋体"/>
        </w:rPr>
        <w:t>A. Make postcards.</w:t>
      </w:r>
    </w:p>
    <w:p>
      <w:pPr>
        <w:pStyle w:val="19"/>
        <w:spacing w:line="360" w:lineRule="auto"/>
        <w:rPr>
          <w:rFonts w:ascii="Times New Roman" w:hAnsi="Times New Roman" w:eastAsia="宋体"/>
        </w:rPr>
      </w:pPr>
      <w:r>
        <w:rPr>
          <w:rFonts w:ascii="Times New Roman" w:hAnsi="Times New Roman" w:eastAsia="宋体"/>
        </w:rPr>
        <w:t>B. Draw posters.</w:t>
      </w:r>
    </w:p>
    <w:p>
      <w:pPr>
        <w:pStyle w:val="19"/>
        <w:spacing w:line="360" w:lineRule="auto"/>
        <w:rPr>
          <w:rFonts w:ascii="Times New Roman" w:hAnsi="Times New Roman" w:eastAsia="宋体"/>
        </w:rPr>
      </w:pPr>
      <w:r>
        <w:rPr>
          <w:rFonts w:ascii="Times New Roman" w:hAnsi="Times New Roman" w:eastAsia="宋体"/>
        </w:rPr>
        <w:t>C. Give reports.</w:t>
      </w:r>
    </w:p>
    <w:p>
      <w:pPr>
        <w:pStyle w:val="19"/>
        <w:spacing w:line="360" w:lineRule="auto"/>
        <w:rPr>
          <w:rFonts w:ascii="Times New Roman" w:hAnsi="Times New Roman" w:eastAsia="宋体"/>
        </w:rPr>
      </w:pPr>
      <w:r>
        <w:rPr>
          <w:rFonts w:ascii="Times New Roman" w:hAnsi="Times New Roman" w:eastAsia="宋体"/>
        </w:rPr>
        <w:t>第二部分：阅读理解（共两节，满分35分）</w:t>
      </w:r>
    </w:p>
    <w:p>
      <w:pPr>
        <w:pStyle w:val="19"/>
        <w:spacing w:line="360" w:lineRule="auto"/>
        <w:rPr>
          <w:rFonts w:ascii="Times New Roman" w:hAnsi="Times New Roman" w:eastAsia="宋体"/>
        </w:rPr>
      </w:pPr>
      <w:r>
        <w:rPr>
          <w:rFonts w:ascii="Times New Roman" w:hAnsi="Times New Roman" w:eastAsia="宋体"/>
        </w:rPr>
        <w:t>第一节（共10个小题；每小题2.5分，满分25分）</w:t>
      </w:r>
    </w:p>
    <w:p>
      <w:pPr>
        <w:pStyle w:val="19"/>
        <w:spacing w:line="360" w:lineRule="auto"/>
        <w:rPr>
          <w:rFonts w:ascii="Times New Roman" w:hAnsi="Times New Roman" w:eastAsia="宋体"/>
          <w:lang w:eastAsia="zh-CN"/>
        </w:rPr>
      </w:pPr>
      <w:r>
        <w:rPr>
          <w:rFonts w:ascii="Times New Roman" w:hAnsi="Times New Roman" w:eastAsia="宋体"/>
          <w:lang w:eastAsia="zh-CN"/>
        </w:rPr>
        <w:t>阅读下列短文，从每题所给的A、B、C和D四个选项中，选出最佳选项，并在答题纸上将该项涂黑。</w:t>
      </w:r>
    </w:p>
    <w:p>
      <w:pPr>
        <w:pStyle w:val="19"/>
        <w:spacing w:line="360" w:lineRule="auto"/>
        <w:jc w:val="center"/>
        <w:rPr>
          <w:rFonts w:ascii="Times New Roman" w:hAnsi="Times New Roman" w:eastAsia="宋体"/>
        </w:rPr>
      </w:pPr>
      <w:r>
        <w:rPr>
          <w:rFonts w:ascii="Times New Roman" w:hAnsi="Times New Roman" w:eastAsia="宋体"/>
        </w:rPr>
        <w:t>A</w:t>
      </w:r>
    </w:p>
    <w:p>
      <w:pPr>
        <w:pStyle w:val="19"/>
        <w:spacing w:line="360" w:lineRule="auto"/>
        <w:ind w:firstLine="440" w:firstLineChars="200"/>
        <w:jc w:val="both"/>
        <w:rPr>
          <w:rFonts w:ascii="Times New Roman" w:hAnsi="Times New Roman" w:eastAsia="宋体"/>
        </w:rPr>
      </w:pPr>
      <w:r>
        <w:rPr>
          <w:rFonts w:ascii="Times New Roman" w:hAnsi="Times New Roman" w:eastAsia="宋体"/>
        </w:rPr>
        <w:t>Yara Shahidi, a star of Freeform's</w:t>
      </w:r>
      <w:r>
        <w:rPr>
          <w:rFonts w:ascii="Times New Roman" w:hAnsi="Times New Roman" w:eastAsia="宋体"/>
        </w:rPr>
        <w:drawing>
          <wp:inline distT="0" distB="0" distL="0" distR="0">
            <wp:extent cx="17780" cy="17780"/>
            <wp:effectExtent l="0" t="0" r="0" b="0"/>
            <wp:docPr id="24" name="图片 2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4" name="图片 24" descr="学科网(www.zxxk.com)--教育资源门户，提供试卷、教案、课件、论文、素材及各类教学资源下载，还有大量而丰富的教学相关资讯！"/>
                    <pic:cNvPicPr/>
                  </pic:nvPicPr>
                  <pic:blipFill>
                    <a:blip r:embed="rId4"/>
                    <a:stretch>
                      <a:fillRect/>
                    </a:stretch>
                  </pic:blipFill>
                  <pic:spPr>
                    <a:xfrm>
                      <a:off x="0" y="0"/>
                      <a:ext cx="17780" cy="17780"/>
                    </a:xfrm>
                    <a:prstGeom prst="rect">
                      <a:avLst/>
                    </a:prstGeom>
                  </pic:spPr>
                </pic:pic>
              </a:graphicData>
            </a:graphic>
          </wp:inline>
        </w:drawing>
      </w:r>
      <w:r>
        <w:rPr>
          <w:rFonts w:ascii="Times New Roman" w:hAnsi="Times New Roman" w:eastAsia="宋体"/>
        </w:rPr>
        <w:t xml:space="preserve"> Grown-ish, is one of a group of influencers across the globe. They are taking part in a movement called Little x Little.</w:t>
      </w:r>
    </w:p>
    <w:p>
      <w:pPr>
        <w:pStyle w:val="19"/>
        <w:spacing w:line="360" w:lineRule="auto"/>
        <w:ind w:firstLine="440" w:firstLineChars="200"/>
        <w:jc w:val="both"/>
        <w:rPr>
          <w:rFonts w:ascii="Times New Roman" w:hAnsi="Times New Roman" w:eastAsia="宋体"/>
        </w:rPr>
      </w:pPr>
      <w:r>
        <w:rPr>
          <w:rFonts w:ascii="Times New Roman" w:hAnsi="Times New Roman" w:eastAsia="宋体"/>
        </w:rPr>
        <w:t>There are more than 2 billion people worldwide born between the mid-1990s and mid-2000s.They make up Generation Z. Little x Little aims to inspire as many of those Generation Zers as they can to do 2 billion tiny acts of good by 2030.These acts should be in support of the United Nations' Sustainable Development Goals-a list of 17 ways to end starvation, fight inequality, stop climate change and much more.</w:t>
      </w:r>
    </w:p>
    <w:p>
      <w:pPr>
        <w:pStyle w:val="19"/>
        <w:spacing w:line="360" w:lineRule="auto"/>
        <w:ind w:firstLine="440" w:firstLineChars="200"/>
        <w:jc w:val="both"/>
        <w:rPr>
          <w:rFonts w:ascii="Times New Roman" w:hAnsi="Times New Roman" w:eastAsia="宋体"/>
        </w:rPr>
      </w:pPr>
      <w:r>
        <w:rPr>
          <w:rFonts w:ascii="Times New Roman" w:hAnsi="Times New Roman" w:eastAsia="宋体"/>
        </w:rPr>
        <w:t>Participants are encouraged to post the actions they take on social media. They should use the tag(标签）－Little x Little. They should share ideas, ranging from reducing meat consumption to abandoning the car and cycling instead.</w:t>
      </w:r>
    </w:p>
    <w:p>
      <w:pPr>
        <w:pStyle w:val="19"/>
        <w:spacing w:line="360" w:lineRule="auto"/>
        <w:ind w:firstLine="440" w:firstLineChars="200"/>
        <w:jc w:val="both"/>
        <w:rPr>
          <w:rFonts w:ascii="Times New Roman" w:hAnsi="Times New Roman" w:eastAsia="宋体"/>
        </w:rPr>
      </w:pPr>
      <w:r>
        <w:rPr>
          <w:rFonts w:ascii="Times New Roman" w:hAnsi="Times New Roman" w:eastAsia="宋体"/>
        </w:rPr>
        <w:t>＂It is a really natural movement because what it stands for is this idea that, little by little, my generation can contribute to our world at large. I also appreciate that it does have this global aspect-we're not talking about just the U.S. but how to benefit our global community through action. Because of that, I feel like we're able to really create something special. And targeting my generation is great. We really are feeling the power behind our voice, the power of our actions,” Shahidi said. Her own personal examples of doing good include contributing money and time to causes near her own home.</w:t>
      </w:r>
    </w:p>
    <w:p>
      <w:pPr>
        <w:pStyle w:val="19"/>
        <w:spacing w:line="360" w:lineRule="auto"/>
        <w:ind w:firstLine="440" w:firstLineChars="200"/>
        <w:jc w:val="both"/>
        <w:rPr>
          <w:rFonts w:ascii="Times New Roman" w:hAnsi="Times New Roman" w:eastAsia="宋体"/>
        </w:rPr>
      </w:pPr>
      <w:r>
        <w:rPr>
          <w:rFonts w:ascii="Times New Roman" w:hAnsi="Times New Roman" w:eastAsia="宋体"/>
        </w:rPr>
        <w:t>“Thanks to social media, we see people who aren't directly in front of us and understand there's something greater to contribute to,” she also said. “A lot of times we're not aware of our support network. So many times when you enter this world of social participation, it feels very lonely when you feel like it's only you covering this topic, or only you taking part. Fortunately, Little x Little is creating</w:t>
      </w:r>
      <w:r>
        <w:rPr>
          <w:rFonts w:ascii="Times New Roman" w:hAnsi="Times New Roman" w:eastAsia="宋体"/>
          <w:u w:val="single"/>
        </w:rPr>
        <w:t xml:space="preserve"> that </w:t>
      </w:r>
      <w:r>
        <w:rPr>
          <w:rFonts w:ascii="Times New Roman" w:hAnsi="Times New Roman" w:eastAsia="宋体"/>
        </w:rPr>
        <w:t>for us.”</w:t>
      </w:r>
    </w:p>
    <w:p>
      <w:pPr>
        <w:pStyle w:val="19"/>
        <w:spacing w:line="360" w:lineRule="auto"/>
        <w:rPr>
          <w:rFonts w:ascii="Times New Roman" w:hAnsi="Times New Roman" w:eastAsia="宋体"/>
        </w:rPr>
      </w:pPr>
      <w:r>
        <w:rPr>
          <w:rFonts w:ascii="Times New Roman" w:hAnsi="Times New Roman" w:eastAsia="宋体"/>
        </w:rPr>
        <w:t>21.What can we learn about Little x Little?</w:t>
      </w:r>
    </w:p>
    <w:p>
      <w:pPr>
        <w:pStyle w:val="19"/>
        <w:spacing w:line="360" w:lineRule="auto"/>
        <w:rPr>
          <w:rFonts w:ascii="Times New Roman" w:hAnsi="Times New Roman" w:eastAsia="宋体"/>
        </w:rPr>
      </w:pPr>
      <w:r>
        <w:rPr>
          <w:rFonts w:ascii="Times New Roman" w:hAnsi="Times New Roman" w:eastAsia="宋体"/>
        </w:rPr>
        <w:t>A. It is one of the UN's official programs.</w:t>
      </w:r>
    </w:p>
    <w:p>
      <w:pPr>
        <w:pStyle w:val="19"/>
        <w:spacing w:line="360" w:lineRule="auto"/>
        <w:rPr>
          <w:rFonts w:ascii="Times New Roman" w:hAnsi="Times New Roman" w:eastAsia="宋体"/>
        </w:rPr>
      </w:pPr>
      <w:r>
        <w:rPr>
          <w:rFonts w:ascii="Times New Roman" w:hAnsi="Times New Roman" w:eastAsia="宋体"/>
        </w:rPr>
        <w:t>B. It encourages Generation Zers to do good.</w:t>
      </w:r>
    </w:p>
    <w:p>
      <w:pPr>
        <w:pStyle w:val="19"/>
        <w:spacing w:line="360" w:lineRule="auto"/>
        <w:rPr>
          <w:rFonts w:ascii="Times New Roman" w:hAnsi="Times New Roman" w:eastAsia="宋体"/>
        </w:rPr>
      </w:pPr>
      <w:r>
        <w:rPr>
          <w:rFonts w:ascii="Times New Roman" w:hAnsi="Times New Roman" w:eastAsia="宋体"/>
        </w:rPr>
        <w:t>C. It is a movement targeted at popular stars.</w:t>
      </w:r>
    </w:p>
    <w:p>
      <w:pPr>
        <w:pStyle w:val="19"/>
        <w:spacing w:line="360" w:lineRule="auto"/>
        <w:rPr>
          <w:rFonts w:ascii="Times New Roman" w:hAnsi="Times New Roman" w:eastAsia="宋体"/>
        </w:rPr>
      </w:pPr>
      <w:r>
        <w:rPr>
          <w:rFonts w:ascii="Times New Roman" w:hAnsi="Times New Roman" w:eastAsia="宋体"/>
        </w:rPr>
        <w:t>D. It advocates posting social problems online.</w:t>
      </w:r>
    </w:p>
    <w:p>
      <w:pPr>
        <w:pStyle w:val="19"/>
        <w:spacing w:line="360" w:lineRule="auto"/>
        <w:rPr>
          <w:rFonts w:ascii="Times New Roman" w:hAnsi="Times New Roman" w:eastAsia="宋体"/>
        </w:rPr>
      </w:pPr>
      <w:r>
        <w:rPr>
          <w:rFonts w:ascii="Times New Roman" w:hAnsi="Times New Roman" w:eastAsia="宋体"/>
        </w:rPr>
        <w:t>22.What does Yara Shahidi mainly talk about in paragraph 4?</w:t>
      </w:r>
    </w:p>
    <w:p>
      <w:pPr>
        <w:pStyle w:val="19"/>
        <w:spacing w:line="360" w:lineRule="auto"/>
        <w:rPr>
          <w:rFonts w:ascii="Times New Roman" w:hAnsi="Times New Roman" w:eastAsia="宋体"/>
        </w:rPr>
      </w:pPr>
      <w:r>
        <w:rPr>
          <w:rFonts w:ascii="Times New Roman" w:hAnsi="Times New Roman" w:eastAsia="宋体"/>
        </w:rPr>
        <w:t>A. The significance of Little x Little.</w:t>
      </w:r>
    </w:p>
    <w:p>
      <w:pPr>
        <w:pStyle w:val="19"/>
        <w:spacing w:line="360" w:lineRule="auto"/>
        <w:rPr>
          <w:rFonts w:ascii="Times New Roman" w:hAnsi="Times New Roman" w:eastAsia="宋体"/>
        </w:rPr>
      </w:pPr>
      <w:r>
        <w:rPr>
          <w:rFonts w:ascii="Times New Roman" w:hAnsi="Times New Roman" w:eastAsia="宋体"/>
        </w:rPr>
        <w:t>B. The responsibility of Generation Z.</w:t>
      </w:r>
    </w:p>
    <w:p>
      <w:pPr>
        <w:pStyle w:val="19"/>
        <w:spacing w:line="360" w:lineRule="auto"/>
        <w:rPr>
          <w:rFonts w:ascii="Times New Roman" w:hAnsi="Times New Roman" w:eastAsia="宋体"/>
        </w:rPr>
      </w:pPr>
      <w:r>
        <w:rPr>
          <w:rFonts w:ascii="Times New Roman" w:hAnsi="Times New Roman" w:eastAsia="宋体"/>
        </w:rPr>
        <w:t>C. The influence of her contributions.</w:t>
      </w:r>
    </w:p>
    <w:p>
      <w:pPr>
        <w:pStyle w:val="19"/>
        <w:spacing w:line="360" w:lineRule="auto"/>
        <w:rPr>
          <w:rFonts w:ascii="Times New Roman" w:hAnsi="Times New Roman" w:eastAsia="宋体"/>
        </w:rPr>
      </w:pPr>
      <w:r>
        <w:rPr>
          <w:rFonts w:ascii="Times New Roman" w:hAnsi="Times New Roman" w:eastAsia="宋体"/>
        </w:rPr>
        <w:t>D. The power of the global community.</w:t>
      </w:r>
    </w:p>
    <w:p>
      <w:pPr>
        <w:pStyle w:val="19"/>
        <w:spacing w:line="360" w:lineRule="auto"/>
        <w:rPr>
          <w:rFonts w:ascii="Times New Roman" w:hAnsi="Times New Roman" w:eastAsia="宋体"/>
        </w:rPr>
      </w:pPr>
      <w:r>
        <w:rPr>
          <w:rFonts w:ascii="Times New Roman" w:hAnsi="Times New Roman" w:eastAsia="宋体"/>
        </w:rPr>
        <w:t>23. What does the underlined word “that” in the last paragraph refer to?</w:t>
      </w:r>
    </w:p>
    <w:p>
      <w:pPr>
        <w:pStyle w:val="19"/>
        <w:spacing w:line="360" w:lineRule="auto"/>
        <w:rPr>
          <w:rFonts w:ascii="Times New Roman" w:hAnsi="Times New Roman" w:eastAsia="宋体"/>
        </w:rPr>
      </w:pPr>
      <w:r>
        <w:rPr>
          <w:rFonts w:ascii="Times New Roman" w:hAnsi="Times New Roman" w:eastAsia="宋体"/>
        </w:rPr>
        <w:t>A. The popular topic.</w:t>
      </w:r>
    </w:p>
    <w:p>
      <w:pPr>
        <w:pStyle w:val="19"/>
        <w:spacing w:line="360" w:lineRule="auto"/>
        <w:rPr>
          <w:rFonts w:ascii="Times New Roman" w:hAnsi="Times New Roman" w:eastAsia="宋体"/>
        </w:rPr>
      </w:pPr>
      <w:r>
        <w:rPr>
          <w:rFonts w:ascii="Times New Roman" w:hAnsi="Times New Roman" w:eastAsia="宋体"/>
        </w:rPr>
        <w:t>B. The support network.</w:t>
      </w:r>
    </w:p>
    <w:p>
      <w:pPr>
        <w:pStyle w:val="19"/>
        <w:spacing w:line="360" w:lineRule="auto"/>
        <w:rPr>
          <w:rFonts w:ascii="Times New Roman" w:hAnsi="Times New Roman" w:eastAsia="宋体"/>
        </w:rPr>
      </w:pPr>
      <w:r>
        <w:rPr>
          <w:rFonts w:ascii="Times New Roman" w:hAnsi="Times New Roman" w:eastAsia="宋体"/>
        </w:rPr>
        <w:t>C. The impression of social media.</w:t>
      </w:r>
    </w:p>
    <w:p>
      <w:pPr>
        <w:pStyle w:val="19"/>
        <w:spacing w:line="360" w:lineRule="auto"/>
        <w:rPr>
          <w:rFonts w:ascii="Times New Roman" w:hAnsi="Times New Roman" w:eastAsia="宋体"/>
        </w:rPr>
      </w:pPr>
      <w:r>
        <w:rPr>
          <w:rFonts w:ascii="Times New Roman" w:hAnsi="Times New Roman" w:eastAsia="宋体"/>
        </w:rPr>
        <w:t>D. The world of social participation.</w:t>
      </w:r>
    </w:p>
    <w:p>
      <w:pPr>
        <w:pStyle w:val="19"/>
        <w:spacing w:line="360" w:lineRule="auto"/>
        <w:jc w:val="center"/>
        <w:rPr>
          <w:rFonts w:ascii="Times New Roman" w:hAnsi="Times New Roman" w:eastAsia="宋体"/>
        </w:rPr>
      </w:pPr>
      <w:r>
        <w:rPr>
          <w:rFonts w:ascii="Times New Roman" w:hAnsi="Times New Roman" w:eastAsia="宋体"/>
        </w:rPr>
        <w:t>B</w:t>
      </w:r>
    </w:p>
    <w:p>
      <w:pPr>
        <w:pStyle w:val="19"/>
        <w:spacing w:line="360" w:lineRule="auto"/>
        <w:ind w:firstLine="440" w:firstLineChars="200"/>
        <w:jc w:val="both"/>
        <w:rPr>
          <w:rFonts w:ascii="Times New Roman" w:hAnsi="Times New Roman" w:eastAsia="宋体"/>
        </w:rPr>
      </w:pPr>
      <w:r>
        <w:rPr>
          <w:rFonts w:ascii="Times New Roman" w:hAnsi="Times New Roman" w:eastAsia="宋体"/>
        </w:rPr>
        <w:t>How do you consume your music? What format do you listen to it on? Technology now allows us to stream and download our favorite songs through websites and apps, and we could enjoy them whenever and wherever we like. So it's surprising that the popularity of some old technology is increasing.</w:t>
      </w:r>
    </w:p>
    <w:p>
      <w:pPr>
        <w:pStyle w:val="19"/>
        <w:spacing w:line="360" w:lineRule="auto"/>
        <w:ind w:firstLine="440" w:firstLineChars="200"/>
        <w:jc w:val="both"/>
        <w:rPr>
          <w:rFonts w:ascii="Times New Roman" w:hAnsi="Times New Roman" w:eastAsia="宋体"/>
        </w:rPr>
      </w:pPr>
      <w:r>
        <w:rPr>
          <w:rFonts w:ascii="Times New Roman" w:hAnsi="Times New Roman" w:eastAsia="宋体"/>
        </w:rPr>
        <w:t>A number of musicians have been releasing (发行）</w:t>
      </w:r>
      <w:r>
        <w:rPr>
          <w:rFonts w:hint="eastAsia" w:ascii="Times New Roman" w:hAnsi="Times New Roman" w:eastAsia="宋体"/>
          <w:lang w:eastAsia="zh-CN"/>
        </w:rPr>
        <w:t xml:space="preserve"> </w:t>
      </w:r>
      <w:r>
        <w:rPr>
          <w:rFonts w:ascii="Times New Roman" w:hAnsi="Times New Roman" w:eastAsia="宋体"/>
        </w:rPr>
        <w:t xml:space="preserve">their music on cassette tape. While it lacks the good sound quality that we expect to hear today, it was once a popular way for teenagers to enjoy recorded music. The introduction of the Walkman portable cassette player in 1979, made by Sony, meant people could listen to music on the move for the first time. By the end of 1989, 83 million tapes had been bought by British music fans, but the invention of the CD in the 1990s changed that. </w:t>
      </w:r>
    </w:p>
    <w:p>
      <w:pPr>
        <w:pStyle w:val="19"/>
        <w:spacing w:line="360" w:lineRule="auto"/>
        <w:ind w:firstLine="440" w:firstLineChars="200"/>
        <w:jc w:val="both"/>
        <w:rPr>
          <w:rFonts w:ascii="Times New Roman" w:hAnsi="Times New Roman" w:eastAsia="宋体"/>
        </w:rPr>
      </w:pPr>
      <w:r>
        <w:rPr>
          <w:rFonts w:ascii="Times New Roman" w:hAnsi="Times New Roman" w:eastAsia="宋体"/>
        </w:rPr>
        <w:t>Though the cassette tape declined in the 1990s, in the first six months of 2020, nearly 65,000 music cassettes were sold in the UK, double the sales from the same period the previous year. Although this is only a small part of overall music sales, cassette tapes are physical articles that can be kept and collected-not stored in the cloud. And the reappearance of the cassette has been helped by big names like Ariana Grande and Justin Bieber, who have released their music on this format.</w:t>
      </w:r>
    </w:p>
    <w:p>
      <w:pPr>
        <w:pStyle w:val="19"/>
        <w:spacing w:line="360" w:lineRule="auto"/>
        <w:ind w:firstLine="440" w:firstLineChars="200"/>
        <w:jc w:val="both"/>
        <w:rPr>
          <w:rFonts w:ascii="Times New Roman" w:hAnsi="Times New Roman" w:eastAsia="宋体"/>
        </w:rPr>
      </w:pPr>
      <w:r>
        <w:rPr>
          <w:rFonts w:ascii="Times New Roman" w:hAnsi="Times New Roman" w:eastAsia="宋体"/>
        </w:rPr>
        <w:t>To listen to music on a cassette, you need a tape player, but this hasn't discouraged the new younger audience. Gennaro Castaldo from the British Phonographic Industry told the BBC, “Younger consumers are now buying into their collectable appeal, and the more they do this, the greater the demand for record companies and artists to cater to.” But although cassettes won't replace streaming as a way of listening to music, it does go to show how some technology never dies!</w:t>
      </w:r>
    </w:p>
    <w:p>
      <w:pPr>
        <w:pStyle w:val="19"/>
        <w:spacing w:line="360" w:lineRule="auto"/>
        <w:rPr>
          <w:rFonts w:ascii="Times New Roman" w:hAnsi="Times New Roman" w:eastAsia="宋体"/>
        </w:rPr>
      </w:pPr>
      <w:r>
        <w:rPr>
          <w:rFonts w:ascii="Times New Roman" w:hAnsi="Times New Roman" w:eastAsia="宋体"/>
        </w:rPr>
        <w:t>24.How does the author develop paragraph 2?</w:t>
      </w:r>
    </w:p>
    <w:p>
      <w:pPr>
        <w:pStyle w:val="19"/>
        <w:spacing w:line="360" w:lineRule="auto"/>
        <w:rPr>
          <w:rFonts w:ascii="Times New Roman" w:hAnsi="Times New Roman" w:eastAsia="宋体"/>
        </w:rPr>
      </w:pPr>
      <w:r>
        <w:rPr>
          <w:rFonts w:ascii="Times New Roman" w:hAnsi="Times New Roman" w:eastAsia="宋体"/>
        </w:rPr>
        <w:t>A. By stating facts.</w:t>
      </w:r>
    </w:p>
    <w:p>
      <w:pPr>
        <w:pStyle w:val="19"/>
        <w:spacing w:line="360" w:lineRule="auto"/>
        <w:rPr>
          <w:rFonts w:ascii="Times New Roman" w:hAnsi="Times New Roman" w:eastAsia="宋体"/>
        </w:rPr>
      </w:pPr>
      <w:r>
        <w:rPr>
          <w:rFonts w:ascii="Times New Roman" w:hAnsi="Times New Roman" w:eastAsia="宋体"/>
        </w:rPr>
        <w:t>B. By giving examples.</w:t>
      </w:r>
    </w:p>
    <w:p>
      <w:pPr>
        <w:pStyle w:val="19"/>
        <w:spacing w:line="360" w:lineRule="auto"/>
        <w:rPr>
          <w:rFonts w:ascii="Times New Roman" w:hAnsi="Times New Roman" w:eastAsia="宋体"/>
        </w:rPr>
      </w:pPr>
      <w:r>
        <w:rPr>
          <w:rFonts w:ascii="Times New Roman" w:hAnsi="Times New Roman" w:eastAsia="宋体"/>
        </w:rPr>
        <w:t>C. By comparing opinions.</w:t>
      </w:r>
    </w:p>
    <w:p>
      <w:pPr>
        <w:pStyle w:val="19"/>
        <w:spacing w:line="360" w:lineRule="auto"/>
        <w:rPr>
          <w:rFonts w:ascii="Times New Roman" w:hAnsi="Times New Roman" w:eastAsia="宋体"/>
        </w:rPr>
      </w:pPr>
      <w:r>
        <w:rPr>
          <w:rFonts w:ascii="Times New Roman" w:hAnsi="Times New Roman" w:eastAsia="宋体"/>
        </w:rPr>
        <w:t>D. By making predictions.</w:t>
      </w:r>
    </w:p>
    <w:p>
      <w:pPr>
        <w:pStyle w:val="19"/>
        <w:spacing w:line="360" w:lineRule="auto"/>
        <w:rPr>
          <w:rFonts w:ascii="Times New Roman" w:hAnsi="Times New Roman" w:eastAsia="宋体"/>
        </w:rPr>
      </w:pPr>
      <w:r>
        <w:rPr>
          <w:rFonts w:ascii="Times New Roman" w:hAnsi="Times New Roman" w:eastAsia="宋体"/>
        </w:rPr>
        <w:t>25. What can be inferred from Gennaro Castaldo's words?</w:t>
      </w:r>
    </w:p>
    <w:p>
      <w:pPr>
        <w:pStyle w:val="19"/>
        <w:spacing w:line="360" w:lineRule="auto"/>
        <w:rPr>
          <w:rFonts w:ascii="Times New Roman" w:hAnsi="Times New Roman" w:eastAsia="宋体"/>
        </w:rPr>
      </w:pPr>
      <w:r>
        <w:rPr>
          <w:rFonts w:ascii="Times New Roman" w:hAnsi="Times New Roman" w:eastAsia="宋体"/>
        </w:rPr>
        <w:t>A. Old technology faces a huge challenge of new technology.</w:t>
      </w:r>
    </w:p>
    <w:p>
      <w:pPr>
        <w:pStyle w:val="19"/>
        <w:spacing w:line="360" w:lineRule="auto"/>
        <w:rPr>
          <w:rFonts w:ascii="Times New Roman" w:hAnsi="Times New Roman" w:eastAsia="宋体"/>
        </w:rPr>
      </w:pPr>
      <w:r>
        <w:rPr>
          <w:rFonts w:ascii="Times New Roman" w:hAnsi="Times New Roman" w:eastAsia="宋体"/>
        </w:rPr>
        <w:t>B. Younger consumers are interested in collecting tape players.</w:t>
      </w:r>
    </w:p>
    <w:p>
      <w:pPr>
        <w:pStyle w:val="19"/>
        <w:spacing w:line="360" w:lineRule="auto"/>
        <w:rPr>
          <w:rFonts w:ascii="Times New Roman" w:hAnsi="Times New Roman" w:eastAsia="宋体"/>
        </w:rPr>
      </w:pPr>
      <w:r>
        <w:rPr>
          <w:rFonts w:ascii="Times New Roman" w:hAnsi="Times New Roman" w:eastAsia="宋体"/>
        </w:rPr>
        <w:t>C. Record companies and artists fail to meet consumers' demand.</w:t>
      </w:r>
    </w:p>
    <w:p>
      <w:pPr>
        <w:pStyle w:val="19"/>
        <w:spacing w:line="360" w:lineRule="auto"/>
        <w:rPr>
          <w:rFonts w:ascii="Times New Roman" w:hAnsi="Times New Roman" w:eastAsia="宋体"/>
        </w:rPr>
      </w:pPr>
      <w:r>
        <w:rPr>
          <w:rFonts w:ascii="Times New Roman" w:hAnsi="Times New Roman" w:eastAsia="宋体"/>
        </w:rPr>
        <w:t>D. Consumer spending is the driving force behind the music market.</w:t>
      </w:r>
    </w:p>
    <w:p>
      <w:pPr>
        <w:pStyle w:val="19"/>
        <w:spacing w:line="360" w:lineRule="auto"/>
        <w:rPr>
          <w:rFonts w:ascii="Times New Roman" w:hAnsi="Times New Roman" w:eastAsia="宋体"/>
        </w:rPr>
      </w:pPr>
      <w:r>
        <w:rPr>
          <w:rFonts w:ascii="Times New Roman" w:hAnsi="Times New Roman" w:eastAsia="宋体"/>
        </w:rPr>
        <w:t>26. What is the text mainly about?</w:t>
      </w:r>
    </w:p>
    <w:p>
      <w:pPr>
        <w:pStyle w:val="19"/>
        <w:spacing w:line="360" w:lineRule="auto"/>
        <w:rPr>
          <w:rFonts w:ascii="Times New Roman" w:hAnsi="Times New Roman" w:eastAsia="宋体"/>
        </w:rPr>
      </w:pPr>
      <w:r>
        <w:rPr>
          <w:rFonts w:ascii="Times New Roman" w:hAnsi="Times New Roman" w:eastAsia="宋体"/>
        </w:rPr>
        <w:t>A. Major ad</w:t>
      </w:r>
      <w:r>
        <w:rPr>
          <w:rFonts w:ascii="Times New Roman" w:hAnsi="Times New Roman" w:eastAsia="宋体"/>
        </w:rPr>
        <w:drawing>
          <wp:inline distT="0" distB="0" distL="0" distR="0">
            <wp:extent cx="17780" cy="15240"/>
            <wp:effectExtent l="0" t="0" r="0"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pic:nvPicPr>
                  <pic:blipFill>
                    <a:blip r:embed="rId4"/>
                    <a:stretch>
                      <a:fillRect/>
                    </a:stretch>
                  </pic:blipFill>
                  <pic:spPr>
                    <a:xfrm>
                      <a:off x="0" y="0"/>
                      <a:ext cx="17780" cy="15240"/>
                    </a:xfrm>
                    <a:prstGeom prst="rect">
                      <a:avLst/>
                    </a:prstGeom>
                  </pic:spPr>
                </pic:pic>
              </a:graphicData>
            </a:graphic>
          </wp:inline>
        </w:drawing>
      </w:r>
      <w:r>
        <w:rPr>
          <w:rFonts w:ascii="Times New Roman" w:hAnsi="Times New Roman" w:eastAsia="宋体"/>
        </w:rPr>
        <w:t>vances in music technology.</w:t>
      </w:r>
    </w:p>
    <w:p>
      <w:pPr>
        <w:pStyle w:val="19"/>
        <w:spacing w:line="360" w:lineRule="auto"/>
        <w:rPr>
          <w:rFonts w:ascii="Times New Roman" w:hAnsi="Times New Roman" w:eastAsia="宋体"/>
        </w:rPr>
      </w:pPr>
      <w:r>
        <w:rPr>
          <w:rFonts w:ascii="Times New Roman" w:hAnsi="Times New Roman" w:eastAsia="宋体"/>
        </w:rPr>
        <w:t>B. Different formats to consume music on.</w:t>
      </w:r>
    </w:p>
    <w:p>
      <w:pPr>
        <w:pStyle w:val="19"/>
        <w:spacing w:line="360" w:lineRule="auto"/>
        <w:rPr>
          <w:rFonts w:ascii="Times New Roman" w:hAnsi="Times New Roman" w:eastAsia="宋体"/>
        </w:rPr>
      </w:pPr>
      <w:r>
        <w:rPr>
          <w:rFonts w:ascii="Times New Roman" w:hAnsi="Times New Roman" w:eastAsia="宋体"/>
        </w:rPr>
        <w:t>C. Musicians' preferred ways to release music.</w:t>
      </w:r>
    </w:p>
    <w:p>
      <w:pPr>
        <w:pStyle w:val="19"/>
        <w:spacing w:line="360" w:lineRule="auto"/>
        <w:rPr>
          <w:rFonts w:ascii="Times New Roman" w:hAnsi="Times New Roman" w:eastAsia="宋体"/>
        </w:rPr>
      </w:pPr>
      <w:r>
        <w:rPr>
          <w:rFonts w:ascii="Times New Roman" w:hAnsi="Times New Roman" w:eastAsia="宋体"/>
        </w:rPr>
        <w:t>D. Cassettes' coming back into a popular trend.</w:t>
      </w:r>
    </w:p>
    <w:p>
      <w:pPr>
        <w:pStyle w:val="19"/>
        <w:spacing w:line="360" w:lineRule="auto"/>
        <w:jc w:val="center"/>
        <w:rPr>
          <w:rFonts w:ascii="Times New Roman" w:hAnsi="Times New Roman" w:eastAsia="宋体"/>
          <w:lang w:eastAsia="zh-CN"/>
        </w:rPr>
      </w:pPr>
      <w:r>
        <w:rPr>
          <w:rFonts w:hint="eastAsia" w:ascii="Times New Roman" w:hAnsi="Times New Roman" w:eastAsia="宋体"/>
          <w:lang w:eastAsia="zh-CN"/>
        </w:rPr>
        <w:t>C</w:t>
      </w:r>
    </w:p>
    <w:p>
      <w:pPr>
        <w:pStyle w:val="19"/>
        <w:spacing w:line="360" w:lineRule="auto"/>
        <w:ind w:firstLine="440" w:firstLineChars="200"/>
        <w:jc w:val="both"/>
        <w:rPr>
          <w:rFonts w:ascii="Times New Roman" w:hAnsi="Times New Roman" w:eastAsia="宋体"/>
        </w:rPr>
      </w:pPr>
      <w:r>
        <w:rPr>
          <w:rFonts w:ascii="Times New Roman" w:hAnsi="Times New Roman" w:eastAsia="宋体"/>
        </w:rPr>
        <w:t>A company called Neuralink has shared a video which shows a monkey playing a Video game. That's fairly unusual, but what makes the video even stranger is that the monkey is playing the video game with just its mind.</w:t>
      </w:r>
    </w:p>
    <w:p>
      <w:pPr>
        <w:pStyle w:val="19"/>
        <w:spacing w:line="360" w:lineRule="auto"/>
        <w:ind w:firstLine="440" w:firstLineChars="200"/>
        <w:jc w:val="both"/>
        <w:rPr>
          <w:rFonts w:ascii="Times New Roman" w:hAnsi="Times New Roman" w:eastAsia="宋体"/>
        </w:rPr>
      </w:pPr>
      <w:r>
        <w:rPr>
          <w:rFonts w:ascii="Times New Roman" w:hAnsi="Times New Roman" w:eastAsia="宋体"/>
        </w:rPr>
        <w:t xml:space="preserve">Neuralink owned by Elon Musk is working to develop devices(设备）that could allow People to control things using just their brains. It sounds like something from a science fiction movie, but it is already showing progress in doing similar work with other animals. </w:t>
      </w:r>
    </w:p>
    <w:p>
      <w:pPr>
        <w:pStyle w:val="19"/>
        <w:spacing w:line="360" w:lineRule="auto"/>
        <w:ind w:firstLine="440" w:firstLineChars="200"/>
        <w:jc w:val="both"/>
        <w:rPr>
          <w:rFonts w:ascii="Times New Roman" w:hAnsi="Times New Roman" w:eastAsia="宋体"/>
        </w:rPr>
      </w:pPr>
      <w:r>
        <w:rPr>
          <w:rFonts w:ascii="Times New Roman" w:hAnsi="Times New Roman" w:eastAsia="宋体"/>
        </w:rPr>
        <w:t>The monkey is called Pager, who has two of Neuralink's special “Link" devices inside his brain, planted by a surgeon. These devices are connected to 2,048 wires which lead to the parts of Pager's brain that control movements of the arms and hands. In the experiment, scientists taught Pager to play a video game.</w:t>
      </w:r>
    </w:p>
    <w:p>
      <w:pPr>
        <w:pStyle w:val="19"/>
        <w:spacing w:line="360" w:lineRule="auto"/>
        <w:ind w:firstLine="440" w:firstLineChars="200"/>
        <w:jc w:val="both"/>
        <w:rPr>
          <w:rFonts w:ascii="Times New Roman" w:hAnsi="Times New Roman" w:eastAsia="宋体"/>
        </w:rPr>
      </w:pPr>
      <w:r>
        <w:rPr>
          <w:rFonts w:ascii="Times New Roman" w:hAnsi="Times New Roman" w:eastAsia="宋体"/>
        </w:rPr>
        <w:t>Firstly, Pager controlled the video game using a joystick, which is a normal gaming controller. But as Pager played, his Link devices wirelessly sent out information about the signals his brain was using to control his arms and hands. Scientists recorded all of these signals.</w:t>
      </w:r>
    </w:p>
    <w:p>
      <w:pPr>
        <w:pStyle w:val="19"/>
        <w:spacing w:line="360" w:lineRule="auto"/>
        <w:ind w:firstLine="440" w:firstLineChars="200"/>
        <w:jc w:val="both"/>
        <w:rPr>
          <w:rFonts w:ascii="Times New Roman" w:hAnsi="Times New Roman" w:eastAsia="宋体"/>
        </w:rPr>
      </w:pPr>
      <w:r>
        <w:rPr>
          <w:rFonts w:ascii="Times New Roman" w:hAnsi="Times New Roman" w:eastAsia="宋体"/>
        </w:rPr>
        <w:t>Then they used computers to match up the signals from Pager's brain</w:t>
      </w:r>
      <w:r>
        <w:rPr>
          <w:rFonts w:ascii="Times New Roman" w:hAnsi="Times New Roman" w:eastAsia="宋体"/>
        </w:rPr>
        <w:drawing>
          <wp:inline distT="0" distB="0" distL="0" distR="0">
            <wp:extent cx="19050" cy="20320"/>
            <wp:effectExtent l="0" t="0" r="0" b="0"/>
            <wp:docPr id="23" name="图片 2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3" name="图片 23" descr="学科网(www.zxxk.com)--教育资源门户，提供试卷、教案、课件、论文、素材及各类教学资源下载，还有大量而丰富的教学相关资讯！"/>
                    <pic:cNvPicPr/>
                  </pic:nvPicPr>
                  <pic:blipFill>
                    <a:blip r:embed="rId4"/>
                    <a:stretch>
                      <a:fillRect/>
                    </a:stretch>
                  </pic:blipFill>
                  <pic:spPr>
                    <a:xfrm>
                      <a:off x="0" y="0"/>
                      <a:ext cx="19050" cy="20320"/>
                    </a:xfrm>
                    <a:prstGeom prst="rect">
                      <a:avLst/>
                    </a:prstGeom>
                  </pic:spPr>
                </pic:pic>
              </a:graphicData>
            </a:graphic>
          </wp:inline>
        </w:drawing>
      </w:r>
      <w:r>
        <w:rPr>
          <w:rFonts w:ascii="Times New Roman" w:hAnsi="Times New Roman" w:eastAsia="宋体"/>
        </w:rPr>
        <w:t xml:space="preserve"> to the movements that his hands were actually doing. This was challenging work and the scientists counted on AI to help them decode (解码）</w:t>
      </w:r>
      <w:r>
        <w:rPr>
          <w:rFonts w:hint="eastAsia" w:ascii="Times New Roman" w:hAnsi="Times New Roman" w:eastAsia="宋体"/>
          <w:lang w:eastAsia="zh-CN"/>
        </w:rPr>
        <w:t xml:space="preserve"> </w:t>
      </w:r>
      <w:r>
        <w:rPr>
          <w:rFonts w:ascii="Times New Roman" w:hAnsi="Times New Roman" w:eastAsia="宋体"/>
        </w:rPr>
        <w:t xml:space="preserve">Pager's brain signals. </w:t>
      </w:r>
    </w:p>
    <w:p>
      <w:pPr>
        <w:pStyle w:val="19"/>
        <w:spacing w:line="360" w:lineRule="auto"/>
        <w:ind w:firstLine="440" w:firstLineChars="200"/>
        <w:jc w:val="both"/>
        <w:rPr>
          <w:rFonts w:ascii="Times New Roman" w:hAnsi="Times New Roman" w:eastAsia="宋体"/>
        </w:rPr>
      </w:pPr>
      <w:r>
        <w:rPr>
          <w:rFonts w:ascii="Times New Roman" w:hAnsi="Times New Roman" w:eastAsia="宋体"/>
        </w:rPr>
        <w:t>The final step was to have a computer make moves in the video game as if Pager had actually moved the joystick. If Pager thought about moving the joystick up, the computer would send an “up" signal to the video game.</w:t>
      </w:r>
    </w:p>
    <w:p>
      <w:pPr>
        <w:pStyle w:val="19"/>
        <w:spacing w:line="360" w:lineRule="auto"/>
        <w:ind w:firstLine="440" w:firstLineChars="200"/>
        <w:jc w:val="both"/>
        <w:rPr>
          <w:rFonts w:ascii="Times New Roman" w:hAnsi="Times New Roman" w:eastAsia="宋体"/>
        </w:rPr>
      </w:pPr>
      <w:r>
        <w:rPr>
          <w:rFonts w:ascii="Times New Roman" w:hAnsi="Times New Roman" w:eastAsia="宋体"/>
        </w:rPr>
        <w:t>Even though Neuralink's work now focuses on animals and video games, there's a very serious purpose behind it. Neuralink wants to make it possible for humans who have lost the ability to control their bodies to communicate vit the world. Mr. Musk says that in the near future Neauralink hopes to allow a paralyzed(</w:t>
      </w:r>
      <w:r>
        <w:rPr>
          <w:rFonts w:hint="eastAsia" w:ascii="Times New Roman" w:hAnsi="Times New Roman" w:eastAsia="宋体"/>
          <w:lang w:eastAsia="zh-CN"/>
        </w:rPr>
        <w:t>瘫痪的</w:t>
      </w:r>
      <w:r>
        <w:rPr>
          <w:rFonts w:ascii="Times New Roman" w:hAnsi="Times New Roman" w:eastAsia="宋体"/>
        </w:rPr>
        <w:t>）person to control a smartphone just by thinking, He  beli</w:t>
      </w:r>
      <w:r>
        <w:rPr>
          <w:rFonts w:hint="eastAsia" w:ascii="Times New Roman" w:hAnsi="Times New Roman" w:eastAsia="宋体"/>
          <w:lang w:eastAsia="zh-CN"/>
        </w:rPr>
        <w:t>e</w:t>
      </w:r>
      <w:r>
        <w:rPr>
          <w:rFonts w:ascii="Times New Roman" w:hAnsi="Times New Roman" w:eastAsia="宋体"/>
        </w:rPr>
        <w:t>ves they'll be able to de it faster than those who are using their hands.</w:t>
      </w:r>
    </w:p>
    <w:p>
      <w:pPr>
        <w:pStyle w:val="19"/>
        <w:spacing w:line="360" w:lineRule="auto"/>
        <w:rPr>
          <w:rFonts w:ascii="Times New Roman" w:hAnsi="Times New Roman" w:eastAsia="宋体"/>
        </w:rPr>
      </w:pPr>
      <w:r>
        <w:rPr>
          <w:rFonts w:ascii="Times New Roman" w:hAnsi="Times New Roman" w:eastAsia="宋体"/>
        </w:rPr>
        <w:t>27. Why does the author mention the video in paragraph 1?</w:t>
      </w:r>
    </w:p>
    <w:p>
      <w:pPr>
        <w:pStyle w:val="19"/>
        <w:spacing w:line="360" w:lineRule="auto"/>
        <w:rPr>
          <w:rFonts w:ascii="Times New Roman" w:hAnsi="Times New Roman" w:eastAsia="宋体"/>
        </w:rPr>
      </w:pPr>
      <w:r>
        <w:rPr>
          <w:rFonts w:ascii="Times New Roman" w:hAnsi="Times New Roman" w:eastAsia="宋体"/>
        </w:rPr>
        <w:t>A. To advertise a well-known video game.</w:t>
      </w:r>
    </w:p>
    <w:p>
      <w:pPr>
        <w:pStyle w:val="19"/>
        <w:spacing w:line="360" w:lineRule="auto"/>
        <w:rPr>
          <w:rFonts w:ascii="Times New Roman" w:hAnsi="Times New Roman" w:eastAsia="宋体"/>
        </w:rPr>
      </w:pPr>
      <w:r>
        <w:rPr>
          <w:rFonts w:ascii="Times New Roman" w:hAnsi="Times New Roman" w:eastAsia="宋体"/>
        </w:rPr>
        <w:t>B. To show the unusual behaviour of monkeys.</w:t>
      </w:r>
    </w:p>
    <w:p>
      <w:pPr>
        <w:pStyle w:val="19"/>
        <w:spacing w:line="360" w:lineRule="auto"/>
        <w:rPr>
          <w:rFonts w:ascii="Times New Roman" w:hAnsi="Times New Roman" w:eastAsia="宋体"/>
        </w:rPr>
      </w:pPr>
      <w:r>
        <w:rPr>
          <w:rFonts w:ascii="Times New Roman" w:hAnsi="Times New Roman" w:eastAsia="宋体"/>
        </w:rPr>
        <w:t>C. To give an update on the progress of a research.</w:t>
      </w:r>
    </w:p>
    <w:p>
      <w:pPr>
        <w:pStyle w:val="19"/>
        <w:spacing w:line="360" w:lineRule="auto"/>
        <w:rPr>
          <w:rFonts w:ascii="Times New Roman" w:hAnsi="Times New Roman" w:eastAsia="宋体"/>
        </w:rPr>
      </w:pPr>
      <w:r>
        <w:rPr>
          <w:rFonts w:ascii="Times New Roman" w:hAnsi="Times New Roman" w:eastAsia="宋体"/>
        </w:rPr>
        <w:t>D. To introduce a way to improve animals' intelligence.</w:t>
      </w:r>
    </w:p>
    <w:p>
      <w:pPr>
        <w:pStyle w:val="19"/>
        <w:spacing w:line="360" w:lineRule="auto"/>
        <w:rPr>
          <w:rFonts w:ascii="Times New Roman" w:hAnsi="Times New Roman" w:eastAsia="宋体"/>
        </w:rPr>
      </w:pPr>
      <w:r>
        <w:rPr>
          <w:rFonts w:ascii="Times New Roman" w:hAnsi="Times New Roman" w:eastAsia="宋体"/>
        </w:rPr>
        <w:t>28.Which of the following is a tough step in Neuralink's experiment?</w:t>
      </w:r>
    </w:p>
    <w:p>
      <w:pPr>
        <w:pStyle w:val="19"/>
        <w:spacing w:line="360" w:lineRule="auto"/>
        <w:rPr>
          <w:rFonts w:ascii="Times New Roman" w:hAnsi="Times New Roman" w:eastAsia="宋体"/>
        </w:rPr>
      </w:pPr>
      <w:r>
        <w:rPr>
          <w:rFonts w:ascii="Times New Roman" w:hAnsi="Times New Roman" w:eastAsia="宋体"/>
        </w:rPr>
        <w:t>A. Getting Pager to keep pace with the Link devices.</w:t>
      </w:r>
    </w:p>
    <w:p>
      <w:pPr>
        <w:pStyle w:val="19"/>
        <w:spacing w:line="360" w:lineRule="auto"/>
        <w:rPr>
          <w:rFonts w:ascii="Times New Roman" w:hAnsi="Times New Roman" w:eastAsia="宋体"/>
        </w:rPr>
      </w:pPr>
      <w:r>
        <w:rPr>
          <w:rFonts w:ascii="Times New Roman" w:hAnsi="Times New Roman" w:eastAsia="宋体"/>
        </w:rPr>
        <w:t>B. Teaching Pager to play a video game with a joystick.</w:t>
      </w:r>
      <w:r>
        <w:rPr>
          <w:rFonts w:hint="eastAsia" w:ascii="Times New Roman" w:hAnsi="Times New Roman" w:eastAsia="宋体"/>
          <w:color w:val="FFFFFF"/>
          <w:sz w:val="4"/>
        </w:rPr>
        <w:t>[来源:学_科_网Z_X_X_K]</w:t>
      </w:r>
    </w:p>
    <w:p>
      <w:pPr>
        <w:pStyle w:val="19"/>
        <w:spacing w:line="360" w:lineRule="auto"/>
        <w:rPr>
          <w:rFonts w:ascii="Times New Roman" w:hAnsi="Times New Roman" w:eastAsia="宋体"/>
        </w:rPr>
      </w:pPr>
      <w:r>
        <w:rPr>
          <w:rFonts w:ascii="Times New Roman" w:hAnsi="Times New Roman" w:eastAsia="宋体"/>
        </w:rPr>
        <w:t>C. Interpreting Pager's brain signals as hand movements.</w:t>
      </w:r>
    </w:p>
    <w:p>
      <w:pPr>
        <w:pStyle w:val="19"/>
        <w:spacing w:line="360" w:lineRule="auto"/>
        <w:rPr>
          <w:rFonts w:ascii="Times New Roman" w:hAnsi="Times New Roman" w:eastAsia="宋体"/>
        </w:rPr>
      </w:pPr>
      <w:r>
        <w:rPr>
          <w:rFonts w:ascii="Times New Roman" w:hAnsi="Times New Roman" w:eastAsia="宋体"/>
        </w:rPr>
        <w:t>D. Recording all the brain signals Pager sends to his hands.</w:t>
      </w:r>
    </w:p>
    <w:p>
      <w:pPr>
        <w:pStyle w:val="19"/>
        <w:spacing w:line="360" w:lineRule="auto"/>
        <w:rPr>
          <w:rFonts w:ascii="Times New Roman" w:hAnsi="Times New Roman" w:eastAsia="宋体"/>
        </w:rPr>
      </w:pPr>
      <w:r>
        <w:rPr>
          <w:rFonts w:ascii="Times New Roman" w:hAnsi="Times New Roman" w:eastAsia="宋体"/>
        </w:rPr>
        <w:t>29. What is Mr.Musk's attitude towards the future of Neuralink's work?</w:t>
      </w:r>
    </w:p>
    <w:p>
      <w:pPr>
        <w:pStyle w:val="19"/>
        <w:spacing w:line="360" w:lineRule="auto"/>
        <w:rPr>
          <w:rFonts w:ascii="Times New Roman" w:hAnsi="Times New Roman" w:eastAsia="宋体"/>
        </w:rPr>
      </w:pPr>
      <w:r>
        <w:rPr>
          <w:rFonts w:ascii="Times New Roman" w:hAnsi="Times New Roman" w:eastAsia="宋体"/>
        </w:rPr>
        <w:t>A. Vague.     B. Doubtful.    C. Cautious.    D. Confident.</w:t>
      </w:r>
    </w:p>
    <w:p>
      <w:pPr>
        <w:pStyle w:val="19"/>
        <w:spacing w:line="360" w:lineRule="auto"/>
        <w:rPr>
          <w:rFonts w:ascii="Times New Roman" w:hAnsi="Times New Roman" w:eastAsia="宋体"/>
        </w:rPr>
      </w:pPr>
      <w:r>
        <w:rPr>
          <w:rFonts w:ascii="Times New Roman" w:hAnsi="Times New Roman" w:eastAsia="宋体"/>
        </w:rPr>
        <w:t>30. What can be a suitable title for the text?</w:t>
      </w:r>
      <w:r>
        <w:rPr>
          <w:rFonts w:hint="eastAsia" w:ascii="Times New Roman" w:hAnsi="Times New Roman" w:eastAsia="宋体"/>
          <w:color w:val="FFFFFF"/>
          <w:sz w:val="4"/>
        </w:rPr>
        <w:t>[来源:Z#xx#k.Com]</w:t>
      </w:r>
    </w:p>
    <w:p>
      <w:pPr>
        <w:pStyle w:val="19"/>
        <w:spacing w:line="360" w:lineRule="auto"/>
        <w:rPr>
          <w:rFonts w:ascii="Times New Roman" w:hAnsi="Times New Roman" w:eastAsia="宋体"/>
        </w:rPr>
      </w:pPr>
      <w:r>
        <w:rPr>
          <w:rFonts w:ascii="Times New Roman" w:hAnsi="Times New Roman" w:eastAsia="宋体"/>
        </w:rPr>
        <w:t>A. Monkey Plays Video Games with His Mind</w:t>
      </w:r>
    </w:p>
    <w:p>
      <w:pPr>
        <w:pStyle w:val="19"/>
        <w:spacing w:line="360" w:lineRule="auto"/>
        <w:rPr>
          <w:rFonts w:ascii="Times New Roman" w:hAnsi="Times New Roman" w:eastAsia="宋体"/>
        </w:rPr>
      </w:pPr>
      <w:r>
        <w:rPr>
          <w:rFonts w:ascii="Times New Roman" w:hAnsi="Times New Roman" w:eastAsia="宋体"/>
        </w:rPr>
        <w:t>B. Elon Musk: A Super Ambitious Businessman</w:t>
      </w:r>
    </w:p>
    <w:p>
      <w:pPr>
        <w:pStyle w:val="19"/>
        <w:spacing w:line="360" w:lineRule="auto"/>
        <w:rPr>
          <w:rFonts w:ascii="Times New Roman" w:hAnsi="Times New Roman" w:eastAsia="宋体"/>
        </w:rPr>
      </w:pPr>
      <w:r>
        <w:rPr>
          <w:rFonts w:ascii="Times New Roman" w:hAnsi="Times New Roman" w:eastAsia="宋体"/>
        </w:rPr>
        <w:t>C. Neuralink Explores the Field of Mind-Reading</w:t>
      </w:r>
    </w:p>
    <w:p>
      <w:pPr>
        <w:pStyle w:val="19"/>
        <w:spacing w:line="360" w:lineRule="auto"/>
        <w:rPr>
          <w:rFonts w:ascii="Times New Roman" w:hAnsi="Times New Roman" w:eastAsia="宋体"/>
        </w:rPr>
      </w:pPr>
      <w:r>
        <w:rPr>
          <w:rFonts w:ascii="Times New Roman" w:hAnsi="Times New Roman" w:eastAsia="宋体"/>
        </w:rPr>
        <w:t>D. The Paralyzed Control Their Bodies by Thin</w:t>
      </w:r>
      <w:r>
        <w:rPr>
          <w:rFonts w:ascii="Times New Roman" w:hAnsi="Times New Roman" w:eastAsia="宋体"/>
        </w:rPr>
        <w:drawing>
          <wp:inline distT="0" distB="0" distL="0" distR="0">
            <wp:extent cx="17780" cy="15240"/>
            <wp:effectExtent l="0" t="0" r="0" b="0"/>
            <wp:docPr id="22" name="图片 2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2" name="图片 22" descr="学科网(www.zxxk.com)--教育资源门户，提供试卷、教案、课件、论文、素材及各类教学资源下载，还有大量而丰富的教学相关资讯！"/>
                    <pic:cNvPicPr/>
                  </pic:nvPicPr>
                  <pic:blipFill>
                    <a:blip r:embed="rId4"/>
                    <a:stretch>
                      <a:fillRect/>
                    </a:stretch>
                  </pic:blipFill>
                  <pic:spPr>
                    <a:xfrm>
                      <a:off x="0" y="0"/>
                      <a:ext cx="17780" cy="15240"/>
                    </a:xfrm>
                    <a:prstGeom prst="rect">
                      <a:avLst/>
                    </a:prstGeom>
                  </pic:spPr>
                </pic:pic>
              </a:graphicData>
            </a:graphic>
          </wp:inline>
        </w:drawing>
      </w:r>
      <w:r>
        <w:rPr>
          <w:rFonts w:ascii="Times New Roman" w:hAnsi="Times New Roman" w:eastAsia="宋体"/>
        </w:rPr>
        <w:t>king</w:t>
      </w:r>
    </w:p>
    <w:p>
      <w:pPr>
        <w:pStyle w:val="19"/>
        <w:spacing w:line="360" w:lineRule="auto"/>
        <w:rPr>
          <w:rFonts w:ascii="Times New Roman" w:hAnsi="Times New Roman" w:eastAsia="宋体"/>
          <w:lang w:eastAsia="zh-CN"/>
        </w:rPr>
      </w:pPr>
      <w:r>
        <w:rPr>
          <w:rFonts w:ascii="Times New Roman" w:hAnsi="Times New Roman" w:eastAsia="宋体"/>
          <w:lang w:eastAsia="zh-CN"/>
        </w:rPr>
        <w:t>第二节（共5个小题；每小题2分，满分10分）</w:t>
      </w:r>
    </w:p>
    <w:p>
      <w:pPr>
        <w:pStyle w:val="19"/>
        <w:spacing w:line="360" w:lineRule="auto"/>
        <w:rPr>
          <w:rFonts w:ascii="Times New Roman" w:hAnsi="Times New Roman" w:eastAsia="宋体"/>
          <w:lang w:eastAsia="zh-CN"/>
        </w:rPr>
      </w:pPr>
      <w:r>
        <w:rPr>
          <w:rFonts w:ascii="Times New Roman" w:hAnsi="Times New Roman" w:eastAsia="宋体"/>
          <w:lang w:eastAsia="zh-CN"/>
        </w:rPr>
        <w:t>根据短文内容，从短文后的选项中选出能填入空白处的最佳选项，并在答题纸上将该项涂黑。选项中有两项为多余选项。</w:t>
      </w:r>
    </w:p>
    <w:p>
      <w:pPr>
        <w:pStyle w:val="19"/>
        <w:spacing w:line="360" w:lineRule="auto"/>
        <w:ind w:firstLine="440" w:firstLineChars="200"/>
        <w:jc w:val="both"/>
        <w:rPr>
          <w:rFonts w:ascii="Times New Roman" w:hAnsi="Times New Roman" w:eastAsia="宋体"/>
        </w:rPr>
      </w:pPr>
      <w:r>
        <w:rPr>
          <w:rFonts w:ascii="Times New Roman" w:hAnsi="Times New Roman" w:eastAsia="宋体"/>
        </w:rPr>
        <w:t>In the U.S., hanging out in a cafe with animals is a new concept. People can't get enough of it. But in Japan, cat cafes are just the start. You can hang out in rabbit cafes or have coffee in Tokyo with two goats.31 You can also spend an hour at a cafe holding a wise owl (猫头鹰）</w:t>
      </w:r>
      <w:r>
        <w:rPr>
          <w:rFonts w:hint="eastAsia" w:ascii="Times New Roman" w:hAnsi="Times New Roman" w:eastAsia="宋体"/>
          <w:lang w:eastAsia="zh-CN"/>
        </w:rPr>
        <w:t>.</w:t>
      </w:r>
      <w:r>
        <w:rPr>
          <w:rFonts w:ascii="Times New Roman" w:hAnsi="Times New Roman" w:eastAsia="宋体"/>
          <w:lang w:eastAsia="zh-CN"/>
        </w:rPr>
        <w:t xml:space="preserve"> </w:t>
      </w:r>
      <w:r>
        <w:rPr>
          <w:rFonts w:ascii="Times New Roman" w:hAnsi="Times New Roman" w:eastAsia="宋体"/>
        </w:rPr>
        <w:t>Tokyo's Fukuro no Mise is one of them.</w:t>
      </w:r>
    </w:p>
    <w:p>
      <w:pPr>
        <w:pStyle w:val="19"/>
        <w:spacing w:line="360" w:lineRule="auto"/>
        <w:ind w:firstLine="440" w:firstLineChars="200"/>
        <w:jc w:val="both"/>
        <w:rPr>
          <w:rFonts w:ascii="Times New Roman" w:hAnsi="Times New Roman" w:eastAsia="宋体"/>
        </w:rPr>
      </w:pPr>
      <w:r>
        <w:rPr>
          <w:rFonts w:ascii="Times New Roman" w:hAnsi="Times New Roman" w:eastAsia="宋体"/>
        </w:rPr>
        <w:t>To get a spo</w:t>
      </w:r>
      <w:r>
        <w:rPr>
          <w:rFonts w:ascii="Times New Roman" w:hAnsi="Times New Roman" w:eastAsia="宋体"/>
        </w:rPr>
        <w:drawing>
          <wp:inline distT="0" distB="0" distL="0" distR="0">
            <wp:extent cx="15240" cy="17780"/>
            <wp:effectExtent l="0" t="0" r="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pic:nvPicPr>
                  <pic:blipFill>
                    <a:blip r:embed="rId4"/>
                    <a:stretch>
                      <a:fillRect/>
                    </a:stretch>
                  </pic:blipFill>
                  <pic:spPr>
                    <a:xfrm>
                      <a:off x="0" y="0"/>
                      <a:ext cx="15240" cy="17780"/>
                    </a:xfrm>
                    <a:prstGeom prst="rect">
                      <a:avLst/>
                    </a:prstGeom>
                  </pic:spPr>
                </pic:pic>
              </a:graphicData>
            </a:graphic>
          </wp:inline>
        </w:drawing>
      </w:r>
      <w:r>
        <w:rPr>
          <w:rFonts w:ascii="Times New Roman" w:hAnsi="Times New Roman" w:eastAsia="宋体"/>
        </w:rPr>
        <w:t>t, visitors are supposed to line up an hour before Fukuro no Mise opens. But when I showed up an hour early, I was lucky to get the last seat.</w:t>
      </w:r>
    </w:p>
    <w:p>
      <w:pPr>
        <w:pStyle w:val="19"/>
        <w:spacing w:line="360" w:lineRule="auto"/>
        <w:ind w:firstLine="440" w:firstLineChars="200"/>
        <w:jc w:val="both"/>
        <w:rPr>
          <w:rFonts w:ascii="Times New Roman" w:hAnsi="Times New Roman" w:eastAsia="宋体"/>
          <w:lang w:eastAsia="zh-CN"/>
        </w:rPr>
      </w:pPr>
      <w:r>
        <w:rPr>
          <w:rFonts w:ascii="Times New Roman" w:hAnsi="Times New Roman" w:eastAsia="宋体"/>
        </w:rPr>
        <w:t xml:space="preserve">Inside, I was given a list of detailed English instructions. 32 The woman in charge also gave a long talk. Each guest was shown how to hold a bird before they really </w:t>
      </w:r>
      <w:r>
        <w:rPr>
          <w:rFonts w:ascii="Times New Roman" w:hAnsi="Times New Roman" w:eastAsia="宋体"/>
          <w:lang w:eastAsia="zh-CN"/>
        </w:rPr>
        <w:t>tried.</w:t>
      </w:r>
    </w:p>
    <w:p>
      <w:pPr>
        <w:pStyle w:val="19"/>
        <w:spacing w:line="360" w:lineRule="auto"/>
        <w:ind w:firstLine="440" w:firstLineChars="200"/>
        <w:jc w:val="both"/>
        <w:rPr>
          <w:rFonts w:ascii="Times New Roman" w:hAnsi="Times New Roman" w:eastAsia="宋体"/>
        </w:rPr>
      </w:pPr>
      <w:r>
        <w:rPr>
          <w:rFonts w:ascii="Times New Roman" w:hAnsi="Times New Roman" w:eastAsia="宋体"/>
        </w:rPr>
        <w:t>The staff will place the owl on your shoulder or head, if you like. They can also help if 33 A your owl starts to get upset. Raising your hand in the air usually settles it down. Worker came and repositioned it. If you've had enough and want to just watch everyone else's owls, they'll come and take it away.</w:t>
      </w:r>
    </w:p>
    <w:p>
      <w:pPr>
        <w:pStyle w:val="19"/>
        <w:spacing w:line="360" w:lineRule="auto"/>
        <w:ind w:firstLine="440" w:firstLineChars="200"/>
        <w:jc w:val="both"/>
        <w:rPr>
          <w:rFonts w:ascii="Times New Roman" w:hAnsi="Times New Roman" w:eastAsia="宋体"/>
        </w:rPr>
      </w:pPr>
      <w:r>
        <w:rPr>
          <w:rFonts w:ascii="Times New Roman" w:hAnsi="Times New Roman" w:eastAsia="宋体"/>
        </w:rPr>
        <w:t xml:space="preserve">34This isn't one of them, though no flash is allowed and no video. But posting a shot of yourself on social media holding an owl is clearly a goal for many visitors. </w:t>
      </w:r>
    </w:p>
    <w:p>
      <w:pPr>
        <w:pStyle w:val="19"/>
        <w:spacing w:line="360" w:lineRule="auto"/>
        <w:ind w:firstLine="440" w:firstLineChars="200"/>
        <w:jc w:val="both"/>
        <w:rPr>
          <w:rFonts w:ascii="Times New Roman" w:hAnsi="Times New Roman" w:eastAsia="宋体"/>
        </w:rPr>
      </w:pPr>
      <w:r>
        <w:rPr>
          <w:rFonts w:ascii="Times New Roman" w:hAnsi="Times New Roman" w:eastAsia="宋体"/>
        </w:rPr>
        <w:t>Souvenirs will be distributed as part of the final activity. 35 If too many people raise hands, winners are chosen by playing rock-paper-scissors, which seems to be the same in Japan as it is in the U.S. Souvenirs usually include a photo book, cell phone charms, chopsticks and a cloth decorated with owls.</w:t>
      </w:r>
    </w:p>
    <w:p>
      <w:pPr>
        <w:pStyle w:val="19"/>
        <w:spacing w:line="360" w:lineRule="auto"/>
        <w:rPr>
          <w:rFonts w:ascii="Times New Roman" w:hAnsi="Times New Roman" w:eastAsia="宋体"/>
        </w:rPr>
      </w:pPr>
      <w:r>
        <w:rPr>
          <w:rFonts w:ascii="Times New Roman" w:hAnsi="Times New Roman" w:eastAsia="宋体"/>
        </w:rPr>
        <w:t>A. And you're not limited to house animals.</w:t>
      </w:r>
    </w:p>
    <w:p>
      <w:pPr>
        <w:pStyle w:val="19"/>
        <w:spacing w:line="360" w:lineRule="auto"/>
        <w:rPr>
          <w:rFonts w:ascii="Times New Roman" w:hAnsi="Times New Roman" w:eastAsia="宋体"/>
        </w:rPr>
      </w:pPr>
      <w:r>
        <w:rPr>
          <w:rFonts w:ascii="Times New Roman" w:hAnsi="Times New Roman" w:eastAsia="宋体"/>
        </w:rPr>
        <w:t>B. But apparently I was holding my arm wrong.</w:t>
      </w:r>
    </w:p>
    <w:p>
      <w:pPr>
        <w:pStyle w:val="19"/>
        <w:spacing w:line="360" w:lineRule="auto"/>
        <w:rPr>
          <w:rFonts w:ascii="Times New Roman" w:hAnsi="Times New Roman" w:eastAsia="宋体"/>
        </w:rPr>
      </w:pPr>
      <w:r>
        <w:rPr>
          <w:rFonts w:ascii="Times New Roman" w:hAnsi="Times New Roman" w:eastAsia="宋体"/>
        </w:rPr>
        <w:t>C. For example, only touch the owls on the head or back.</w:t>
      </w:r>
    </w:p>
    <w:p>
      <w:pPr>
        <w:pStyle w:val="19"/>
        <w:spacing w:line="360" w:lineRule="auto"/>
        <w:rPr>
          <w:rFonts w:ascii="Times New Roman" w:hAnsi="Times New Roman" w:eastAsia="宋体"/>
        </w:rPr>
      </w:pPr>
      <w:r>
        <w:rPr>
          <w:rFonts w:ascii="Times New Roman" w:hAnsi="Times New Roman" w:eastAsia="宋体"/>
        </w:rPr>
        <w:t>D. The owls seem calm although the small room is crowded.</w:t>
      </w:r>
    </w:p>
    <w:p>
      <w:pPr>
        <w:pStyle w:val="19"/>
        <w:spacing w:line="360" w:lineRule="auto"/>
        <w:rPr>
          <w:rFonts w:ascii="Times New Roman" w:hAnsi="Times New Roman" w:eastAsia="宋体"/>
        </w:rPr>
      </w:pPr>
      <w:r>
        <w:rPr>
          <w:rFonts w:ascii="Times New Roman" w:hAnsi="Times New Roman" w:eastAsia="宋体"/>
        </w:rPr>
        <w:t>E. Photography is forbidden in some unusual places in Japan.</w:t>
      </w:r>
    </w:p>
    <w:p>
      <w:pPr>
        <w:pStyle w:val="19"/>
        <w:spacing w:line="360" w:lineRule="auto"/>
        <w:rPr>
          <w:rFonts w:ascii="Times New Roman" w:hAnsi="Times New Roman" w:eastAsia="宋体"/>
        </w:rPr>
      </w:pPr>
      <w:r>
        <w:rPr>
          <w:rFonts w:ascii="Times New Roman" w:hAnsi="Times New Roman" w:eastAsia="宋体"/>
        </w:rPr>
        <w:t>F. The owl cafes are just as common there as cat cafes are here.</w:t>
      </w:r>
    </w:p>
    <w:p>
      <w:pPr>
        <w:pStyle w:val="19"/>
        <w:spacing w:line="360" w:lineRule="auto"/>
        <w:rPr>
          <w:rFonts w:ascii="Times New Roman" w:hAnsi="Times New Roman" w:eastAsia="宋体"/>
        </w:rPr>
      </w:pPr>
      <w:r>
        <w:rPr>
          <w:rFonts w:ascii="Times New Roman" w:hAnsi="Times New Roman" w:eastAsia="宋体"/>
        </w:rPr>
        <w:t>G Everything is held up and guests raise their hands if they want it.</w:t>
      </w:r>
    </w:p>
    <w:p>
      <w:pPr>
        <w:pStyle w:val="19"/>
        <w:spacing w:line="360" w:lineRule="auto"/>
        <w:rPr>
          <w:rFonts w:ascii="Times New Roman" w:hAnsi="Times New Roman" w:eastAsia="宋体"/>
          <w:lang w:eastAsia="zh-CN"/>
        </w:rPr>
      </w:pPr>
      <w:r>
        <w:rPr>
          <w:rFonts w:ascii="Times New Roman" w:hAnsi="Times New Roman" w:eastAsia="宋体"/>
          <w:lang w:eastAsia="zh-CN"/>
        </w:rPr>
        <w:t>第三部分：语言运用（共两节，满分45分）</w:t>
      </w:r>
    </w:p>
    <w:p>
      <w:pPr>
        <w:pStyle w:val="19"/>
        <w:spacing w:line="360" w:lineRule="auto"/>
        <w:rPr>
          <w:rFonts w:ascii="Times New Roman" w:hAnsi="Times New Roman" w:eastAsia="宋体"/>
          <w:lang w:eastAsia="zh-CN"/>
        </w:rPr>
      </w:pPr>
      <w:r>
        <w:rPr>
          <w:rFonts w:ascii="Times New Roman" w:hAnsi="Times New Roman" w:eastAsia="宋体"/>
          <w:lang w:eastAsia="zh-CN"/>
        </w:rPr>
        <w:t>第一节：完形填空（共20个小题；每小题1.5分，满分30分）</w:t>
      </w:r>
    </w:p>
    <w:p>
      <w:pPr>
        <w:pStyle w:val="19"/>
        <w:spacing w:line="360" w:lineRule="auto"/>
        <w:rPr>
          <w:rFonts w:ascii="Times New Roman" w:hAnsi="Times New Roman" w:eastAsia="宋体"/>
          <w:lang w:eastAsia="zh-CN"/>
        </w:rPr>
      </w:pPr>
      <w:r>
        <w:rPr>
          <w:rFonts w:ascii="Times New Roman" w:hAnsi="Times New Roman" w:eastAsia="宋体"/>
          <w:lang w:eastAsia="zh-CN"/>
        </w:rPr>
        <w:t>阅读下面短文，从短文后各题所给的A、B、C和D四个选项中，选出可以填入空白</w:t>
      </w:r>
    </w:p>
    <w:p>
      <w:pPr>
        <w:pStyle w:val="19"/>
        <w:spacing w:line="360" w:lineRule="auto"/>
        <w:rPr>
          <w:rFonts w:ascii="Times New Roman" w:hAnsi="Times New Roman" w:eastAsia="宋体"/>
          <w:lang w:eastAsia="zh-CN"/>
        </w:rPr>
      </w:pPr>
      <w:r>
        <w:rPr>
          <w:rFonts w:ascii="Times New Roman" w:hAnsi="Times New Roman" w:eastAsia="宋体"/>
          <w:lang w:eastAsia="zh-CN"/>
        </w:rPr>
        <w:t>处的最佳选项，并在答题纸上将该项涂黑。</w:t>
      </w:r>
    </w:p>
    <w:p>
      <w:pPr>
        <w:pStyle w:val="19"/>
        <w:spacing w:after="0" w:line="360" w:lineRule="auto"/>
        <w:ind w:firstLine="440" w:firstLineChars="200"/>
        <w:jc w:val="both"/>
        <w:rPr>
          <w:rFonts w:ascii="Times New Roman" w:hAnsi="Times New Roman" w:eastAsia="宋体"/>
        </w:rPr>
      </w:pPr>
      <w:r>
        <w:rPr>
          <w:rFonts w:ascii="Times New Roman" w:hAnsi="Times New Roman" w:eastAsia="宋体"/>
        </w:rPr>
        <w:t>Hundreds of community members poured into the home to express their condolences (哀悼）to Eli's family. I walked in and 36 myself, saying I was the headmaster of a school in a neighboring city. I then told the following 37 to the family.</w:t>
      </w:r>
      <w:r>
        <w:rPr>
          <w:rFonts w:hint="eastAsia" w:ascii="Times New Roman" w:hAnsi="Times New Roman" w:eastAsia="宋体"/>
          <w:color w:val="FFFFFF"/>
          <w:sz w:val="4"/>
        </w:rPr>
        <w:t>[来源:学_科_网]</w:t>
      </w:r>
    </w:p>
    <w:p>
      <w:pPr>
        <w:pStyle w:val="19"/>
        <w:spacing w:after="0" w:line="360" w:lineRule="auto"/>
        <w:ind w:firstLine="440" w:firstLineChars="200"/>
        <w:jc w:val="both"/>
        <w:rPr>
          <w:rFonts w:ascii="Times New Roman" w:hAnsi="Times New Roman" w:eastAsia="宋体"/>
        </w:rPr>
      </w:pPr>
      <w:r>
        <w:rPr>
          <w:rFonts w:ascii="Times New Roman" w:hAnsi="Times New Roman" w:eastAsia="宋体"/>
        </w:rPr>
        <w:t>When I was in middle school, I was the troublemaker and always behaved 38 in class. One day,</w:t>
      </w:r>
      <w:r>
        <w:rPr>
          <w:rFonts w:ascii="Times New Roman" w:hAnsi="Times New Roman" w:eastAsia="宋体"/>
        </w:rPr>
        <w:drawing>
          <wp:inline distT="0" distB="0" distL="0" distR="0">
            <wp:extent cx="22860" cy="12700"/>
            <wp:effectExtent l="0" t="0" r="0"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pic:nvPicPr>
                  <pic:blipFill>
                    <a:blip r:embed="rId4"/>
                    <a:stretch>
                      <a:fillRect/>
                    </a:stretch>
                  </pic:blipFill>
                  <pic:spPr>
                    <a:xfrm>
                      <a:off x="0" y="0"/>
                      <a:ext cx="22860" cy="12700"/>
                    </a:xfrm>
                    <a:prstGeom prst="rect">
                      <a:avLst/>
                    </a:prstGeom>
                  </pic:spPr>
                </pic:pic>
              </a:graphicData>
            </a:graphic>
          </wp:inline>
        </w:drawing>
      </w:r>
      <w:r>
        <w:rPr>
          <w:rFonts w:ascii="Times New Roman" w:hAnsi="Times New Roman" w:eastAsia="宋体"/>
        </w:rPr>
        <w:t xml:space="preserve"> when I was bored in class, I 39 a paper ball at the teacher. With a bri</w:t>
      </w:r>
      <w:r>
        <w:rPr>
          <w:rFonts w:ascii="Times New Roman" w:hAnsi="Times New Roman" w:eastAsia="宋体"/>
        </w:rPr>
        <w:drawing>
          <wp:inline distT="0" distB="0" distL="0" distR="0">
            <wp:extent cx="19050" cy="20320"/>
            <wp:effectExtent l="0" t="0" r="0" b="0"/>
            <wp:docPr id="19" name="图片 1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9" name="图片 19" descr="学科网(www.zxxk.com)--教育资源门户，提供试卷、教案、课件、论文、素材及各类教学资源下载，还有大量而丰富的教学相关资讯！"/>
                    <pic:cNvPicPr/>
                  </pic:nvPicPr>
                  <pic:blipFill>
                    <a:blip r:embed="rId4"/>
                    <a:stretch>
                      <a:fillRect/>
                    </a:stretch>
                  </pic:blipFill>
                  <pic:spPr>
                    <a:xfrm>
                      <a:off x="0" y="0"/>
                      <a:ext cx="19050" cy="20320"/>
                    </a:xfrm>
                    <a:prstGeom prst="rect">
                      <a:avLst/>
                    </a:prstGeom>
                  </pic:spPr>
                </pic:pic>
              </a:graphicData>
            </a:graphic>
          </wp:inline>
        </w:drawing>
      </w:r>
      <w:r>
        <w:rPr>
          <w:rFonts w:ascii="Times New Roman" w:hAnsi="Times New Roman" w:eastAsia="宋体"/>
        </w:rPr>
        <w:t>ght red 40 face, the teacher lifted the ball and said, “I wi</w:t>
      </w:r>
      <w:r>
        <w:rPr>
          <w:rFonts w:ascii="Times New Roman" w:hAnsi="Times New Roman" w:eastAsia="宋体"/>
        </w:rPr>
        <w:drawing>
          <wp:inline distT="0" distB="0" distL="0" distR="0">
            <wp:extent cx="22860" cy="21590"/>
            <wp:effectExtent l="0" t="0" r="0" b="0"/>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及各类教学资源下载，还有大量而丰富的教学相关资讯！"/>
                    <pic:cNvPicPr/>
                  </pic:nvPicPr>
                  <pic:blipFill>
                    <a:blip r:embed="rId4"/>
                    <a:stretch>
                      <a:fillRect/>
                    </a:stretch>
                  </pic:blipFill>
                  <pic:spPr>
                    <a:xfrm>
                      <a:off x="0" y="0"/>
                      <a:ext cx="22860" cy="21590"/>
                    </a:xfrm>
                    <a:prstGeom prst="rect">
                      <a:avLst/>
                    </a:prstGeom>
                  </pic:spPr>
                </pic:pic>
              </a:graphicData>
            </a:graphic>
          </wp:inline>
        </w:drawing>
      </w:r>
      <w:r>
        <w:rPr>
          <w:rFonts w:ascii="Times New Roman" w:hAnsi="Times New Roman" w:eastAsia="宋体"/>
        </w:rPr>
        <w:t>ll ask only once for the student who did this to 41 and get out of the room. I won't 42 class until that student leaves, "The room was 43. I was not going to give myself up. I never 44 what would happen next. After 30 long seconds, a boy named Eli, who was always a 45 and well-behaved student, stood up and walked out with his 46 down. He had no reason to help me but he 47 to anyway.</w:t>
      </w:r>
    </w:p>
    <w:p>
      <w:pPr>
        <w:pStyle w:val="19"/>
        <w:spacing w:after="0" w:line="360" w:lineRule="auto"/>
        <w:ind w:firstLine="440" w:firstLineChars="200"/>
        <w:jc w:val="both"/>
        <w:rPr>
          <w:rFonts w:ascii="Times New Roman" w:hAnsi="Times New Roman" w:eastAsia="宋体"/>
        </w:rPr>
      </w:pPr>
      <w:r>
        <w:rPr>
          <w:rFonts w:ascii="Times New Roman" w:hAnsi="Times New Roman" w:eastAsia="宋体"/>
        </w:rPr>
        <w:t>I wiped my 48 and said, “I want you to know that Eli saved my life. Through that 49 act, he conveyed to me how concerned he was about my 50.That shook me up. From that moment on, I took my life more 51, With a lot of work, I stopped being a 52</w:t>
      </w:r>
    </w:p>
    <w:p>
      <w:pPr>
        <w:pStyle w:val="19"/>
        <w:spacing w:after="0" w:line="360" w:lineRule="auto"/>
        <w:ind w:firstLine="440" w:firstLineChars="200"/>
        <w:jc w:val="both"/>
        <w:rPr>
          <w:rFonts w:ascii="Times New Roman" w:hAnsi="Times New Roman" w:eastAsia="宋体"/>
        </w:rPr>
      </w:pPr>
      <w:r>
        <w:rPr>
          <w:rFonts w:ascii="Times New Roman" w:hAnsi="Times New Roman" w:eastAsia="宋体"/>
        </w:rPr>
        <w:t>When I heard that Eli 53,I had to go to let all know that if I've 54 people's lives through my work as an educator, it's all due to Eli's 55 and selflessness.</w:t>
      </w:r>
    </w:p>
    <w:p>
      <w:pPr>
        <w:pStyle w:val="19"/>
        <w:spacing w:line="360" w:lineRule="auto"/>
        <w:rPr>
          <w:rFonts w:ascii="Times New Roman" w:hAnsi="Times New Roman" w:eastAsia="宋体"/>
        </w:rPr>
      </w:pPr>
      <w:r>
        <w:rPr>
          <w:rFonts w:ascii="Times New Roman" w:hAnsi="Times New Roman" w:eastAsia="宋体"/>
        </w:rPr>
        <w:t>36.A. helped         B. blamed         C. controlled         D. introduced</w:t>
      </w:r>
    </w:p>
    <w:p>
      <w:pPr>
        <w:pStyle w:val="19"/>
        <w:spacing w:line="360" w:lineRule="auto"/>
        <w:rPr>
          <w:rFonts w:ascii="Times New Roman" w:hAnsi="Times New Roman" w:eastAsia="宋体"/>
        </w:rPr>
      </w:pPr>
      <w:r>
        <w:rPr>
          <w:rFonts w:ascii="Times New Roman" w:hAnsi="Times New Roman" w:eastAsia="宋体"/>
        </w:rPr>
        <w:t>37.A. lie         B. st</w:t>
      </w:r>
      <w:r>
        <w:rPr>
          <w:rFonts w:ascii="Times New Roman" w:hAnsi="Times New Roman" w:eastAsia="宋体"/>
        </w:rPr>
        <w:drawing>
          <wp:inline distT="0" distB="0" distL="0" distR="0">
            <wp:extent cx="17780" cy="17780"/>
            <wp:effectExtent l="0" t="0" r="0" b="0"/>
            <wp:docPr id="20" name="图片 2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0" name="图片 20" descr="学科网(www.zxxk.com)--教育资源门户，提供试卷、教案、课件、论文、素材及各类教学资源下载，还有大量而丰富的教学相关资讯！"/>
                    <pic:cNvPicPr/>
                  </pic:nvPicPr>
                  <pic:blipFill>
                    <a:blip r:embed="rId4"/>
                    <a:stretch>
                      <a:fillRect/>
                    </a:stretch>
                  </pic:blipFill>
                  <pic:spPr>
                    <a:xfrm>
                      <a:off x="0" y="0"/>
                      <a:ext cx="17780" cy="17780"/>
                    </a:xfrm>
                    <a:prstGeom prst="rect">
                      <a:avLst/>
                    </a:prstGeom>
                  </pic:spPr>
                </pic:pic>
              </a:graphicData>
            </a:graphic>
          </wp:inline>
        </w:drawing>
      </w:r>
      <w:r>
        <w:rPr>
          <w:rFonts w:ascii="Times New Roman" w:hAnsi="Times New Roman" w:eastAsia="宋体"/>
        </w:rPr>
        <w:t>ory         C. joke         D. news</w:t>
      </w:r>
    </w:p>
    <w:p>
      <w:pPr>
        <w:pStyle w:val="19"/>
        <w:spacing w:line="360" w:lineRule="auto"/>
        <w:rPr>
          <w:rFonts w:ascii="Times New Roman" w:hAnsi="Times New Roman" w:eastAsia="宋体"/>
        </w:rPr>
      </w:pPr>
      <w:r>
        <w:rPr>
          <w:rFonts w:ascii="Times New Roman" w:hAnsi="Times New Roman" w:eastAsia="宋体"/>
        </w:rPr>
        <w:t>38.A. badly         B. naturally         C. reasonably         D. unfairly</w:t>
      </w:r>
    </w:p>
    <w:p>
      <w:pPr>
        <w:pStyle w:val="19"/>
        <w:spacing w:line="360" w:lineRule="auto"/>
        <w:rPr>
          <w:rFonts w:ascii="Times New Roman" w:hAnsi="Times New Roman" w:eastAsia="宋体"/>
        </w:rPr>
      </w:pPr>
      <w:r>
        <w:rPr>
          <w:rFonts w:ascii="Times New Roman" w:hAnsi="Times New Roman" w:eastAsia="宋体"/>
        </w:rPr>
        <w:t>39.A. aimed         B. waved         C. threw         D. dropped</w:t>
      </w:r>
    </w:p>
    <w:p>
      <w:pPr>
        <w:pStyle w:val="19"/>
        <w:spacing w:line="360" w:lineRule="auto"/>
        <w:rPr>
          <w:rFonts w:ascii="Times New Roman" w:hAnsi="Times New Roman" w:eastAsia="宋体"/>
        </w:rPr>
      </w:pPr>
      <w:r>
        <w:rPr>
          <w:rFonts w:ascii="Times New Roman" w:hAnsi="Times New Roman" w:eastAsia="宋体"/>
        </w:rPr>
        <w:t>40.A. angry         B. anxious         C. frightened         D. confused</w:t>
      </w:r>
    </w:p>
    <w:p>
      <w:pPr>
        <w:pStyle w:val="19"/>
        <w:spacing w:line="360" w:lineRule="auto"/>
        <w:rPr>
          <w:rFonts w:ascii="Times New Roman" w:hAnsi="Times New Roman" w:eastAsia="宋体"/>
        </w:rPr>
      </w:pPr>
      <w:r>
        <w:rPr>
          <w:rFonts w:ascii="Times New Roman" w:hAnsi="Times New Roman" w:eastAsia="宋体"/>
        </w:rPr>
        <w:t>41.A. rise         B. argue         C. leave         D. conclude</w:t>
      </w:r>
    </w:p>
    <w:p>
      <w:pPr>
        <w:pStyle w:val="19"/>
        <w:spacing w:line="360" w:lineRule="auto"/>
        <w:rPr>
          <w:rFonts w:ascii="Times New Roman" w:hAnsi="Times New Roman" w:eastAsia="宋体"/>
        </w:rPr>
      </w:pPr>
      <w:r>
        <w:rPr>
          <w:rFonts w:ascii="Times New Roman" w:hAnsi="Times New Roman" w:eastAsia="宋体"/>
        </w:rPr>
        <w:t>42.A. miss         B. attend         C. observe         D. continue</w:t>
      </w:r>
    </w:p>
    <w:p>
      <w:pPr>
        <w:pStyle w:val="19"/>
        <w:spacing w:line="360" w:lineRule="auto"/>
        <w:rPr>
          <w:rFonts w:ascii="Times New Roman" w:hAnsi="Times New Roman" w:eastAsia="宋体"/>
        </w:rPr>
      </w:pPr>
      <w:r>
        <w:rPr>
          <w:rFonts w:ascii="Times New Roman" w:hAnsi="Times New Roman" w:eastAsia="宋体"/>
        </w:rPr>
        <w:t>43.A. empty         B. awful         C. silent         D. messy</w:t>
      </w:r>
    </w:p>
    <w:p>
      <w:pPr>
        <w:pStyle w:val="19"/>
        <w:spacing w:line="360" w:lineRule="auto"/>
        <w:rPr>
          <w:rFonts w:ascii="Times New Roman" w:hAnsi="Times New Roman" w:eastAsia="宋体"/>
        </w:rPr>
      </w:pPr>
      <w:r>
        <w:rPr>
          <w:rFonts w:ascii="Times New Roman" w:hAnsi="Times New Roman" w:eastAsia="宋体"/>
        </w:rPr>
        <w:t>44.A. doubted         B. imagined         C. explained         D. understood</w:t>
      </w:r>
    </w:p>
    <w:p>
      <w:pPr>
        <w:pStyle w:val="19"/>
        <w:spacing w:line="360" w:lineRule="auto"/>
        <w:rPr>
          <w:rFonts w:ascii="Times New Roman" w:hAnsi="Times New Roman" w:eastAsia="宋体"/>
        </w:rPr>
      </w:pPr>
      <w:r>
        <w:rPr>
          <w:rFonts w:ascii="Times New Roman" w:hAnsi="Times New Roman" w:eastAsia="宋体"/>
        </w:rPr>
        <w:t>45.A. self-willed         B. fun-loving         C. simple-minded         D. hard-working</w:t>
      </w:r>
    </w:p>
    <w:p>
      <w:pPr>
        <w:pStyle w:val="19"/>
        <w:spacing w:line="360" w:lineRule="auto"/>
        <w:rPr>
          <w:rFonts w:ascii="Times New Roman" w:hAnsi="Times New Roman" w:eastAsia="宋体"/>
        </w:rPr>
      </w:pPr>
      <w:r>
        <w:rPr>
          <w:rFonts w:ascii="Times New Roman" w:hAnsi="Times New Roman" w:eastAsia="宋体"/>
        </w:rPr>
        <w:t>46.A. head         B. voice         C. ball         D. book</w:t>
      </w:r>
    </w:p>
    <w:p>
      <w:pPr>
        <w:pStyle w:val="19"/>
        <w:spacing w:line="360" w:lineRule="auto"/>
        <w:rPr>
          <w:rFonts w:ascii="Times New Roman" w:hAnsi="Times New Roman" w:eastAsia="宋体"/>
        </w:rPr>
      </w:pPr>
      <w:r>
        <w:rPr>
          <w:rFonts w:ascii="Times New Roman" w:hAnsi="Times New Roman" w:eastAsia="宋体"/>
        </w:rPr>
        <w:t>47.A. refused         B. decided         C. promised         D. pretended</w:t>
      </w:r>
    </w:p>
    <w:p>
      <w:pPr>
        <w:pStyle w:val="19"/>
        <w:spacing w:line="360" w:lineRule="auto"/>
        <w:rPr>
          <w:rFonts w:ascii="Times New Roman" w:hAnsi="Times New Roman" w:eastAsia="宋体"/>
        </w:rPr>
      </w:pPr>
      <w:r>
        <w:rPr>
          <w:rFonts w:ascii="Times New Roman" w:hAnsi="Times New Roman" w:eastAsia="宋体"/>
        </w:rPr>
        <w:t>48.A. face         B. hands         C. tears         D. sweat</w:t>
      </w:r>
    </w:p>
    <w:p>
      <w:pPr>
        <w:pStyle w:val="19"/>
        <w:spacing w:line="360" w:lineRule="auto"/>
        <w:rPr>
          <w:rFonts w:ascii="Times New Roman" w:hAnsi="Times New Roman" w:eastAsia="宋体"/>
        </w:rPr>
      </w:pPr>
      <w:r>
        <w:rPr>
          <w:rFonts w:ascii="Times New Roman" w:hAnsi="Times New Roman" w:eastAsia="宋体"/>
        </w:rPr>
        <w:t>49.A. honest         B. private         C. creative         D. selfless</w:t>
      </w:r>
    </w:p>
    <w:p>
      <w:pPr>
        <w:pStyle w:val="19"/>
        <w:spacing w:line="360" w:lineRule="auto"/>
        <w:rPr>
          <w:rFonts w:ascii="Times New Roman" w:hAnsi="Times New Roman" w:eastAsia="宋体"/>
        </w:rPr>
      </w:pPr>
      <w:r>
        <w:rPr>
          <w:rFonts w:ascii="Times New Roman" w:hAnsi="Times New Roman" w:eastAsia="宋体"/>
        </w:rPr>
        <w:t>50.A. dignity         B. conscience         C. character         D. preference</w:t>
      </w:r>
    </w:p>
    <w:p>
      <w:pPr>
        <w:pStyle w:val="19"/>
        <w:spacing w:line="360" w:lineRule="auto"/>
        <w:rPr>
          <w:rFonts w:ascii="Times New Roman" w:hAnsi="Times New Roman" w:eastAsia="宋体"/>
        </w:rPr>
      </w:pPr>
      <w:r>
        <w:rPr>
          <w:rFonts w:ascii="Times New Roman" w:hAnsi="Times New Roman" w:eastAsia="宋体"/>
        </w:rPr>
        <w:t>51.A. bravely         B. personally         C. seriously         D. differently</w:t>
      </w:r>
    </w:p>
    <w:p>
      <w:pPr>
        <w:pStyle w:val="19"/>
        <w:spacing w:line="360" w:lineRule="auto"/>
        <w:rPr>
          <w:rFonts w:ascii="Times New Roman" w:hAnsi="Times New Roman" w:eastAsia="宋体"/>
        </w:rPr>
      </w:pPr>
      <w:r>
        <w:rPr>
          <w:rFonts w:ascii="Times New Roman" w:hAnsi="Times New Roman" w:eastAsia="宋体"/>
        </w:rPr>
        <w:t>52.A. fool         B. loser         C. victim         D. troublemaker</w:t>
      </w:r>
    </w:p>
    <w:p>
      <w:pPr>
        <w:pStyle w:val="19"/>
        <w:spacing w:line="360" w:lineRule="auto"/>
        <w:rPr>
          <w:rFonts w:ascii="Times New Roman" w:hAnsi="Times New Roman" w:eastAsia="宋体"/>
        </w:rPr>
      </w:pPr>
      <w:r>
        <w:rPr>
          <w:rFonts w:ascii="Times New Roman" w:hAnsi="Times New Roman" w:eastAsia="宋体"/>
        </w:rPr>
        <w:t>53.A. settled in         B. passed away         C. struggled on         D. broke down</w:t>
      </w:r>
    </w:p>
    <w:p>
      <w:pPr>
        <w:pStyle w:val="19"/>
        <w:spacing w:line="360" w:lineRule="auto"/>
        <w:rPr>
          <w:rFonts w:ascii="Times New Roman" w:hAnsi="Times New Roman" w:eastAsia="宋体"/>
        </w:rPr>
      </w:pPr>
      <w:r>
        <w:rPr>
          <w:rFonts w:ascii="Times New Roman" w:hAnsi="Times New Roman" w:eastAsia="宋体"/>
        </w:rPr>
        <w:t>54.A. ruled         B. valued         C. touched         D. protected</w:t>
      </w:r>
    </w:p>
    <w:p>
      <w:pPr>
        <w:pStyle w:val="19"/>
        <w:spacing w:line="360" w:lineRule="auto"/>
        <w:rPr>
          <w:rFonts w:ascii="Times New Roman" w:hAnsi="Times New Roman" w:eastAsia="宋体"/>
          <w:lang w:eastAsia="zh-CN"/>
        </w:rPr>
      </w:pPr>
      <w:r>
        <w:rPr>
          <w:rFonts w:ascii="Times New Roman" w:hAnsi="Times New Roman" w:eastAsia="宋体"/>
        </w:rPr>
        <w:t>55.A. pr</w:t>
      </w:r>
      <w:r>
        <w:rPr>
          <w:rFonts w:ascii="Times New Roman" w:hAnsi="Times New Roman" w:eastAsia="宋体"/>
        </w:rPr>
        <w:drawing>
          <wp:inline distT="0" distB="0" distL="0" distR="0">
            <wp:extent cx="19050" cy="24130"/>
            <wp:effectExtent l="0" t="0" r="0" b="0"/>
            <wp:docPr id="10" name="图片 1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pic:nvPicPr>
                  <pic:blipFill>
                    <a:blip r:embed="rId4"/>
                    <a:stretch>
                      <a:fillRect/>
                    </a:stretch>
                  </pic:blipFill>
                  <pic:spPr>
                    <a:xfrm>
                      <a:off x="0" y="0"/>
                      <a:ext cx="19050" cy="24130"/>
                    </a:xfrm>
                    <a:prstGeom prst="rect">
                      <a:avLst/>
                    </a:prstGeom>
                  </pic:spPr>
                </pic:pic>
              </a:graphicData>
            </a:graphic>
          </wp:inline>
        </w:drawing>
      </w:r>
      <w:r>
        <w:rPr>
          <w:rFonts w:ascii="Times New Roman" w:hAnsi="Times New Roman" w:eastAsia="宋体"/>
        </w:rPr>
        <w:t>aise         B. patience         C</w:t>
      </w:r>
      <w:r>
        <w:rPr>
          <w:rFonts w:ascii="Times New Roman" w:hAnsi="Times New Roman" w:eastAsia="宋体"/>
          <w:lang w:eastAsia="zh-CN"/>
        </w:rPr>
        <w:t>. carefulness         D. sympathy</w:t>
      </w:r>
    </w:p>
    <w:p>
      <w:pPr>
        <w:pStyle w:val="19"/>
        <w:spacing w:line="360" w:lineRule="auto"/>
        <w:jc w:val="center"/>
        <w:rPr>
          <w:rFonts w:ascii="Times New Roman" w:hAnsi="Times New Roman" w:eastAsia="宋体"/>
          <w:lang w:eastAsia="zh-CN"/>
        </w:rPr>
      </w:pPr>
      <w:r>
        <w:rPr>
          <w:rFonts w:ascii="Times New Roman" w:hAnsi="Times New Roman" w:eastAsia="宋体"/>
          <w:lang w:eastAsia="zh-CN"/>
        </w:rPr>
        <w:t>非选择题部分（共55分）</w:t>
      </w:r>
    </w:p>
    <w:p>
      <w:pPr>
        <w:pStyle w:val="19"/>
        <w:spacing w:line="360" w:lineRule="auto"/>
        <w:rPr>
          <w:rFonts w:ascii="Times New Roman" w:hAnsi="Times New Roman" w:eastAsia="宋体"/>
          <w:lang w:eastAsia="zh-CN"/>
        </w:rPr>
      </w:pPr>
      <w:r>
        <w:rPr>
          <w:rFonts w:ascii="Times New Roman" w:hAnsi="Times New Roman" w:eastAsia="宋体"/>
          <w:lang w:eastAsia="zh-CN"/>
        </w:rPr>
        <w:t>第三部分：语言运用（共两节，满分45分）</w:t>
      </w:r>
    </w:p>
    <w:p>
      <w:pPr>
        <w:pStyle w:val="19"/>
        <w:spacing w:line="360" w:lineRule="auto"/>
        <w:rPr>
          <w:rFonts w:ascii="Times New Roman" w:hAnsi="Times New Roman" w:eastAsia="宋体"/>
          <w:lang w:eastAsia="zh-CN"/>
        </w:rPr>
      </w:pPr>
      <w:r>
        <w:rPr>
          <w:rFonts w:ascii="Times New Roman" w:hAnsi="Times New Roman" w:eastAsia="宋体"/>
          <w:lang w:eastAsia="zh-CN"/>
        </w:rPr>
        <w:t>第二节（共10个小题；每小题1.5分，满分15分）</w:t>
      </w:r>
    </w:p>
    <w:p>
      <w:pPr>
        <w:pStyle w:val="19"/>
        <w:spacing w:line="360" w:lineRule="auto"/>
        <w:rPr>
          <w:rFonts w:ascii="Times New Roman" w:hAnsi="Times New Roman" w:eastAsia="宋体"/>
          <w:lang w:eastAsia="zh-CN"/>
        </w:rPr>
      </w:pPr>
      <w:r>
        <w:rPr>
          <w:rFonts w:ascii="Times New Roman" w:hAnsi="Times New Roman" w:eastAsia="宋体"/>
          <w:lang w:eastAsia="zh-CN"/>
        </w:rPr>
        <w:t>阅读下面材料，在空白处填入适当的内容（1个单词）或括号内单词的正确形式。</w:t>
      </w:r>
    </w:p>
    <w:p>
      <w:pPr>
        <w:pStyle w:val="19"/>
        <w:spacing w:after="0" w:line="360" w:lineRule="auto"/>
        <w:ind w:firstLine="440" w:firstLineChars="200"/>
        <w:jc w:val="both"/>
        <w:rPr>
          <w:rFonts w:ascii="Times New Roman" w:hAnsi="Times New Roman" w:eastAsia="宋体"/>
        </w:rPr>
      </w:pPr>
      <w:r>
        <w:rPr>
          <w:rFonts w:ascii="Times New Roman" w:hAnsi="Times New Roman" w:eastAsia="宋体"/>
        </w:rPr>
        <w:t>Tourism started around the 17th or 18th century. Rich Europeans would set off on a Grand Tour of classical 56(city)across the continent, visiting Paris, Vienna, Prague, Florence, Rome, Venice, London, etc.</w:t>
      </w:r>
    </w:p>
    <w:p>
      <w:pPr>
        <w:pStyle w:val="19"/>
        <w:spacing w:after="0" w:line="360" w:lineRule="auto"/>
        <w:ind w:firstLine="440" w:firstLineChars="200"/>
        <w:jc w:val="both"/>
        <w:rPr>
          <w:rFonts w:ascii="Times New Roman" w:hAnsi="Times New Roman" w:eastAsia="宋体"/>
        </w:rPr>
      </w:pPr>
      <w:r>
        <w:rPr>
          <w:rFonts w:ascii="Times New Roman" w:hAnsi="Times New Roman" w:eastAsia="宋体"/>
        </w:rPr>
        <w:t xml:space="preserve">Famous poets such as Britain's Lord Byron spent two years travelling the Mediterranean, where they enjoyed 57(they), drinking large amounts of wine. In line with this style of travel, the Grand Tour tended to 58 (reserve) for the nobles and more moneyed classes. These “tourists” would then return 59 tales about the wealth of far-off lands and _60 _(frequent) publish memoirs, poems and other forms of media. </w:t>
      </w:r>
    </w:p>
    <w:p>
      <w:pPr>
        <w:pStyle w:val="19"/>
        <w:spacing w:after="0" w:line="360" w:lineRule="auto"/>
        <w:ind w:firstLine="440" w:firstLineChars="200"/>
        <w:jc w:val="both"/>
        <w:rPr>
          <w:rFonts w:ascii="Times New Roman" w:hAnsi="Times New Roman" w:eastAsia="宋体"/>
        </w:rPr>
      </w:pPr>
      <w:r>
        <w:rPr>
          <w:rFonts w:ascii="Times New Roman" w:hAnsi="Times New Roman" w:eastAsia="宋体"/>
        </w:rPr>
        <w:t>Mass tourism 61(take) shape when Thomas Cook started organizing mass tours from his base in Leicester. In the beginning, his “travel agency” would organize trips across England. His 62 (one) “tour”，</w:t>
      </w:r>
      <w:r>
        <w:rPr>
          <w:rFonts w:hint="eastAsia" w:ascii="Times New Roman" w:hAnsi="Times New Roman" w:eastAsia="宋体"/>
          <w:lang w:eastAsia="zh-CN"/>
        </w:rPr>
        <w:t xml:space="preserve"> </w:t>
      </w:r>
      <w:r>
        <w:rPr>
          <w:rFonts w:ascii="Times New Roman" w:hAnsi="Times New Roman" w:eastAsia="宋体"/>
        </w:rPr>
        <w:t>in 1841,was from Leicester in Engla</w:t>
      </w:r>
      <w:r>
        <w:rPr>
          <w:rFonts w:ascii="Times New Roman" w:hAnsi="Times New Roman" w:eastAsia="宋体"/>
        </w:rPr>
        <w:drawing>
          <wp:inline distT="0" distB="0" distL="0" distR="0">
            <wp:extent cx="13970" cy="21590"/>
            <wp:effectExtent l="0" t="0" r="0" b="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pic:nvPicPr>
                  <pic:blipFill>
                    <a:blip r:embed="rId4"/>
                    <a:stretch>
                      <a:fillRect/>
                    </a:stretch>
                  </pic:blipFill>
                  <pic:spPr>
                    <a:xfrm>
                      <a:off x="0" y="0"/>
                      <a:ext cx="13970" cy="21590"/>
                    </a:xfrm>
                    <a:prstGeom prst="rect">
                      <a:avLst/>
                    </a:prstGeom>
                  </pic:spPr>
                </pic:pic>
              </a:graphicData>
            </a:graphic>
          </wp:inline>
        </w:drawing>
      </w:r>
      <w:r>
        <w:rPr>
          <w:rFonts w:ascii="Times New Roman" w:hAnsi="Times New Roman" w:eastAsia="宋体"/>
        </w:rPr>
        <w:t>nd, to Loughborough, a town just 11 miles away. His next “tour” was to Liverpool, and by 1856 he 63 (organize) tours to Scotland, Italy, Egypt and even the United States, 64 is surely a milestone in the history of travel and tourism.</w:t>
      </w:r>
    </w:p>
    <w:p>
      <w:pPr>
        <w:pStyle w:val="19"/>
        <w:spacing w:after="0" w:line="360" w:lineRule="auto"/>
        <w:ind w:firstLine="440" w:firstLineChars="200"/>
        <w:jc w:val="both"/>
        <w:rPr>
          <w:rFonts w:ascii="Times New Roman" w:hAnsi="Times New Roman" w:eastAsia="宋体"/>
        </w:rPr>
      </w:pPr>
      <w:r>
        <w:rPr>
          <w:rFonts w:ascii="Times New Roman" w:hAnsi="Times New Roman" w:eastAsia="宋体"/>
        </w:rPr>
        <w:t>Nowadays, Thomas Cook is still a household brand name in the UK, with the company 65(offer) holiday packages across the world.</w:t>
      </w:r>
    </w:p>
    <w:p>
      <w:pPr>
        <w:pStyle w:val="19"/>
        <w:spacing w:line="360" w:lineRule="auto"/>
        <w:rPr>
          <w:rFonts w:ascii="Times New Roman" w:hAnsi="Times New Roman" w:eastAsia="宋体"/>
          <w:lang w:eastAsia="zh-CN"/>
        </w:rPr>
      </w:pPr>
      <w:r>
        <w:rPr>
          <w:rFonts w:ascii="Times New Roman" w:hAnsi="Times New Roman" w:eastAsia="宋体"/>
          <w:lang w:eastAsia="zh-CN"/>
        </w:rPr>
        <w:t>第四部分：写作（共两节，满分40分）</w:t>
      </w:r>
    </w:p>
    <w:p>
      <w:pPr>
        <w:pStyle w:val="19"/>
        <w:spacing w:line="360" w:lineRule="auto"/>
        <w:rPr>
          <w:rFonts w:ascii="Times New Roman" w:hAnsi="Times New Roman" w:eastAsia="宋体"/>
          <w:lang w:eastAsia="zh-CN"/>
        </w:rPr>
      </w:pPr>
      <w:r>
        <w:rPr>
          <w:rFonts w:ascii="Times New Roman" w:hAnsi="Times New Roman" w:eastAsia="宋体"/>
          <w:lang w:eastAsia="zh-CN"/>
        </w:rPr>
        <w:t>第一节：应用文写作（满分15分）</w:t>
      </w:r>
    </w:p>
    <w:p>
      <w:pPr>
        <w:pStyle w:val="19"/>
        <w:spacing w:line="360" w:lineRule="auto"/>
        <w:rPr>
          <w:rFonts w:ascii="Times New Roman" w:hAnsi="Times New Roman" w:eastAsia="宋体"/>
          <w:lang w:eastAsia="zh-CN"/>
        </w:rPr>
      </w:pPr>
      <w:r>
        <w:rPr>
          <w:rFonts w:ascii="Times New Roman" w:hAnsi="Times New Roman" w:eastAsia="宋体"/>
        </w:rPr>
        <w:t>你校英语报正在举行以“My Favorite Chinese Novel”为主题的征文活动。</w:t>
      </w:r>
      <w:r>
        <w:rPr>
          <w:rFonts w:ascii="Times New Roman" w:hAnsi="Times New Roman" w:eastAsia="宋体"/>
          <w:lang w:eastAsia="zh-CN"/>
        </w:rPr>
        <w:t>请你写一篇短文投稿，内容包括：</w:t>
      </w:r>
    </w:p>
    <w:p>
      <w:pPr>
        <w:pStyle w:val="19"/>
        <w:spacing w:line="360" w:lineRule="auto"/>
        <w:rPr>
          <w:rFonts w:ascii="Times New Roman" w:hAnsi="Times New Roman" w:eastAsia="宋体"/>
          <w:lang w:eastAsia="zh-CN"/>
        </w:rPr>
      </w:pPr>
      <w:r>
        <w:rPr>
          <w:rFonts w:ascii="Times New Roman" w:hAnsi="Times New Roman" w:eastAsia="宋体"/>
          <w:lang w:eastAsia="zh-CN"/>
        </w:rPr>
        <w:t>1.小说的名称与作者；</w:t>
      </w:r>
    </w:p>
    <w:p>
      <w:pPr>
        <w:pStyle w:val="19"/>
        <w:spacing w:line="360" w:lineRule="auto"/>
        <w:rPr>
          <w:rFonts w:ascii="Times New Roman" w:hAnsi="Times New Roman" w:eastAsia="宋体"/>
          <w:lang w:eastAsia="zh-CN"/>
        </w:rPr>
      </w:pPr>
      <w:r>
        <w:rPr>
          <w:rFonts w:ascii="Times New Roman" w:hAnsi="Times New Roman" w:eastAsia="宋体"/>
          <w:lang w:eastAsia="zh-CN"/>
        </w:rPr>
        <w:t>2.小说的内容；</w:t>
      </w:r>
    </w:p>
    <w:p>
      <w:pPr>
        <w:pStyle w:val="19"/>
        <w:spacing w:line="360" w:lineRule="auto"/>
        <w:rPr>
          <w:rFonts w:ascii="Times New Roman" w:hAnsi="Times New Roman" w:eastAsia="宋体"/>
          <w:lang w:eastAsia="zh-CN"/>
        </w:rPr>
      </w:pPr>
      <w:r>
        <w:rPr>
          <w:rFonts w:ascii="Times New Roman" w:hAnsi="Times New Roman" w:eastAsia="宋体"/>
          <w:lang w:eastAsia="zh-CN"/>
        </w:rPr>
        <w:t>3.喜欢的理由。</w:t>
      </w:r>
    </w:p>
    <w:p>
      <w:pPr>
        <w:pStyle w:val="19"/>
        <w:spacing w:line="360" w:lineRule="auto"/>
        <w:rPr>
          <w:rFonts w:ascii="Times New Roman" w:hAnsi="Times New Roman" w:eastAsia="宋体"/>
          <w:lang w:eastAsia="zh-CN"/>
        </w:rPr>
      </w:pPr>
      <w:r>
        <w:rPr>
          <w:rFonts w:ascii="Times New Roman" w:hAnsi="Times New Roman" w:eastAsia="宋体"/>
          <w:lang w:eastAsia="zh-CN"/>
        </w:rPr>
        <w:t>注意：</w:t>
      </w:r>
    </w:p>
    <w:p>
      <w:pPr>
        <w:pStyle w:val="19"/>
        <w:spacing w:line="360" w:lineRule="auto"/>
        <w:rPr>
          <w:rFonts w:ascii="Times New Roman" w:hAnsi="Times New Roman" w:eastAsia="宋体"/>
          <w:lang w:eastAsia="zh-CN"/>
        </w:rPr>
      </w:pPr>
      <w:r>
        <w:rPr>
          <w:rFonts w:ascii="Times New Roman" w:hAnsi="Times New Roman" w:eastAsia="宋体"/>
          <w:lang w:eastAsia="zh-CN"/>
        </w:rPr>
        <w:t>1.词数80左右；</w:t>
      </w:r>
    </w:p>
    <w:p>
      <w:pPr>
        <w:pStyle w:val="19"/>
        <w:spacing w:line="360" w:lineRule="auto"/>
        <w:rPr>
          <w:rFonts w:ascii="Times New Roman" w:hAnsi="Times New Roman" w:eastAsia="宋体"/>
          <w:lang w:eastAsia="zh-CN"/>
        </w:rPr>
      </w:pPr>
      <w:r>
        <w:rPr>
          <w:rFonts w:ascii="Times New Roman" w:hAnsi="Times New Roman" w:eastAsia="宋体"/>
          <w:lang w:eastAsia="zh-CN"/>
        </w:rPr>
        <w:t>2.可适当增加细节，以使行文连贯。</w:t>
      </w:r>
    </w:p>
    <w:p>
      <w:pPr>
        <w:pStyle w:val="19"/>
        <w:spacing w:line="360" w:lineRule="auto"/>
        <w:rPr>
          <w:rFonts w:ascii="Times New Roman" w:hAnsi="Times New Roman" w:eastAsia="宋体"/>
          <w:lang w:eastAsia="zh-CN"/>
        </w:rPr>
      </w:pPr>
    </w:p>
    <w:p>
      <w:pPr>
        <w:pStyle w:val="19"/>
        <w:spacing w:line="360" w:lineRule="auto"/>
        <w:rPr>
          <w:rFonts w:ascii="Times New Roman" w:hAnsi="Times New Roman" w:eastAsia="宋体"/>
          <w:lang w:eastAsia="zh-CN"/>
        </w:rPr>
      </w:pPr>
      <w:r>
        <w:rPr>
          <w:rFonts w:ascii="Times New Roman" w:hAnsi="Times New Roman" w:eastAsia="宋体"/>
          <w:lang w:eastAsia="zh-CN"/>
        </w:rPr>
        <w:t>第二节：读后续写（满分25分）</w:t>
      </w:r>
    </w:p>
    <w:p>
      <w:pPr>
        <w:pStyle w:val="19"/>
        <w:spacing w:line="360" w:lineRule="auto"/>
        <w:ind w:firstLine="440" w:firstLineChars="200"/>
        <w:jc w:val="both"/>
        <w:rPr>
          <w:rFonts w:ascii="Times New Roman" w:hAnsi="Times New Roman" w:eastAsia="宋体"/>
        </w:rPr>
      </w:pPr>
      <w:r>
        <w:rPr>
          <w:rFonts w:ascii="Times New Roman" w:hAnsi="Times New Roman" w:eastAsia="宋体"/>
        </w:rPr>
        <w:t xml:space="preserve">His father said, “All set, boy?” and Jeremy nodded, picking up his </w:t>
      </w:r>
      <w:r>
        <w:rPr>
          <w:rFonts w:ascii="Times New Roman" w:hAnsi="Times New Roman" w:eastAsia="宋体"/>
          <w:u w:val="single"/>
        </w:rPr>
        <w:t>gun</w:t>
      </w:r>
      <w:r>
        <w:rPr>
          <w:rFonts w:ascii="Times New Roman" w:hAnsi="Times New Roman" w:eastAsia="宋体"/>
        </w:rPr>
        <w:t xml:space="preserve"> with awkward gloved hands. His father pushed open the door and they went out into the freezing dawn together. Ordinarily Jeremy would take out his </w:t>
      </w:r>
      <w:r>
        <w:rPr>
          <w:rFonts w:ascii="Times New Roman" w:hAnsi="Times New Roman" w:eastAsia="宋体"/>
          <w:u w:val="single"/>
        </w:rPr>
        <w:t>camera</w:t>
      </w:r>
      <w:r>
        <w:rPr>
          <w:rFonts w:ascii="Times New Roman" w:hAnsi="Times New Roman" w:eastAsia="宋体"/>
        </w:rPr>
        <w:t xml:space="preserve"> to record the scenery, but not this morning. This was the morning, particularly sacred, when 14-year-old Jeremy would go </w:t>
      </w:r>
      <w:r>
        <w:rPr>
          <w:rFonts w:ascii="Times New Roman" w:hAnsi="Times New Roman" w:eastAsia="宋体"/>
          <w:u w:val="single"/>
        </w:rPr>
        <w:t>duck</w:t>
      </w:r>
      <w:r>
        <w:rPr>
          <w:rFonts w:ascii="Times New Roman" w:hAnsi="Times New Roman" w:eastAsia="宋体"/>
        </w:rPr>
        <w:t xml:space="preserve"> hunting for the first time.</w:t>
      </w:r>
    </w:p>
    <w:p>
      <w:pPr>
        <w:pStyle w:val="19"/>
        <w:spacing w:line="360" w:lineRule="auto"/>
        <w:ind w:firstLine="440" w:firstLineChars="200"/>
        <w:jc w:val="both"/>
        <w:rPr>
          <w:rFonts w:ascii="Times New Roman" w:hAnsi="Times New Roman" w:eastAsia="宋体"/>
        </w:rPr>
      </w:pPr>
      <w:r>
        <w:rPr>
          <w:rFonts w:ascii="Times New Roman" w:hAnsi="Times New Roman" w:eastAsia="宋体"/>
        </w:rPr>
        <w:t xml:space="preserve">However, he </w:t>
      </w:r>
      <w:r>
        <w:rPr>
          <w:rFonts w:ascii="Times New Roman" w:hAnsi="Times New Roman" w:eastAsia="宋体"/>
          <w:u w:val="single"/>
        </w:rPr>
        <w:t>hated</w:t>
      </w:r>
      <w:r>
        <w:rPr>
          <w:rFonts w:ascii="Times New Roman" w:hAnsi="Times New Roman" w:eastAsia="宋体"/>
        </w:rPr>
        <w:t xml:space="preserve"> it, and had hated the whole idea since his father bought him a gun. But he was determined to go through with it. He loved his father, and wanted his </w:t>
      </w:r>
      <w:r>
        <w:rPr>
          <w:rFonts w:ascii="Times New Roman" w:hAnsi="Times New Roman" w:eastAsia="宋体"/>
          <w:u w:val="single"/>
        </w:rPr>
        <w:t>approval</w:t>
      </w:r>
      <w:r>
        <w:rPr>
          <w:rFonts w:ascii="Times New Roman" w:hAnsi="Times New Roman" w:eastAsia="宋体"/>
        </w:rPr>
        <w:t xml:space="preserve"> more than anything in the world.</w:t>
      </w:r>
    </w:p>
    <w:p>
      <w:pPr>
        <w:pStyle w:val="19"/>
        <w:spacing w:line="360" w:lineRule="auto"/>
        <w:ind w:firstLine="440" w:firstLineChars="200"/>
        <w:jc w:val="both"/>
        <w:rPr>
          <w:rFonts w:ascii="Times New Roman" w:hAnsi="Times New Roman" w:eastAsia="宋体"/>
        </w:rPr>
      </w:pPr>
      <w:r>
        <w:rPr>
          <w:rFonts w:ascii="Times New Roman" w:hAnsi="Times New Roman" w:eastAsia="宋体"/>
        </w:rPr>
        <w:t xml:space="preserve">They came to a narrow and hidden place facing the bay. Jeremy sat down nervously and </w:t>
      </w:r>
      <w:r>
        <w:rPr>
          <w:rFonts w:ascii="Times New Roman" w:hAnsi="Times New Roman" w:eastAsia="宋体"/>
          <w:u w:val="single"/>
        </w:rPr>
        <w:t>waited</w:t>
      </w:r>
      <w:r>
        <w:rPr>
          <w:rFonts w:ascii="Times New Roman" w:hAnsi="Times New Roman" w:eastAsia="宋体"/>
        </w:rPr>
        <w:t xml:space="preserve">. To reduce fear, he took a </w:t>
      </w:r>
      <w:r>
        <w:rPr>
          <w:rFonts w:ascii="Times New Roman" w:hAnsi="Times New Roman" w:eastAsia="宋体"/>
          <w:u w:val="single"/>
        </w:rPr>
        <w:t>picture</w:t>
      </w:r>
      <w:r>
        <w:rPr>
          <w:rFonts w:ascii="Times New Roman" w:hAnsi="Times New Roman" w:eastAsia="宋体"/>
        </w:rPr>
        <w:t xml:space="preserve"> of his father against the clean water. Then he put the camera hurriedly on the grass and picked up his gun.</w:t>
      </w:r>
    </w:p>
    <w:p>
      <w:pPr>
        <w:pStyle w:val="19"/>
        <w:spacing w:line="360" w:lineRule="auto"/>
        <w:ind w:firstLine="440" w:firstLineChars="200"/>
        <w:jc w:val="both"/>
        <w:rPr>
          <w:rFonts w:ascii="Times New Roman" w:hAnsi="Times New Roman" w:eastAsia="宋体"/>
        </w:rPr>
      </w:pPr>
      <w:r>
        <w:rPr>
          <w:rFonts w:ascii="Times New Roman" w:hAnsi="Times New Roman" w:eastAsia="宋体"/>
        </w:rPr>
        <w:t xml:space="preserve">Jeremy got his gun ready. “I'll let you </w:t>
      </w:r>
      <w:r>
        <w:rPr>
          <w:rFonts w:ascii="Times New Roman" w:hAnsi="Times New Roman" w:eastAsia="宋体"/>
          <w:u w:val="single"/>
        </w:rPr>
        <w:t>shoot</w:t>
      </w:r>
      <w:r>
        <w:rPr>
          <w:rFonts w:ascii="Times New Roman" w:hAnsi="Times New Roman" w:eastAsia="宋体"/>
        </w:rPr>
        <w:t xml:space="preserve"> first,” his father said, loading his own gun. “You know, I've been waiting for a long time for this day. Just the two of us..."He broke off, bending forward, eyes narrowed. “There's a small flight heading this way now. Keep your head down.</w:t>
      </w:r>
      <w:r>
        <w:rPr>
          <w:rFonts w:ascii="Times New Roman" w:hAnsi="Times New Roman" w:eastAsia="宋体"/>
        </w:rPr>
        <w:drawing>
          <wp:inline distT="0" distB="0" distL="0" distR="0">
            <wp:extent cx="19050" cy="15240"/>
            <wp:effectExtent l="0" t="0" r="0" b="0"/>
            <wp:docPr id="21" name="图片 2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1" name="图片 21" descr="学科网(www.zxxk.com)--教育资源门户，提供试卷、教案、课件、论文、素材及各类教学资源下载，还有大量而丰富的教学相关资讯！"/>
                    <pic:cNvPicPr/>
                  </pic:nvPicPr>
                  <pic:blipFill>
                    <a:blip r:embed="rId4"/>
                    <a:stretch>
                      <a:fillRect/>
                    </a:stretch>
                  </pic:blipFill>
                  <pic:spPr>
                    <a:xfrm>
                      <a:off x="0" y="0"/>
                      <a:ext cx="19050" cy="15240"/>
                    </a:xfrm>
                    <a:prstGeom prst="rect">
                      <a:avLst/>
                    </a:prstGeom>
                  </pic:spPr>
                </pic:pic>
              </a:graphicData>
            </a:graphic>
          </wp:inline>
        </w:drawing>
      </w:r>
      <w:r>
        <w:rPr>
          <w:rFonts w:ascii="Times New Roman" w:hAnsi="Times New Roman" w:eastAsia="宋体"/>
        </w:rPr>
        <w:t xml:space="preserve"> I'll give you the word.”</w:t>
      </w:r>
    </w:p>
    <w:p>
      <w:pPr>
        <w:pStyle w:val="19"/>
        <w:spacing w:line="360" w:lineRule="auto"/>
        <w:ind w:firstLine="440" w:firstLineChars="200"/>
        <w:jc w:val="both"/>
        <w:rPr>
          <w:rFonts w:ascii="Times New Roman" w:hAnsi="Times New Roman" w:eastAsia="宋体"/>
        </w:rPr>
      </w:pPr>
      <w:r>
        <w:rPr>
          <w:rFonts w:ascii="Times New Roman" w:hAnsi="Times New Roman" w:eastAsia="宋体"/>
        </w:rPr>
        <w:t xml:space="preserve">The sun came out. Jeremy could see everything clearly: his father's face, </w:t>
      </w:r>
      <w:r>
        <w:rPr>
          <w:rFonts w:ascii="Times New Roman" w:hAnsi="Times New Roman" w:eastAsia="宋体"/>
          <w:u w:val="single"/>
        </w:rPr>
        <w:t>tense</w:t>
      </w:r>
      <w:r>
        <w:rPr>
          <w:rFonts w:ascii="Times New Roman" w:hAnsi="Times New Roman" w:eastAsia="宋体"/>
        </w:rPr>
        <w:t xml:space="preserve"> and eager; the white frost on the gun. His heart was beating wildly. He prayed, “Don't let them come, please!”</w:t>
      </w:r>
    </w:p>
    <w:p>
      <w:pPr>
        <w:pStyle w:val="19"/>
        <w:spacing w:line="360" w:lineRule="auto"/>
        <w:ind w:firstLine="440" w:firstLineChars="200"/>
        <w:jc w:val="both"/>
        <w:rPr>
          <w:rFonts w:ascii="Times New Roman" w:hAnsi="Times New Roman" w:eastAsia="宋体"/>
        </w:rPr>
      </w:pPr>
      <w:r>
        <w:rPr>
          <w:rFonts w:ascii="Times New Roman" w:hAnsi="Times New Roman" w:eastAsia="宋体"/>
        </w:rPr>
        <w:t>But they kept coming. "Four black,” his father said. “One mallard (绿头鸭）</w:t>
      </w:r>
      <w:r>
        <w:rPr>
          <w:rFonts w:hint="eastAsia" w:ascii="Times New Roman" w:hAnsi="Times New Roman" w:eastAsia="宋体"/>
          <w:lang w:eastAsia="zh-CN"/>
        </w:rPr>
        <w:t>.</w:t>
      </w:r>
      <w:r>
        <w:rPr>
          <w:rFonts w:ascii="Times New Roman" w:hAnsi="Times New Roman" w:eastAsia="宋体"/>
        </w:rPr>
        <w:t>” High above, Jeremy heard the pulsing whistle of wings as the flight began to circle. The mallard was leading, his feet dropping down, reaching for the silver-colored water. Closer, closer... “Get set,” his father whispered.</w:t>
      </w:r>
    </w:p>
    <w:p>
      <w:pPr>
        <w:pStyle w:val="19"/>
        <w:spacing w:line="360" w:lineRule="auto"/>
        <w:ind w:firstLine="440" w:firstLineChars="200"/>
        <w:jc w:val="both"/>
        <w:rPr>
          <w:rFonts w:ascii="Times New Roman" w:hAnsi="Times New Roman" w:eastAsia="宋体"/>
        </w:rPr>
      </w:pPr>
      <w:r>
        <w:rPr>
          <w:rFonts w:ascii="Times New Roman" w:hAnsi="Times New Roman" w:eastAsia="宋体"/>
        </w:rPr>
        <w:t>“Now!” cried Jeremy's father. “Take them!”</w:t>
      </w:r>
    </w:p>
    <w:p>
      <w:pPr>
        <w:pStyle w:val="19"/>
        <w:spacing w:line="360" w:lineRule="auto"/>
        <w:ind w:firstLine="440" w:firstLineChars="200"/>
        <w:jc w:val="both"/>
        <w:rPr>
          <w:rFonts w:ascii="Times New Roman" w:hAnsi="Times New Roman" w:eastAsia="宋体"/>
        </w:rPr>
      </w:pPr>
      <w:r>
        <w:rPr>
          <w:rFonts w:ascii="Times New Roman" w:hAnsi="Times New Roman" w:eastAsia="宋体"/>
        </w:rPr>
        <w:t xml:space="preserve">Jeremy felt his body obey. He stood up, holding the gun. In the same instant, the wild ducks saw the gunners and </w:t>
      </w:r>
      <w:r>
        <w:rPr>
          <w:rFonts w:ascii="Times New Roman" w:hAnsi="Times New Roman" w:eastAsia="宋体"/>
          <w:u w:val="single"/>
        </w:rPr>
        <w:t>flew</w:t>
      </w:r>
      <w:r>
        <w:rPr>
          <w:rFonts w:ascii="Times New Roman" w:hAnsi="Times New Roman" w:eastAsia="宋体"/>
        </w:rPr>
        <w:t>. “Shoot!” said something sharply in Jeremy's brain. B</w:t>
      </w:r>
      <w:r>
        <w:rPr>
          <w:rFonts w:ascii="Times New Roman" w:hAnsi="Times New Roman" w:eastAsia="宋体"/>
        </w:rPr>
        <w:drawing>
          <wp:inline distT="0" distB="0" distL="0" distR="0">
            <wp:extent cx="22860" cy="20320"/>
            <wp:effectExtent l="0" t="0" r="0" b="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pic:nvPicPr>
                  <pic:blipFill>
                    <a:blip r:embed="rId4"/>
                    <a:stretch>
                      <a:fillRect/>
                    </a:stretch>
                  </pic:blipFill>
                  <pic:spPr>
                    <a:xfrm>
                      <a:off x="0" y="0"/>
                      <a:ext cx="22860" cy="20320"/>
                    </a:xfrm>
                    <a:prstGeom prst="rect">
                      <a:avLst/>
                    </a:prstGeom>
                  </pic:spPr>
                </pic:pic>
              </a:graphicData>
            </a:graphic>
          </wp:inline>
        </w:drawing>
      </w:r>
      <w:r>
        <w:rPr>
          <w:rFonts w:ascii="Times New Roman" w:hAnsi="Times New Roman" w:eastAsia="宋体"/>
        </w:rPr>
        <w:t>ut up went the mallard higher still, until suddenly he caught the full force of the wind and flew away, out of range.</w:t>
      </w:r>
    </w:p>
    <w:p>
      <w:pPr>
        <w:pStyle w:val="19"/>
        <w:spacing w:line="360" w:lineRule="auto"/>
        <w:rPr>
          <w:rFonts w:ascii="Times New Roman" w:hAnsi="Times New Roman" w:eastAsia="宋体"/>
          <w:lang w:eastAsia="zh-CN"/>
        </w:rPr>
      </w:pPr>
      <w:r>
        <w:rPr>
          <w:rFonts w:ascii="Times New Roman" w:hAnsi="Times New Roman" w:eastAsia="宋体"/>
          <w:lang w:eastAsia="zh-CN"/>
        </w:rPr>
        <w:t>注意：</w:t>
      </w:r>
    </w:p>
    <w:p>
      <w:pPr>
        <w:pStyle w:val="19"/>
        <w:spacing w:line="360" w:lineRule="auto"/>
        <w:rPr>
          <w:rFonts w:ascii="Times New Roman" w:hAnsi="Times New Roman" w:eastAsia="宋体"/>
          <w:lang w:eastAsia="zh-CN"/>
        </w:rPr>
      </w:pPr>
      <w:r>
        <w:rPr>
          <w:rFonts w:ascii="Times New Roman" w:hAnsi="Times New Roman" w:eastAsia="宋体"/>
          <w:lang w:eastAsia="zh-CN"/>
        </w:rPr>
        <w:t>1.所续写短文的词数应为150左右；</w:t>
      </w:r>
    </w:p>
    <w:p>
      <w:pPr>
        <w:pStyle w:val="19"/>
        <w:spacing w:line="360" w:lineRule="auto"/>
        <w:rPr>
          <w:rFonts w:ascii="Times New Roman" w:hAnsi="Times New Roman" w:eastAsia="宋体"/>
          <w:lang w:eastAsia="zh-CN"/>
        </w:rPr>
      </w:pPr>
      <w:r>
        <w:rPr>
          <w:rFonts w:ascii="Times New Roman" w:hAnsi="Times New Roman" w:eastAsia="宋体"/>
          <w:lang w:eastAsia="zh-CN"/>
        </w:rPr>
        <w:t>2.至少使用5个短文中标有下划线的关键词语；</w:t>
      </w:r>
    </w:p>
    <w:p>
      <w:pPr>
        <w:pStyle w:val="19"/>
        <w:spacing w:line="360" w:lineRule="auto"/>
        <w:rPr>
          <w:rFonts w:ascii="Times New Roman" w:hAnsi="Times New Roman" w:eastAsia="宋体"/>
          <w:lang w:eastAsia="zh-CN"/>
        </w:rPr>
      </w:pPr>
      <w:r>
        <w:rPr>
          <w:rFonts w:ascii="Times New Roman" w:hAnsi="Times New Roman" w:eastAsia="宋体"/>
          <w:lang w:eastAsia="zh-CN"/>
        </w:rPr>
        <w:t>3.续写部分分为两段，每段的开头语已为你写好；</w:t>
      </w:r>
    </w:p>
    <w:p>
      <w:pPr>
        <w:pStyle w:val="19"/>
        <w:spacing w:line="360" w:lineRule="auto"/>
        <w:rPr>
          <w:rFonts w:ascii="Times New Roman" w:hAnsi="Times New Roman" w:eastAsia="宋体"/>
          <w:lang w:eastAsia="zh-CN"/>
        </w:rPr>
      </w:pPr>
      <w:r>
        <w:rPr>
          <w:rFonts w:ascii="Times New Roman" w:hAnsi="Times New Roman" w:eastAsia="宋体"/>
          <w:lang w:eastAsia="zh-CN"/>
        </w:rPr>
        <w:t>4.续写完成后，请用下划线标出你所使用的关键词语。</w:t>
      </w:r>
    </w:p>
    <w:p>
      <w:pPr>
        <w:pStyle w:val="19"/>
        <w:spacing w:line="360" w:lineRule="auto"/>
        <w:rPr>
          <w:rFonts w:ascii="Times New Roman" w:hAnsi="Times New Roman" w:eastAsia="宋体"/>
        </w:rPr>
      </w:pPr>
      <w:r>
        <w:rPr>
          <w:rFonts w:ascii="Times New Roman" w:hAnsi="Times New Roman" w:eastAsia="宋体"/>
        </w:rPr>
        <w:t>Paragraph 1:</w:t>
      </w:r>
    </w:p>
    <w:p>
      <w:pPr>
        <w:pStyle w:val="19"/>
        <w:spacing w:line="360" w:lineRule="auto"/>
        <w:rPr>
          <w:rFonts w:ascii="Times New Roman" w:hAnsi="Times New Roman" w:eastAsia="宋体"/>
        </w:rPr>
      </w:pPr>
      <w:r>
        <w:rPr>
          <w:rFonts w:ascii="Times New Roman" w:hAnsi="Times New Roman" w:eastAsia="宋体"/>
        </w:rPr>
        <w:t>His father asked in a controlled voice, “Why didn't you shoot?”</w:t>
      </w:r>
    </w:p>
    <w:p>
      <w:pPr>
        <w:pStyle w:val="19"/>
        <w:spacing w:line="360" w:lineRule="auto"/>
        <w:rPr>
          <w:rFonts w:ascii="Times New Roman" w:hAnsi="Times New Roman" w:eastAsia="宋体"/>
        </w:rPr>
      </w:pPr>
      <w:r>
        <w:rPr>
          <w:rFonts w:ascii="Times New Roman" w:hAnsi="Times New Roman" w:eastAsia="宋体"/>
        </w:rPr>
        <w:t>Paragraph 2:</w:t>
      </w:r>
    </w:p>
    <w:p>
      <w:pPr>
        <w:pStyle w:val="19"/>
        <w:spacing w:line="360" w:lineRule="auto"/>
      </w:pPr>
      <w:r>
        <w:rPr>
          <w:rFonts w:ascii="Times New Roman" w:hAnsi="Times New Roman" w:eastAsia="宋体"/>
        </w:rPr>
        <w:t>To Jeremy's surprise, his father was handing the camera to him.</w:t>
      </w:r>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ＭＳ 明朝">
    <w:altName w:val="宋体"/>
    <w:panose1 w:val="00000000000000000000"/>
    <w:charset w:val="86"/>
    <w:family w:val="auto"/>
    <w:pitch w:val="default"/>
    <w:sig w:usb0="00000000" w:usb1="00000000" w:usb2="00000000" w:usb3="00000000" w:csb0="00040001" w:csb1="00000000"/>
  </w:font>
  <w:font w:name="ＭＳ 明朝">
    <w:altName w:val="宋体"/>
    <w:panose1 w:val="00000000000000000000"/>
    <w:charset w:val="86"/>
    <w:family w:val="auto"/>
    <w:pitch w:val="default"/>
    <w:sig w:usb0="00000000" w:usb1="00000000" w:usb2="00000000" w:usb3="00000000" w:csb0="00000000" w:csb1="00000000"/>
  </w:font>
  <w:font w:name="微软雅黑">
    <w:panose1 w:val="020B0503020204020204"/>
    <w:charset w:val="86"/>
    <w:family w:val="swiss"/>
    <w:pitch w:val="default"/>
    <w:sig w:usb0="80000287" w:usb1="2ACF3C50" w:usb2="00000016" w:usb3="00000000" w:csb0="0004001F" w:csb1="00000000"/>
  </w:font>
  <w:font w:name="MS Gothic">
    <w:panose1 w:val="020B0609070205080204"/>
    <w:charset w:val="80"/>
    <w:family w:val="auto"/>
    <w:pitch w:val="default"/>
    <w:sig w:usb0="E00002FF" w:usb1="6AC7FDFB" w:usb2="08000012" w:usb3="00000000" w:csb0="4002009F" w:csb1="DFD70000"/>
  </w:font>
  <w:font w:name="Courier">
    <w:altName w:val="Courier New"/>
    <w:panose1 w:val="02070409020205020404"/>
    <w:charset w:val="00"/>
    <w:family w:val="auto"/>
    <w:pitch w:val="default"/>
    <w:sig w:usb0="00000000" w:usb1="00000000" w:usb2="00000000" w:usb3="00000000" w:csb0="00000001" w:csb1="00000000"/>
  </w:font>
  <w:font w:name="ＭＳ 明朝">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FFFFFF7E"/>
    <w:lvl w:ilvl="0" w:tentative="0">
      <w:start w:val="1"/>
      <w:numFmt w:val="decimal"/>
      <w:pStyle w:val="20"/>
      <w:lvlText w:val="%1."/>
      <w:lvlJc w:val="left"/>
      <w:pPr>
        <w:tabs>
          <w:tab w:val="left" w:pos="1080"/>
        </w:tabs>
        <w:ind w:left="1080" w:hanging="360"/>
      </w:pPr>
    </w:lvl>
  </w:abstractNum>
  <w:abstractNum w:abstractNumId="1">
    <w:nsid w:val="FFFFFF7F"/>
    <w:multiLevelType w:val="singleLevel"/>
    <w:tmpl w:val="FFFFFF7F"/>
    <w:lvl w:ilvl="0" w:tentative="0">
      <w:start w:val="1"/>
      <w:numFmt w:val="decimal"/>
      <w:pStyle w:val="13"/>
      <w:lvlText w:val="%1."/>
      <w:lvlJc w:val="left"/>
      <w:pPr>
        <w:tabs>
          <w:tab w:val="left" w:pos="720"/>
        </w:tabs>
        <w:ind w:left="720" w:hanging="360"/>
      </w:pPr>
    </w:lvl>
  </w:abstractNum>
  <w:abstractNum w:abstractNumId="2">
    <w:nsid w:val="FFFFFF82"/>
    <w:multiLevelType w:val="singleLevel"/>
    <w:tmpl w:val="FFFFFF82"/>
    <w:lvl w:ilvl="0" w:tentative="0">
      <w:start w:val="1"/>
      <w:numFmt w:val="bullet"/>
      <w:pStyle w:val="18"/>
      <w:lvlText w:val=""/>
      <w:lvlJc w:val="left"/>
      <w:pPr>
        <w:tabs>
          <w:tab w:val="left" w:pos="1080"/>
        </w:tabs>
        <w:ind w:left="1080" w:hanging="360"/>
      </w:pPr>
      <w:rPr>
        <w:rFonts w:hint="default" w:ascii="Symbol" w:hAnsi="Symbol"/>
      </w:rPr>
    </w:lvl>
  </w:abstractNum>
  <w:abstractNum w:abstractNumId="3">
    <w:nsid w:val="FFFFFF83"/>
    <w:multiLevelType w:val="singleLevel"/>
    <w:tmpl w:val="FFFFFF83"/>
    <w:lvl w:ilvl="0" w:tentative="0">
      <w:start w:val="1"/>
      <w:numFmt w:val="bullet"/>
      <w:pStyle w:val="23"/>
      <w:lvlText w:val=""/>
      <w:lvlJc w:val="left"/>
      <w:pPr>
        <w:tabs>
          <w:tab w:val="left" w:pos="720"/>
        </w:tabs>
        <w:ind w:left="720" w:hanging="360"/>
      </w:pPr>
      <w:rPr>
        <w:rFonts w:hint="default" w:ascii="Symbol" w:hAnsi="Symbol"/>
      </w:rPr>
    </w:lvl>
  </w:abstractNum>
  <w:abstractNum w:abstractNumId="4">
    <w:nsid w:val="FFFFFF88"/>
    <w:multiLevelType w:val="singleLevel"/>
    <w:tmpl w:val="FFFFFF88"/>
    <w:lvl w:ilvl="0" w:tentative="0">
      <w:start w:val="1"/>
      <w:numFmt w:val="decimal"/>
      <w:pStyle w:val="14"/>
      <w:lvlText w:val="%1."/>
      <w:lvlJc w:val="left"/>
      <w:pPr>
        <w:tabs>
          <w:tab w:val="left" w:pos="360"/>
        </w:tabs>
        <w:ind w:left="360" w:hanging="360"/>
      </w:pPr>
    </w:lvl>
  </w:abstractNum>
  <w:abstractNum w:abstractNumId="5">
    <w:nsid w:val="FFFFFF89"/>
    <w:multiLevelType w:val="singleLevel"/>
    <w:tmpl w:val="FFFFFF89"/>
    <w:lvl w:ilvl="0" w:tentative="0">
      <w:start w:val="1"/>
      <w:numFmt w:val="bullet"/>
      <w:pStyle w:val="16"/>
      <w:lvlText w:val=""/>
      <w:lvlJc w:val="left"/>
      <w:pPr>
        <w:tabs>
          <w:tab w:val="left" w:pos="360"/>
        </w:tabs>
        <w:ind w:left="360" w:hanging="360"/>
      </w:pPr>
      <w:rPr>
        <w:rFonts w:hint="default" w:ascii="Symbol" w:hAnsi="Symbol"/>
      </w:rPr>
    </w:lvl>
  </w:abstractNum>
  <w:num w:numId="1">
    <w:abstractNumId w:val="1"/>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730"/>
    <w:rsid w:val="00034616"/>
    <w:rsid w:val="0006063C"/>
    <w:rsid w:val="00075381"/>
    <w:rsid w:val="0009545E"/>
    <w:rsid w:val="000974F9"/>
    <w:rsid w:val="000C58B6"/>
    <w:rsid w:val="000D7189"/>
    <w:rsid w:val="000D74B6"/>
    <w:rsid w:val="000E57DC"/>
    <w:rsid w:val="000E7B94"/>
    <w:rsid w:val="00104B79"/>
    <w:rsid w:val="001343FD"/>
    <w:rsid w:val="001416D7"/>
    <w:rsid w:val="0015074B"/>
    <w:rsid w:val="00173EF0"/>
    <w:rsid w:val="001745DA"/>
    <w:rsid w:val="001977E4"/>
    <w:rsid w:val="001B7D43"/>
    <w:rsid w:val="001E3FA0"/>
    <w:rsid w:val="00216E42"/>
    <w:rsid w:val="00233531"/>
    <w:rsid w:val="002337BA"/>
    <w:rsid w:val="002518AB"/>
    <w:rsid w:val="002672A8"/>
    <w:rsid w:val="00270F03"/>
    <w:rsid w:val="00291A8F"/>
    <w:rsid w:val="0029639D"/>
    <w:rsid w:val="002A3AA3"/>
    <w:rsid w:val="002E4A02"/>
    <w:rsid w:val="00326F17"/>
    <w:rsid w:val="00326F90"/>
    <w:rsid w:val="0033266C"/>
    <w:rsid w:val="00385F22"/>
    <w:rsid w:val="003B59E4"/>
    <w:rsid w:val="003E4EE9"/>
    <w:rsid w:val="003F08C2"/>
    <w:rsid w:val="00414932"/>
    <w:rsid w:val="00472738"/>
    <w:rsid w:val="00477B47"/>
    <w:rsid w:val="004B228E"/>
    <w:rsid w:val="004D098C"/>
    <w:rsid w:val="004D45F9"/>
    <w:rsid w:val="004F0A7F"/>
    <w:rsid w:val="004F4D8F"/>
    <w:rsid w:val="00504C08"/>
    <w:rsid w:val="00521A75"/>
    <w:rsid w:val="005459F6"/>
    <w:rsid w:val="00583B00"/>
    <w:rsid w:val="005A223E"/>
    <w:rsid w:val="005C2C60"/>
    <w:rsid w:val="005E37B4"/>
    <w:rsid w:val="005F311C"/>
    <w:rsid w:val="00613FA3"/>
    <w:rsid w:val="00627B0C"/>
    <w:rsid w:val="006579FD"/>
    <w:rsid w:val="00690A7F"/>
    <w:rsid w:val="00732EEC"/>
    <w:rsid w:val="007338EC"/>
    <w:rsid w:val="0074555B"/>
    <w:rsid w:val="007850BC"/>
    <w:rsid w:val="007B13A1"/>
    <w:rsid w:val="007B43FF"/>
    <w:rsid w:val="007D41BF"/>
    <w:rsid w:val="008069E2"/>
    <w:rsid w:val="00812C6A"/>
    <w:rsid w:val="00821658"/>
    <w:rsid w:val="0084285C"/>
    <w:rsid w:val="0084638B"/>
    <w:rsid w:val="00861070"/>
    <w:rsid w:val="0088304B"/>
    <w:rsid w:val="00892272"/>
    <w:rsid w:val="008927C9"/>
    <w:rsid w:val="00897878"/>
    <w:rsid w:val="008A6F44"/>
    <w:rsid w:val="008D275D"/>
    <w:rsid w:val="008E6703"/>
    <w:rsid w:val="008E7158"/>
    <w:rsid w:val="008E7987"/>
    <w:rsid w:val="008F2482"/>
    <w:rsid w:val="008F4831"/>
    <w:rsid w:val="0090176A"/>
    <w:rsid w:val="009D60E8"/>
    <w:rsid w:val="009F6012"/>
    <w:rsid w:val="00A05DAC"/>
    <w:rsid w:val="00AA1D8D"/>
    <w:rsid w:val="00AE419D"/>
    <w:rsid w:val="00AF584A"/>
    <w:rsid w:val="00B01092"/>
    <w:rsid w:val="00B464E5"/>
    <w:rsid w:val="00B47730"/>
    <w:rsid w:val="00B50A83"/>
    <w:rsid w:val="00B50C03"/>
    <w:rsid w:val="00B6543D"/>
    <w:rsid w:val="00B77178"/>
    <w:rsid w:val="00B81E33"/>
    <w:rsid w:val="00B83110"/>
    <w:rsid w:val="00BA20E5"/>
    <w:rsid w:val="00BB6421"/>
    <w:rsid w:val="00BD4523"/>
    <w:rsid w:val="00BE15BE"/>
    <w:rsid w:val="00C63345"/>
    <w:rsid w:val="00C65E59"/>
    <w:rsid w:val="00C96B8D"/>
    <w:rsid w:val="00CB0664"/>
    <w:rsid w:val="00CB6674"/>
    <w:rsid w:val="00CB7D01"/>
    <w:rsid w:val="00CD3B32"/>
    <w:rsid w:val="00CE12D2"/>
    <w:rsid w:val="00CE3301"/>
    <w:rsid w:val="00CF1FEF"/>
    <w:rsid w:val="00CF72E2"/>
    <w:rsid w:val="00D06208"/>
    <w:rsid w:val="00D14F7B"/>
    <w:rsid w:val="00D26516"/>
    <w:rsid w:val="00D51583"/>
    <w:rsid w:val="00E24C5A"/>
    <w:rsid w:val="00E62D57"/>
    <w:rsid w:val="00E94E64"/>
    <w:rsid w:val="00EA1B3D"/>
    <w:rsid w:val="00ED14E5"/>
    <w:rsid w:val="00ED2C42"/>
    <w:rsid w:val="00EF3453"/>
    <w:rsid w:val="00EF4D9E"/>
    <w:rsid w:val="00EF73B5"/>
    <w:rsid w:val="00EF7CE3"/>
    <w:rsid w:val="00F06A2D"/>
    <w:rsid w:val="00F101E0"/>
    <w:rsid w:val="00F274F4"/>
    <w:rsid w:val="00F32DA0"/>
    <w:rsid w:val="00F34C34"/>
    <w:rsid w:val="00F436EE"/>
    <w:rsid w:val="00F70DDF"/>
    <w:rsid w:val="00F82EF6"/>
    <w:rsid w:val="00F86BDE"/>
    <w:rsid w:val="00F90458"/>
    <w:rsid w:val="00FA60FE"/>
    <w:rsid w:val="00FB6EE0"/>
    <w:rsid w:val="00FC006D"/>
    <w:rsid w:val="00FC5B7E"/>
    <w:rsid w:val="00FC693F"/>
    <w:rsid w:val="00FD2587"/>
    <w:rsid w:val="00FF53A2"/>
    <w:rsid w:val="1DF76AF1"/>
    <w:rsid w:val="30B77317"/>
    <w:rsid w:val="4BE769B2"/>
    <w:rsid w:val="4D075D8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qFormat="1" w:uiPriority="99" w:semiHidden="0" w:name="macro"/>
    <w:lsdException w:uiPriority="99" w:name="toa heading"/>
    <w:lsdException w:qFormat="1" w:uiPriority="99" w:semiHidden="0" w:name="List"/>
    <w:lsdException w:qFormat="1" w:uiPriority="99" w:semiHidden="0" w:name="List Bullet"/>
    <w:lsdException w:qFormat="1" w:uiPriority="99" w:semiHidden="0" w:name="List Number"/>
    <w:lsdException w:qFormat="1" w:uiPriority="99" w:semiHidden="0" w:name="List 2"/>
    <w:lsdException w:qFormat="1" w:uiPriority="99" w:semiHidden="0" w:name="List 3"/>
    <w:lsdException w:uiPriority="99" w:name="List 4"/>
    <w:lsdException w:uiPriority="99" w:name="List 5"/>
    <w:lsdException w:qFormat="1" w:uiPriority="99" w:semiHidden="0" w:name="List Bullet 2"/>
    <w:lsdException w:qFormat="1" w:uiPriority="99" w:semiHidden="0" w:name="List Bullet 3"/>
    <w:lsdException w:uiPriority="99" w:name="List Bullet 4"/>
    <w:lsdException w:uiPriority="99" w:name="List Bullet 5"/>
    <w:lsdException w:qFormat="1" w:uiPriority="99" w:semiHidden="0" w:name="List Number 2"/>
    <w:lsdException w:qFormat="1" w:uiPriority="99" w:semiHidden="0"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semiHidden="0" w:name="Body Text"/>
    <w:lsdException w:uiPriority="99" w:name="Body Text Indent"/>
    <w:lsdException w:qFormat="1" w:uiPriority="99" w:semiHidden="0" w:name="List Continue"/>
    <w:lsdException w:qFormat="1" w:uiPriority="99" w:semiHidden="0" w:name="List Continue 2"/>
    <w:lsdException w:qFormat="1" w:uiPriority="99" w:semiHidden="0"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semiHidden="0" w:name="Body Text 2"/>
    <w:lsdException w:qFormat="1" w:uiPriority="99"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sdException w:qFormat="1" w:unhideWhenUsed="0" w:uiPriority="60" w:semiHidden="0" w:name="Light Shading"/>
    <w:lsdException w:qFormat="1" w:unhideWhenUsed="0" w:uiPriority="61" w:semiHidden="0" w:name="Light List"/>
    <w:lsdException w:qFormat="1" w:unhideWhenUsed="0" w:uiPriority="62" w:semiHidden="0" w:name="Light Grid"/>
    <w:lsdException w:unhideWhenUsed="0" w:uiPriority="63" w:semiHidden="0" w:name="Medium Shading 1"/>
    <w:lsdException w:unhideWhenUsed="0" w:uiPriority="64" w:semiHidden="0" w:name="Medium Shading 2"/>
    <w:lsdException w:qFormat="1" w:unhideWhenUsed="0" w:uiPriority="65" w:semiHidden="0" w:name="Medium List 1"/>
    <w:lsdException w:unhideWhenUsed="0" w:uiPriority="66" w:semiHidden="0" w:name="Medium List 2"/>
    <w:lsdException w:unhideWhenUsed="0" w:uiPriority="67" w:semiHidden="0" w:name="Medium Grid 1"/>
    <w:lsdException w:qFormat="1" w:unhideWhenUsed="0" w:uiPriority="68" w:semiHidden="0" w:name="Medium Grid 2"/>
    <w:lsdException w:qFormat="1" w:unhideWhenUsed="0" w:uiPriority="69" w:semiHidden="0" w:name="Medium Grid 3"/>
    <w:lsdException w:qFormat="1"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qFormat="1" w:unhideWhenUsed="0" w:uiPriority="60" w:semiHidden="0" w:name="Light Shading Accent 1"/>
    <w:lsdException w:qFormat="1" w:unhideWhenUsed="0" w:uiPriority="61" w:semiHidden="0" w:name="Light List Accent 1"/>
    <w:lsdException w:qFormat="1" w:unhideWhenUsed="0" w:uiPriority="62" w:semiHidden="0" w:name="Light Grid Accent 1"/>
    <w:lsdException w:unhideWhenUsed="0" w:uiPriority="63" w:semiHidden="0" w:name="Medium Shading 1 Accent 1"/>
    <w:lsdException w:unhideWhenUsed="0" w:uiPriority="64" w:semiHidden="0" w:name="Medium Shading 2 Accent 1"/>
    <w:lsdException w:qFormat="1"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qFormat="1" w:unhideWhenUsed="0" w:uiPriority="66" w:semiHidden="0" w:name="Medium List 2 Accent 1"/>
    <w:lsdException w:unhideWhenUsed="0" w:uiPriority="67" w:semiHidden="0" w:name="Medium Grid 1 Accent 1"/>
    <w:lsdException w:qFormat="1" w:unhideWhenUsed="0" w:uiPriority="68" w:semiHidden="0" w:name="Medium Grid 2 Accent 1"/>
    <w:lsdException w:qFormat="1"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qFormat="1" w:unhideWhenUsed="0" w:uiPriority="60" w:semiHidden="0" w:name="Light Shading Accent 2"/>
    <w:lsdException w:qFormat="1" w:unhideWhenUsed="0" w:uiPriority="61" w:semiHidden="0" w:name="Light List Accent 2"/>
    <w:lsdException w:qFormat="1"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qFormat="1" w:unhideWhenUsed="0" w:uiPriority="67" w:semiHidden="0" w:name="Medium Grid 1 Accent 2"/>
    <w:lsdException w:qFormat="1" w:unhideWhenUsed="0" w:uiPriority="68" w:semiHidden="0" w:name="Medium Grid 2 Accent 2"/>
    <w:lsdException w:qFormat="1" w:unhideWhenUsed="0" w:uiPriority="69" w:semiHidden="0" w:name="Medium Grid 3 Accent 2"/>
    <w:lsdException w:qFormat="1"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qFormat="1" w:unhideWhenUsed="0" w:uiPriority="61" w:semiHidden="0" w:name="Light List Accent 3"/>
    <w:lsdException w:qFormat="1" w:unhideWhenUsed="0" w:uiPriority="62" w:semiHidden="0" w:name="Light Grid Accent 3"/>
    <w:lsdException w:unhideWhenUsed="0" w:uiPriority="63" w:semiHidden="0" w:name="Medium Shading 1 Accent 3"/>
    <w:lsdException w:unhideWhenUsed="0" w:uiPriority="64" w:semiHidden="0" w:name="Medium Shading 2 Accent 3"/>
    <w:lsdException w:qFormat="1" w:unhideWhenUsed="0" w:uiPriority="65" w:semiHidden="0" w:name="Medium List 1 Accent 3"/>
    <w:lsdException w:unhideWhenUsed="0" w:uiPriority="66" w:semiHidden="0" w:name="Medium List 2 Accent 3"/>
    <w:lsdException w:unhideWhenUsed="0" w:uiPriority="67" w:semiHidden="0" w:name="Medium Grid 1 Accent 3"/>
    <w:lsdException w:qFormat="1" w:unhideWhenUsed="0" w:uiPriority="68" w:semiHidden="0" w:name="Medium Grid 2 Accent 3"/>
    <w:lsdException w:qFormat="1" w:unhideWhenUsed="0" w:uiPriority="69" w:semiHidden="0" w:name="Medium Grid 3 Accent 3"/>
    <w:lsdException w:qFormat="1"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qFormat="1" w:unhideWhenUsed="0" w:uiPriority="60" w:semiHidden="0" w:name="Light Shading Accent 4"/>
    <w:lsdException w:qFormat="1" w:unhideWhenUsed="0" w:uiPriority="61" w:semiHidden="0" w:name="Light List Accent 4"/>
    <w:lsdException w:qFormat="1" w:unhideWhenUsed="0" w:uiPriority="62" w:semiHidden="0" w:name="Light Grid Accent 4"/>
    <w:lsdException w:unhideWhenUsed="0" w:uiPriority="63" w:semiHidden="0" w:name="Medium Shading 1 Accent 4"/>
    <w:lsdException w:qFormat="1" w:unhideWhenUsed="0" w:uiPriority="64" w:semiHidden="0" w:name="Medium Shading 2 Accent 4"/>
    <w:lsdException w:qFormat="1" w:unhideWhenUsed="0" w:uiPriority="65" w:semiHidden="0" w:name="Medium List 1 Accent 4"/>
    <w:lsdException w:unhideWhenUsed="0" w:uiPriority="66" w:semiHidden="0" w:name="Medium List 2 Accent 4"/>
    <w:lsdException w:qFormat="1" w:unhideWhenUsed="0" w:uiPriority="67" w:semiHidden="0" w:name="Medium Grid 1 Accent 4"/>
    <w:lsdException w:qFormat="1" w:unhideWhenUsed="0" w:uiPriority="68" w:semiHidden="0" w:name="Medium Grid 2 Accent 4"/>
    <w:lsdException w:qFormat="1" w:unhideWhenUsed="0" w:uiPriority="69" w:semiHidden="0" w:name="Medium Grid 3 Accent 4"/>
    <w:lsdException w:qFormat="1"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qFormat="1" w:unhideWhenUsed="0" w:uiPriority="60" w:semiHidden="0" w:name="Light Shading Accent 5"/>
    <w:lsdException w:qFormat="1" w:unhideWhenUsed="0" w:uiPriority="61" w:semiHidden="0" w:name="Light List Accent 5"/>
    <w:lsdException w:unhideWhenUsed="0" w:uiPriority="62" w:semiHidden="0" w:name="Light Grid Accent 5"/>
    <w:lsdException w:unhideWhenUsed="0" w:uiPriority="63" w:semiHidden="0" w:name="Medium Shading 1 Accent 5"/>
    <w:lsdException w:qFormat="1" w:unhideWhenUsed="0" w:uiPriority="64" w:semiHidden="0" w:name="Medium Shading 2 Accent 5"/>
    <w:lsdException w:qFormat="1" w:unhideWhenUsed="0" w:uiPriority="65" w:semiHidden="0" w:name="Medium List 1 Accent 5"/>
    <w:lsdException w:unhideWhenUsed="0" w:uiPriority="66" w:semiHidden="0" w:name="Medium List 2 Accent 5"/>
    <w:lsdException w:qFormat="1" w:unhideWhenUsed="0" w:uiPriority="67" w:semiHidden="0" w:name="Medium Grid 1 Accent 5"/>
    <w:lsdException w:qFormat="1" w:unhideWhenUsed="0" w:uiPriority="68" w:semiHidden="0" w:name="Medium Grid 2 Accent 5"/>
    <w:lsdException w:unhideWhenUsed="0" w:uiPriority="69" w:semiHidden="0" w:name="Medium Grid 3 Accent 5"/>
    <w:lsdException w:qFormat="1"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qFormat="1" w:unhideWhenUsed="0" w:uiPriority="60" w:semiHidden="0" w:name="Light Shading Accent 6"/>
    <w:lsdException w:qFormat="1"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qFormat="1" w:unhideWhenUsed="0" w:uiPriority="67" w:semiHidden="0" w:name="Medium Grid 1 Accent 6"/>
    <w:lsdException w:qFormat="1" w:unhideWhenUsed="0" w:uiPriority="68" w:semiHidden="0" w:name="Medium Grid 2 Accent 6"/>
    <w:lsdException w:qFormat="1"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微软雅黑" w:hAnsi="微软雅黑" w:eastAsia="微软雅黑" w:cstheme="minorBidi"/>
      <w:sz w:val="22"/>
      <w:szCs w:val="22"/>
      <w:lang w:val="en-US" w:eastAsia="en-US" w:bidi="ar-SA"/>
    </w:rPr>
  </w:style>
  <w:style w:type="paragraph" w:styleId="3">
    <w:name w:val="heading 1"/>
    <w:basedOn w:val="1"/>
    <w:next w:val="1"/>
    <w:link w:val="138"/>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4">
    <w:name w:val="heading 2"/>
    <w:basedOn w:val="1"/>
    <w:next w:val="1"/>
    <w:link w:val="139"/>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5">
    <w:name w:val="heading 3"/>
    <w:basedOn w:val="1"/>
    <w:next w:val="1"/>
    <w:link w:val="140"/>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6">
    <w:name w:val="heading 4"/>
    <w:basedOn w:val="1"/>
    <w:next w:val="1"/>
    <w:link w:val="150"/>
    <w:semiHidden/>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7">
    <w:name w:val="heading 5"/>
    <w:basedOn w:val="1"/>
    <w:next w:val="1"/>
    <w:link w:val="151"/>
    <w:semiHidden/>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8">
    <w:name w:val="heading 6"/>
    <w:basedOn w:val="1"/>
    <w:next w:val="1"/>
    <w:link w:val="152"/>
    <w:semiHidden/>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9">
    <w:name w:val="heading 7"/>
    <w:basedOn w:val="1"/>
    <w:next w:val="1"/>
    <w:link w:val="153"/>
    <w:semiHidden/>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10">
    <w:name w:val="heading 8"/>
    <w:basedOn w:val="1"/>
    <w:next w:val="1"/>
    <w:link w:val="154"/>
    <w:semiHidden/>
    <w:unhideWhenUsed/>
    <w:qFormat/>
    <w:uiPriority w:val="9"/>
    <w:pPr>
      <w:keepNext/>
      <w:keepLines/>
      <w:spacing w:before="200" w:after="0"/>
      <w:outlineLvl w:val="7"/>
    </w:pPr>
    <w:rPr>
      <w:rFonts w:asciiTheme="majorHAnsi" w:hAnsiTheme="majorHAnsi" w:eastAsiaTheme="majorEastAsia" w:cstheme="majorBidi"/>
      <w:color w:val="4F81BD" w:themeColor="accent1"/>
      <w:sz w:val="20"/>
      <w:szCs w:val="20"/>
      <w14:textFill>
        <w14:solidFill>
          <w14:schemeClr w14:val="accent1"/>
        </w14:solidFill>
      </w14:textFill>
    </w:rPr>
  </w:style>
  <w:style w:type="paragraph" w:styleId="11">
    <w:name w:val="heading 9"/>
    <w:basedOn w:val="1"/>
    <w:next w:val="1"/>
    <w:link w:val="155"/>
    <w:semiHidden/>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132">
    <w:name w:val="Default Paragraph Font"/>
    <w:semiHidden/>
    <w:unhideWhenUsed/>
    <w:uiPriority w:val="1"/>
  </w:style>
  <w:style w:type="table" w:default="1" w:styleId="32">
    <w:name w:val="Normal Table"/>
    <w:semiHidden/>
    <w:unhideWhenUsed/>
    <w:uiPriority w:val="99"/>
    <w:tblPr>
      <w:tblLayout w:type="fixed"/>
      <w:tblCellMar>
        <w:top w:w="0" w:type="dxa"/>
        <w:left w:w="108" w:type="dxa"/>
        <w:bottom w:w="0" w:type="dxa"/>
        <w:right w:w="108" w:type="dxa"/>
      </w:tblCellMar>
    </w:tblPr>
  </w:style>
  <w:style w:type="paragraph" w:styleId="2">
    <w:name w:val="macro"/>
    <w:link w:val="147"/>
    <w:unhideWhenUsed/>
    <w:qFormat/>
    <w:uiPriority w:val="99"/>
    <w:pPr>
      <w:tabs>
        <w:tab w:val="left" w:pos="576"/>
        <w:tab w:val="left" w:pos="1152"/>
        <w:tab w:val="left" w:pos="1728"/>
        <w:tab w:val="left" w:pos="2304"/>
        <w:tab w:val="left" w:pos="2880"/>
        <w:tab w:val="left" w:pos="3456"/>
        <w:tab w:val="left" w:pos="4032"/>
      </w:tabs>
      <w:spacing w:after="200" w:line="276" w:lineRule="auto"/>
    </w:pPr>
    <w:rPr>
      <w:rFonts w:ascii="Courier" w:hAnsi="Courier" w:eastAsiaTheme="minorEastAsia" w:cstheme="minorBidi"/>
      <w:lang w:val="en-US" w:eastAsia="en-US" w:bidi="ar-SA"/>
    </w:rPr>
  </w:style>
  <w:style w:type="paragraph" w:styleId="12">
    <w:name w:val="List 3"/>
    <w:basedOn w:val="1"/>
    <w:unhideWhenUsed/>
    <w:qFormat/>
    <w:uiPriority w:val="99"/>
    <w:pPr>
      <w:ind w:left="1080" w:hanging="360"/>
      <w:contextualSpacing/>
    </w:pPr>
  </w:style>
  <w:style w:type="paragraph" w:styleId="13">
    <w:name w:val="List Number 2"/>
    <w:basedOn w:val="1"/>
    <w:unhideWhenUsed/>
    <w:qFormat/>
    <w:uiPriority w:val="99"/>
    <w:pPr>
      <w:numPr>
        <w:ilvl w:val="0"/>
        <w:numId w:val="1"/>
      </w:numPr>
      <w:contextualSpacing/>
    </w:pPr>
  </w:style>
  <w:style w:type="paragraph" w:styleId="14">
    <w:name w:val="List Number"/>
    <w:basedOn w:val="1"/>
    <w:unhideWhenUsed/>
    <w:qFormat/>
    <w:uiPriority w:val="99"/>
    <w:pPr>
      <w:numPr>
        <w:ilvl w:val="0"/>
        <w:numId w:val="2"/>
      </w:numPr>
      <w:contextualSpacing/>
    </w:pPr>
  </w:style>
  <w:style w:type="paragraph" w:styleId="15">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6">
    <w:name w:val="List Bullet"/>
    <w:basedOn w:val="1"/>
    <w:unhideWhenUsed/>
    <w:qFormat/>
    <w:uiPriority w:val="99"/>
    <w:pPr>
      <w:numPr>
        <w:ilvl w:val="0"/>
        <w:numId w:val="3"/>
      </w:numPr>
      <w:contextualSpacing/>
    </w:pPr>
  </w:style>
  <w:style w:type="paragraph" w:styleId="17">
    <w:name w:val="Body Text 3"/>
    <w:basedOn w:val="1"/>
    <w:link w:val="146"/>
    <w:unhideWhenUsed/>
    <w:qFormat/>
    <w:uiPriority w:val="99"/>
    <w:pPr>
      <w:spacing w:after="120"/>
    </w:pPr>
    <w:rPr>
      <w:sz w:val="16"/>
      <w:szCs w:val="16"/>
    </w:rPr>
  </w:style>
  <w:style w:type="paragraph" w:styleId="18">
    <w:name w:val="List Bullet 3"/>
    <w:basedOn w:val="1"/>
    <w:unhideWhenUsed/>
    <w:qFormat/>
    <w:uiPriority w:val="99"/>
    <w:pPr>
      <w:numPr>
        <w:ilvl w:val="0"/>
        <w:numId w:val="4"/>
      </w:numPr>
      <w:contextualSpacing/>
    </w:pPr>
  </w:style>
  <w:style w:type="paragraph" w:styleId="19">
    <w:name w:val="Body Text"/>
    <w:basedOn w:val="1"/>
    <w:link w:val="144"/>
    <w:unhideWhenUsed/>
    <w:qFormat/>
    <w:uiPriority w:val="99"/>
    <w:pPr>
      <w:spacing w:after="120"/>
    </w:pPr>
  </w:style>
  <w:style w:type="paragraph" w:styleId="20">
    <w:name w:val="List Number 3"/>
    <w:basedOn w:val="1"/>
    <w:unhideWhenUsed/>
    <w:qFormat/>
    <w:uiPriority w:val="99"/>
    <w:pPr>
      <w:numPr>
        <w:ilvl w:val="0"/>
        <w:numId w:val="5"/>
      </w:numPr>
      <w:contextualSpacing/>
    </w:pPr>
  </w:style>
  <w:style w:type="paragraph" w:styleId="21">
    <w:name w:val="List 2"/>
    <w:basedOn w:val="1"/>
    <w:unhideWhenUsed/>
    <w:qFormat/>
    <w:uiPriority w:val="99"/>
    <w:pPr>
      <w:ind w:left="720" w:hanging="360"/>
      <w:contextualSpacing/>
    </w:pPr>
  </w:style>
  <w:style w:type="paragraph" w:styleId="22">
    <w:name w:val="List Continue"/>
    <w:basedOn w:val="1"/>
    <w:unhideWhenUsed/>
    <w:qFormat/>
    <w:uiPriority w:val="99"/>
    <w:pPr>
      <w:spacing w:after="120"/>
      <w:ind w:left="360"/>
      <w:contextualSpacing/>
    </w:pPr>
  </w:style>
  <w:style w:type="paragraph" w:styleId="23">
    <w:name w:val="List Bullet 2"/>
    <w:basedOn w:val="1"/>
    <w:unhideWhenUsed/>
    <w:qFormat/>
    <w:uiPriority w:val="99"/>
    <w:pPr>
      <w:numPr>
        <w:ilvl w:val="0"/>
        <w:numId w:val="6"/>
      </w:numPr>
      <w:contextualSpacing/>
    </w:pPr>
  </w:style>
  <w:style w:type="paragraph" w:styleId="24">
    <w:name w:val="footer"/>
    <w:basedOn w:val="1"/>
    <w:link w:val="136"/>
    <w:unhideWhenUsed/>
    <w:qFormat/>
    <w:uiPriority w:val="99"/>
    <w:pPr>
      <w:tabs>
        <w:tab w:val="center" w:pos="4680"/>
        <w:tab w:val="right" w:pos="9360"/>
      </w:tabs>
      <w:spacing w:after="0" w:line="240" w:lineRule="auto"/>
    </w:pPr>
  </w:style>
  <w:style w:type="paragraph" w:styleId="25">
    <w:name w:val="header"/>
    <w:basedOn w:val="1"/>
    <w:link w:val="135"/>
    <w:unhideWhenUsed/>
    <w:uiPriority w:val="99"/>
    <w:pPr>
      <w:tabs>
        <w:tab w:val="center" w:pos="4680"/>
        <w:tab w:val="right" w:pos="9360"/>
      </w:tabs>
      <w:spacing w:after="0" w:line="240" w:lineRule="auto"/>
    </w:pPr>
  </w:style>
  <w:style w:type="paragraph" w:styleId="26">
    <w:name w:val="Subtitle"/>
    <w:basedOn w:val="1"/>
    <w:next w:val="1"/>
    <w:link w:val="142"/>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27">
    <w:name w:val="List"/>
    <w:basedOn w:val="1"/>
    <w:unhideWhenUsed/>
    <w:qFormat/>
    <w:uiPriority w:val="99"/>
    <w:pPr>
      <w:ind w:left="360" w:hanging="360"/>
      <w:contextualSpacing/>
    </w:pPr>
  </w:style>
  <w:style w:type="paragraph" w:styleId="28">
    <w:name w:val="Body Text 2"/>
    <w:basedOn w:val="1"/>
    <w:link w:val="145"/>
    <w:unhideWhenUsed/>
    <w:qFormat/>
    <w:uiPriority w:val="99"/>
    <w:pPr>
      <w:spacing w:after="120" w:line="480" w:lineRule="auto"/>
    </w:pPr>
  </w:style>
  <w:style w:type="paragraph" w:styleId="29">
    <w:name w:val="List Continue 2"/>
    <w:basedOn w:val="1"/>
    <w:unhideWhenUsed/>
    <w:qFormat/>
    <w:uiPriority w:val="99"/>
    <w:pPr>
      <w:spacing w:after="120"/>
      <w:ind w:left="720"/>
      <w:contextualSpacing/>
    </w:pPr>
  </w:style>
  <w:style w:type="paragraph" w:styleId="30">
    <w:name w:val="List Continue 3"/>
    <w:basedOn w:val="1"/>
    <w:unhideWhenUsed/>
    <w:qFormat/>
    <w:uiPriority w:val="99"/>
    <w:pPr>
      <w:spacing w:after="120"/>
      <w:ind w:left="1080"/>
      <w:contextualSpacing/>
    </w:pPr>
  </w:style>
  <w:style w:type="paragraph" w:styleId="31">
    <w:name w:val="Title"/>
    <w:basedOn w:val="1"/>
    <w:next w:val="1"/>
    <w:link w:val="141"/>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table" w:styleId="33">
    <w:name w:val="Table Grid"/>
    <w:basedOn w:val="3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styleId="34">
    <w:name w:val="Light Shading"/>
    <w:basedOn w:val="32"/>
    <w:qFormat/>
    <w:uiPriority w:val="60"/>
    <w:rPr>
      <w:color w:val="000000" w:themeColor="text1" w:themeShade="BF"/>
    </w:rPr>
    <w:tblPr>
      <w:tblBorders>
        <w:top w:val="single" w:color="000000" w:themeColor="text1" w:sz="8" w:space="0"/>
        <w:bottom w:val="single" w:color="000000" w:themeColor="text1" w:sz="8" w:space="0"/>
      </w:tblBorders>
      <w:tblLayout w:type="fixed"/>
    </w:tblPr>
    <w:tblStylePr w:type="firstRow">
      <w:pPr>
        <w:spacing w:before="0" w:after="0" w:line="240" w:lineRule="auto"/>
      </w:pPr>
      <w:rPr>
        <w:b/>
        <w:bCs/>
      </w:rPr>
      <w:tblPr>
        <w:tblLayout w:type="fixed"/>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blLayout w:type="fixed"/>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BFBFBF" w:themeFill="text1" w:themeFillTint="3F"/>
      </w:tcPr>
    </w:tblStylePr>
    <w:tblStylePr w:type="band1Horz">
      <w:tblPr>
        <w:tblLayout w:type="fixed"/>
      </w:tblPr>
      <w:tcPr>
        <w:tcBorders>
          <w:left w:val="nil"/>
          <w:right w:val="nil"/>
          <w:insideH w:val="nil"/>
          <w:insideV w:val="nil"/>
        </w:tcBorders>
        <w:shd w:val="clear" w:color="auto" w:fill="BFBFBF" w:themeFill="text1" w:themeFillTint="3F"/>
      </w:tcPr>
    </w:tblStylePr>
  </w:style>
  <w:style w:type="table" w:styleId="35">
    <w:name w:val="Light Shading Accent 1"/>
    <w:basedOn w:val="32"/>
    <w:qFormat/>
    <w:uiPriority w:val="60"/>
    <w:rPr>
      <w:color w:val="376092" w:themeColor="accent1" w:themeShade="BF"/>
    </w:rPr>
    <w:tblPr>
      <w:tblBorders>
        <w:top w:val="single" w:color="4F81BD" w:themeColor="accent1" w:sz="8" w:space="0"/>
        <w:bottom w:val="single" w:color="4F81BD" w:themeColor="accent1" w:sz="8" w:space="0"/>
      </w:tblBorders>
      <w:tblLayout w:type="fixed"/>
    </w:tblPr>
    <w:tblStylePr w:type="firstRow">
      <w:pPr>
        <w:spacing w:before="0" w:after="0" w:line="240" w:lineRule="auto"/>
      </w:pPr>
      <w:rPr>
        <w:b/>
        <w:bCs/>
      </w:rPr>
      <w:tblPr>
        <w:tblLayout w:type="fixed"/>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blLayout w:type="fixed"/>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D3DFEE" w:themeFill="accent1" w:themeFillTint="3F"/>
      </w:tcPr>
    </w:tblStylePr>
    <w:tblStylePr w:type="band1Horz">
      <w:tblPr>
        <w:tblLayout w:type="fixed"/>
      </w:tblPr>
      <w:tcPr>
        <w:tcBorders>
          <w:left w:val="nil"/>
          <w:right w:val="nil"/>
          <w:insideH w:val="nil"/>
          <w:insideV w:val="nil"/>
        </w:tcBorders>
        <w:shd w:val="clear" w:color="auto" w:fill="D3DFEE" w:themeFill="accent1" w:themeFillTint="3F"/>
      </w:tcPr>
    </w:tblStylePr>
  </w:style>
  <w:style w:type="table" w:styleId="36">
    <w:name w:val="Light Shading Accent 2"/>
    <w:basedOn w:val="32"/>
    <w:qFormat/>
    <w:uiPriority w:val="60"/>
    <w:rPr>
      <w:color w:val="953735" w:themeColor="accent2" w:themeShade="BF"/>
    </w:rPr>
    <w:tblPr>
      <w:tblBorders>
        <w:top w:val="single" w:color="C0504D" w:themeColor="accent2" w:sz="8" w:space="0"/>
        <w:bottom w:val="single" w:color="C0504D" w:themeColor="accent2" w:sz="8" w:space="0"/>
      </w:tblBorders>
      <w:tblLayout w:type="fixed"/>
    </w:tblPr>
    <w:tblStylePr w:type="firstRow">
      <w:pPr>
        <w:spacing w:before="0" w:after="0" w:line="240" w:lineRule="auto"/>
      </w:pPr>
      <w:rPr>
        <w:b/>
        <w:bCs/>
      </w:rPr>
      <w:tblPr>
        <w:tblLayout w:type="fixed"/>
      </w:tbl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blPr>
        <w:tblLayout w:type="fixed"/>
      </w:tbl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FD3D3" w:themeFill="accent2" w:themeFillTint="3F"/>
      </w:tcPr>
    </w:tblStylePr>
    <w:tblStylePr w:type="band1Horz">
      <w:tblPr>
        <w:tblLayout w:type="fixed"/>
      </w:tblPr>
      <w:tcPr>
        <w:tcBorders>
          <w:left w:val="nil"/>
          <w:right w:val="nil"/>
          <w:insideH w:val="nil"/>
          <w:insideV w:val="nil"/>
        </w:tcBorders>
        <w:shd w:val="clear" w:color="auto" w:fill="EFD3D3" w:themeFill="accent2" w:themeFillTint="3F"/>
      </w:tcPr>
    </w:tblStylePr>
  </w:style>
  <w:style w:type="table" w:styleId="37">
    <w:name w:val="Light Shading Accent 3"/>
    <w:basedOn w:val="32"/>
    <w:qFormat/>
    <w:uiPriority w:val="60"/>
    <w:rPr>
      <w:color w:val="77933C" w:themeColor="accent3" w:themeShade="BF"/>
    </w:rPr>
    <w:tblPr>
      <w:tblBorders>
        <w:top w:val="single" w:color="9BBB59" w:themeColor="accent3" w:sz="8" w:space="0"/>
        <w:bottom w:val="single" w:color="9BBB59" w:themeColor="accent3" w:sz="8" w:space="0"/>
      </w:tblBorders>
      <w:tblLayout w:type="fixed"/>
    </w:tblPr>
    <w:tblStylePr w:type="fir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left w:val="nil"/>
          <w:right w:val="nil"/>
          <w:insideH w:val="nil"/>
          <w:insideV w:val="nil"/>
        </w:tcBorders>
        <w:shd w:val="clear" w:color="auto" w:fill="E6EED5" w:themeFill="accent3" w:themeFillTint="3F"/>
      </w:tcPr>
    </w:tblStylePr>
  </w:style>
  <w:style w:type="table" w:styleId="38">
    <w:name w:val="Light Shading Accent 4"/>
    <w:basedOn w:val="32"/>
    <w:qFormat/>
    <w:uiPriority w:val="60"/>
    <w:rPr>
      <w:color w:val="604A7B" w:themeColor="accent4" w:themeShade="BF"/>
    </w:rPr>
    <w:tblPr>
      <w:tblBorders>
        <w:top w:val="single" w:color="8064A2" w:themeColor="accent4" w:sz="8" w:space="0"/>
        <w:bottom w:val="single" w:color="8064A2" w:themeColor="accent4" w:sz="8" w:space="0"/>
      </w:tblBorders>
      <w:tblLayout w:type="fixed"/>
    </w:tblPr>
    <w:tblStylePr w:type="firstRow">
      <w:pPr>
        <w:spacing w:before="0" w:after="0" w:line="240" w:lineRule="auto"/>
      </w:pPr>
      <w:rPr>
        <w:b/>
        <w:bCs/>
      </w:rPr>
      <w:tblPr>
        <w:tblLayout w:type="fixed"/>
      </w:tbl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blPr>
        <w:tblLayout w:type="fixed"/>
      </w:tbl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DFD8E8" w:themeFill="accent4" w:themeFillTint="3F"/>
      </w:tcPr>
    </w:tblStylePr>
    <w:tblStylePr w:type="band1Horz">
      <w:tblPr>
        <w:tblLayout w:type="fixed"/>
      </w:tblPr>
      <w:tcPr>
        <w:tcBorders>
          <w:left w:val="nil"/>
          <w:right w:val="nil"/>
          <w:insideH w:val="nil"/>
          <w:insideV w:val="nil"/>
        </w:tcBorders>
        <w:shd w:val="clear" w:color="auto" w:fill="DFD8E8" w:themeFill="accent4" w:themeFillTint="3F"/>
      </w:tcPr>
    </w:tblStylePr>
  </w:style>
  <w:style w:type="table" w:styleId="39">
    <w:name w:val="Light Shading Accent 5"/>
    <w:basedOn w:val="32"/>
    <w:qFormat/>
    <w:uiPriority w:val="60"/>
    <w:rPr>
      <w:color w:val="31859C" w:themeColor="accent5" w:themeShade="BF"/>
    </w:rPr>
    <w:tblPr>
      <w:tblBorders>
        <w:top w:val="single" w:color="4BACC6" w:themeColor="accent5" w:sz="8" w:space="0"/>
        <w:bottom w:val="single" w:color="4BACC6" w:themeColor="accent5" w:sz="8" w:space="0"/>
      </w:tblBorders>
      <w:tblLayout w:type="fixed"/>
    </w:tblPr>
    <w:tblStylePr w:type="firstRow">
      <w:pPr>
        <w:spacing w:before="0" w:after="0" w:line="240" w:lineRule="auto"/>
      </w:pPr>
      <w:rPr>
        <w:b/>
        <w:bCs/>
      </w:rPr>
      <w:tblPr>
        <w:tblLayout w:type="fixed"/>
      </w:tbl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blPr>
        <w:tblLayout w:type="fixed"/>
      </w:tbl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D2EAF0" w:themeFill="accent5" w:themeFillTint="3F"/>
      </w:tcPr>
    </w:tblStylePr>
    <w:tblStylePr w:type="band1Horz">
      <w:tblPr>
        <w:tblLayout w:type="fixed"/>
      </w:tblPr>
      <w:tcPr>
        <w:tcBorders>
          <w:left w:val="nil"/>
          <w:right w:val="nil"/>
          <w:insideH w:val="nil"/>
          <w:insideV w:val="nil"/>
        </w:tcBorders>
        <w:shd w:val="clear" w:color="auto" w:fill="D2EAF0" w:themeFill="accent5" w:themeFillTint="3F"/>
      </w:tcPr>
    </w:tblStylePr>
  </w:style>
  <w:style w:type="table" w:styleId="40">
    <w:name w:val="Light Shading Accent 6"/>
    <w:basedOn w:val="32"/>
    <w:qFormat/>
    <w:uiPriority w:val="60"/>
    <w:rPr>
      <w:color w:val="E46C0A" w:themeColor="accent6" w:themeShade="BF"/>
    </w:rPr>
    <w:tblPr>
      <w:tblBorders>
        <w:top w:val="single" w:color="F79646" w:themeColor="accent6" w:sz="8" w:space="0"/>
        <w:bottom w:val="single" w:color="F79646" w:themeColor="accent6" w:sz="8" w:space="0"/>
      </w:tblBorders>
      <w:tblLayout w:type="fixed"/>
    </w:tblPr>
    <w:tblStylePr w:type="firstRow">
      <w:pPr>
        <w:spacing w:before="0" w:after="0" w:line="240" w:lineRule="auto"/>
      </w:pPr>
      <w:rPr>
        <w:b/>
        <w:bCs/>
      </w:rPr>
      <w:tblPr>
        <w:tblLayout w:type="fixed"/>
      </w:tbl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blPr>
        <w:tblLayout w:type="fixed"/>
      </w:tbl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FDE5D1" w:themeFill="accent6" w:themeFillTint="3F"/>
      </w:tcPr>
    </w:tblStylePr>
    <w:tblStylePr w:type="band1Horz">
      <w:tblPr>
        <w:tblLayout w:type="fixed"/>
      </w:tblPr>
      <w:tcPr>
        <w:tcBorders>
          <w:left w:val="nil"/>
          <w:right w:val="nil"/>
          <w:insideH w:val="nil"/>
          <w:insideV w:val="nil"/>
        </w:tcBorders>
        <w:shd w:val="clear" w:color="auto" w:fill="FDE5D1" w:themeFill="accent6" w:themeFillTint="3F"/>
      </w:tcPr>
    </w:tblStylePr>
  </w:style>
  <w:style w:type="table" w:styleId="41">
    <w:name w:val="Light List"/>
    <w:basedOn w:val="32"/>
    <w:qFormat/>
    <w:uiPriority w:val="61"/>
    <w:tblPr>
      <w:tblBorders>
        <w:top w:val="single" w:color="000000" w:themeColor="text1" w:sz="8" w:space="0"/>
        <w:left w:val="single" w:color="000000" w:themeColor="text1" w:sz="8" w:space="0"/>
        <w:bottom w:val="single" w:color="000000" w:themeColor="text1" w:sz="8" w:space="0"/>
        <w:right w:val="single" w:color="000000" w:themeColor="text1" w:sz="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000000" w:themeFill="text1"/>
      </w:tcPr>
    </w:tblStylePr>
    <w:tblStylePr w:type="lastRow">
      <w:pPr>
        <w:spacing w:before="0" w:after="0" w:line="240" w:lineRule="auto"/>
      </w:pPr>
      <w:rPr>
        <w:b/>
        <w:bCs/>
      </w:rPr>
      <w:tblPr>
        <w:tblLayout w:type="fixed"/>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42">
    <w:name w:val="Light List Accent 1"/>
    <w:basedOn w:val="32"/>
    <w:qFormat/>
    <w:uiPriority w:val="61"/>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4F81BD" w:themeFill="accent1"/>
      </w:tcPr>
    </w:tblStylePr>
    <w:tblStylePr w:type="lastRow">
      <w:pPr>
        <w:spacing w:before="0" w:after="0" w:line="240" w:lineRule="auto"/>
      </w:pPr>
      <w:rPr>
        <w:b/>
        <w:bCs/>
      </w:rPr>
      <w:tblPr>
        <w:tblLayout w:type="fixed"/>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43">
    <w:name w:val="Light List Accent 2"/>
    <w:basedOn w:val="32"/>
    <w:qFormat/>
    <w:uiPriority w:val="61"/>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C0504D" w:themeFill="accent2"/>
      </w:tcPr>
    </w:tblStylePr>
    <w:tblStylePr w:type="lastRow">
      <w:pPr>
        <w:spacing w:before="0" w:after="0" w:line="240" w:lineRule="auto"/>
      </w:pPr>
      <w:rPr>
        <w:b/>
        <w:bCs/>
      </w:rPr>
      <w:tblPr>
        <w:tblLayout w:type="fixed"/>
      </w:tbl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44">
    <w:name w:val="Light List Accent 3"/>
    <w:basedOn w:val="32"/>
    <w:qFormat/>
    <w:uiPriority w:val="61"/>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9BBB59" w:themeFill="accent3"/>
      </w:tcPr>
    </w:tblStylePr>
    <w:tblStylePr w:type="lastRow">
      <w:pPr>
        <w:spacing w:before="0" w:after="0" w:line="240" w:lineRule="auto"/>
      </w:pPr>
      <w:rPr>
        <w:b/>
        <w:bCs/>
      </w:rPr>
      <w:tblPr>
        <w:tblLayout w:type="fixed"/>
      </w:tbl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45">
    <w:name w:val="Light List Accent 4"/>
    <w:basedOn w:val="32"/>
    <w:qFormat/>
    <w:uiPriority w:val="61"/>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8064A2" w:themeFill="accent4"/>
      </w:tcPr>
    </w:tblStylePr>
    <w:tblStylePr w:type="lastRow">
      <w:pPr>
        <w:spacing w:before="0" w:after="0" w:line="240" w:lineRule="auto"/>
      </w:pPr>
      <w:rPr>
        <w:b/>
        <w:bCs/>
      </w:rPr>
      <w:tblPr>
        <w:tblLayout w:type="fixed"/>
      </w:tbl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lastCol">
      <w:rPr>
        <w:b/>
        <w:bCs/>
      </w:rPr>
    </w:tblStylePr>
    <w:tblStylePr w:type="band1Vert">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46">
    <w:name w:val="Light List Accent 5"/>
    <w:basedOn w:val="32"/>
    <w:qFormat/>
    <w:uiPriority w:val="61"/>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4BACC6" w:themeFill="accent5"/>
      </w:tcPr>
    </w:tblStylePr>
    <w:tblStylePr w:type="lastRow">
      <w:pPr>
        <w:spacing w:before="0" w:after="0" w:line="240" w:lineRule="auto"/>
      </w:pPr>
      <w:rPr>
        <w:b/>
        <w:bCs/>
      </w:rPr>
      <w:tblPr>
        <w:tblLayout w:type="fixed"/>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StylePr>
    <w:tblStylePr w:type="lastCol">
      <w:rPr>
        <w:b/>
        <w:bCs/>
      </w:rPr>
    </w:tblStylePr>
    <w:tblStylePr w:type="band1Vert">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47">
    <w:name w:val="Light List Accent 6"/>
    <w:basedOn w:val="32"/>
    <w:qFormat/>
    <w:uiPriority w:val="61"/>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F79646" w:themeFill="accent6"/>
      </w:tcPr>
    </w:tblStylePr>
    <w:tblStylePr w:type="lastRow">
      <w:pPr>
        <w:spacing w:before="0" w:after="0" w:line="240" w:lineRule="auto"/>
      </w:pPr>
      <w:rPr>
        <w:b/>
        <w:bCs/>
      </w:rPr>
      <w:tblPr>
        <w:tblLayout w:type="fixed"/>
      </w:tbl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48">
    <w:name w:val="Light Grid"/>
    <w:basedOn w:val="32"/>
    <w:qFormat/>
    <w:uiPriority w:val="62"/>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49">
    <w:name w:val="Light Grid Accent 1"/>
    <w:basedOn w:val="32"/>
    <w:qFormat/>
    <w:uiPriority w:val="62"/>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Layout w:type="fixed"/>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shd w:val="clear" w:color="auto" w:fill="D3DFEE" w:themeFill="accent1" w:themeFillTint="3F"/>
      </w:tcPr>
    </w:tblStylePr>
    <w:tblStylePr w:type="band2Horz">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tcPr>
    </w:tblStylePr>
  </w:style>
  <w:style w:type="table" w:styleId="50">
    <w:name w:val="Light Grid Accent 2"/>
    <w:basedOn w:val="32"/>
    <w:qFormat/>
    <w:uiPriority w:val="62"/>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Layout w:type="fixed"/>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3" w:themeFill="accent2" w:themeFillTint="3F"/>
      </w:tcPr>
    </w:tblStylePr>
    <w:tblStylePr w:type="band1Horz">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shd w:val="clear" w:color="auto" w:fill="EFD3D3" w:themeFill="accent2" w:themeFillTint="3F"/>
      </w:tcPr>
    </w:tblStylePr>
    <w:tblStylePr w:type="band2Horz">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tcPr>
    </w:tblStylePr>
  </w:style>
  <w:style w:type="table" w:styleId="51">
    <w:name w:val="Light Grid Accent 3"/>
    <w:basedOn w:val="32"/>
    <w:qFormat/>
    <w:uiPriority w:val="62"/>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Layout w:type="fixed"/>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shd w:val="clear" w:color="auto" w:fill="E6EED5" w:themeFill="accent3" w:themeFillTint="3F"/>
      </w:tcPr>
    </w:tblStylePr>
    <w:tblStylePr w:type="band2Horz">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tcPr>
    </w:tblStylePr>
  </w:style>
  <w:style w:type="table" w:styleId="52">
    <w:name w:val="Light Grid Accent 4"/>
    <w:basedOn w:val="32"/>
    <w:qFormat/>
    <w:uiPriority w:val="62"/>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Layout w:type="fixed"/>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shd w:val="clear" w:color="auto" w:fill="DFD8E8" w:themeFill="accent4" w:themeFillTint="3F"/>
      </w:tcPr>
    </w:tblStylePr>
    <w:tblStylePr w:type="band2Horz">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tcPr>
    </w:tblStylePr>
  </w:style>
  <w:style w:type="table" w:styleId="53">
    <w:name w:val="Light Grid Accent 5"/>
    <w:basedOn w:val="32"/>
    <w:uiPriority w:val="62"/>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Layout w:type="fixed"/>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0" w:themeFill="accent5" w:themeFillTint="3F"/>
      </w:tcPr>
    </w:tblStylePr>
    <w:tblStylePr w:type="band1Horz">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shd w:val="clear" w:color="auto" w:fill="D2EAF0" w:themeFill="accent5" w:themeFillTint="3F"/>
      </w:tcPr>
    </w:tblStylePr>
    <w:tblStylePr w:type="band2Horz">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tcPr>
    </w:tblStylePr>
  </w:style>
  <w:style w:type="table" w:styleId="54">
    <w:name w:val="Light Grid Accent 6"/>
    <w:basedOn w:val="32"/>
    <w:uiPriority w:val="62"/>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Layout w:type="fixed"/>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5D1" w:themeFill="accent6" w:themeFillTint="3F"/>
      </w:tcPr>
    </w:tblStylePr>
    <w:tblStylePr w:type="band1Horz">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shd w:val="clear" w:color="auto" w:fill="FDE5D1" w:themeFill="accent6" w:themeFillTint="3F"/>
      </w:tcPr>
    </w:tblStylePr>
    <w:tblStylePr w:type="band2Horz">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tcPr>
    </w:tblStylePr>
  </w:style>
  <w:style w:type="table" w:styleId="55">
    <w:name w:val="Medium Shading 1"/>
    <w:basedOn w:val="32"/>
    <w:uiPriority w:val="63"/>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blLayout w:type="fixed"/>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BFBFBF" w:themeFill="text1" w:themeFillTint="3F"/>
      </w:tcPr>
    </w:tblStylePr>
    <w:tblStylePr w:type="band1Horz">
      <w:tblPr>
        <w:tblLayout w:type="fixed"/>
      </w:tblPr>
      <w:tcPr>
        <w:tcBorders>
          <w:insideH w:val="nil"/>
          <w:insideV w:val="nil"/>
        </w:tcBorders>
        <w:shd w:val="clear" w:color="auto" w:fill="BFBFBF" w:themeFill="text1" w:themeFillTint="3F"/>
      </w:tcPr>
    </w:tblStylePr>
    <w:tblStylePr w:type="band2Horz">
      <w:tblPr>
        <w:tblLayout w:type="fixed"/>
      </w:tblPr>
      <w:tcPr>
        <w:tcBorders>
          <w:insideH w:val="nil"/>
          <w:insideV w:val="nil"/>
        </w:tcBorders>
      </w:tcPr>
    </w:tblStylePr>
  </w:style>
  <w:style w:type="table" w:styleId="56">
    <w:name w:val="Medium Shading 1 Accent 1"/>
    <w:basedOn w:val="32"/>
    <w:uiPriority w:val="63"/>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blPr>
        <w:tblLayout w:type="fixed"/>
      </w:tbl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D3DFEE" w:themeFill="accent1" w:themeFillTint="3F"/>
      </w:tcPr>
    </w:tblStylePr>
    <w:tblStylePr w:type="band1Horz">
      <w:tblPr>
        <w:tblLayout w:type="fixed"/>
      </w:tblPr>
      <w:tcPr>
        <w:tcBorders>
          <w:insideH w:val="nil"/>
          <w:insideV w:val="nil"/>
        </w:tcBorders>
        <w:shd w:val="clear" w:color="auto" w:fill="D3DFEE" w:themeFill="accent1" w:themeFillTint="3F"/>
      </w:tcPr>
    </w:tblStylePr>
    <w:tblStylePr w:type="band2Horz">
      <w:tblPr>
        <w:tblLayout w:type="fixed"/>
      </w:tblPr>
      <w:tcPr>
        <w:tcBorders>
          <w:insideH w:val="nil"/>
          <w:insideV w:val="nil"/>
        </w:tcBorders>
      </w:tcPr>
    </w:tblStylePr>
  </w:style>
  <w:style w:type="table" w:styleId="57">
    <w:name w:val="Medium Shading 1 Accent 2"/>
    <w:basedOn w:val="32"/>
    <w:uiPriority w:val="63"/>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shd w:val="clear" w:color="auto" w:fill="C0504D" w:themeFill="accent2"/>
      </w:tcPr>
    </w:tblStylePr>
    <w:tblStylePr w:type="lastRow">
      <w:pPr>
        <w:spacing w:before="0" w:after="0" w:line="240" w:lineRule="auto"/>
      </w:pPr>
      <w:rPr>
        <w:b/>
        <w:bCs/>
      </w:rPr>
      <w:tblPr>
        <w:tblLayout w:type="fixed"/>
      </w:tblPr>
      <w:tcPr>
        <w:tcBorders>
          <w:top w:val="double" w:color="CF7B79" w:themeColor="accent2" w:themeTint="BF" w:sz="6"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EFD3D3" w:themeFill="accent2" w:themeFillTint="3F"/>
      </w:tcPr>
    </w:tblStylePr>
    <w:tblStylePr w:type="band1Horz">
      <w:tblPr>
        <w:tblLayout w:type="fixed"/>
      </w:tblPr>
      <w:tcPr>
        <w:tcBorders>
          <w:insideH w:val="nil"/>
          <w:insideV w:val="nil"/>
        </w:tcBorders>
        <w:shd w:val="clear" w:color="auto" w:fill="EFD3D3" w:themeFill="accent2" w:themeFillTint="3F"/>
      </w:tcPr>
    </w:tblStylePr>
    <w:tblStylePr w:type="band2Horz">
      <w:tblPr>
        <w:tblLayout w:type="fixed"/>
      </w:tblPr>
      <w:tcPr>
        <w:tcBorders>
          <w:insideH w:val="nil"/>
          <w:insideV w:val="nil"/>
        </w:tcBorders>
      </w:tcPr>
    </w:tblStylePr>
  </w:style>
  <w:style w:type="table" w:styleId="58">
    <w:name w:val="Medium Shading 1 Accent 3"/>
    <w:basedOn w:val="32"/>
    <w:uiPriority w:val="63"/>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shd w:val="clear" w:color="auto" w:fill="9BBB59" w:themeFill="accent3"/>
      </w:tcPr>
    </w:tblStylePr>
    <w:tblStylePr w:type="lastRow">
      <w:pPr>
        <w:spacing w:before="0" w:after="0" w:line="240" w:lineRule="auto"/>
      </w:pPr>
      <w:rPr>
        <w:b/>
        <w:bCs/>
      </w:rPr>
      <w:tblPr>
        <w:tblLayout w:type="fixed"/>
      </w:tblPr>
      <w:tcPr>
        <w:tcBorders>
          <w:top w:val="double" w:color="B4CC82" w:themeColor="accent3" w:themeTint="BF" w:sz="6"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E6EED5" w:themeFill="accent3" w:themeFillTint="3F"/>
      </w:tcPr>
    </w:tblStylePr>
    <w:tblStylePr w:type="band1Horz">
      <w:tblPr>
        <w:tblLayout w:type="fixed"/>
      </w:tblPr>
      <w:tcPr>
        <w:tcBorders>
          <w:insideH w:val="nil"/>
          <w:insideV w:val="nil"/>
        </w:tcBorders>
        <w:shd w:val="clear" w:color="auto" w:fill="E6EED5" w:themeFill="accent3" w:themeFillTint="3F"/>
      </w:tcPr>
    </w:tblStylePr>
    <w:tblStylePr w:type="band2Horz">
      <w:tblPr>
        <w:tblLayout w:type="fixed"/>
      </w:tblPr>
      <w:tcPr>
        <w:tcBorders>
          <w:insideH w:val="nil"/>
          <w:insideV w:val="nil"/>
        </w:tcBorders>
      </w:tcPr>
    </w:tblStylePr>
  </w:style>
  <w:style w:type="table" w:styleId="59">
    <w:name w:val="Medium Shading 1 Accent 4"/>
    <w:basedOn w:val="32"/>
    <w:uiPriority w:val="63"/>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shd w:val="clear" w:color="auto" w:fill="8064A2" w:themeFill="accent4"/>
      </w:tcPr>
    </w:tblStylePr>
    <w:tblStylePr w:type="lastRow">
      <w:pPr>
        <w:spacing w:before="0" w:after="0" w:line="240" w:lineRule="auto"/>
      </w:pPr>
      <w:rPr>
        <w:b/>
        <w:bCs/>
      </w:rPr>
      <w:tblPr>
        <w:tblLayout w:type="fixed"/>
      </w:tblPr>
      <w:tcPr>
        <w:tcBorders>
          <w:top w:val="double" w:color="9F8AB9" w:themeColor="accent4" w:themeTint="BF" w:sz="6"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DFD8E8" w:themeFill="accent4" w:themeFillTint="3F"/>
      </w:tcPr>
    </w:tblStylePr>
    <w:tblStylePr w:type="band1Horz">
      <w:tblPr>
        <w:tblLayout w:type="fixed"/>
      </w:tblPr>
      <w:tcPr>
        <w:tcBorders>
          <w:insideH w:val="nil"/>
          <w:insideV w:val="nil"/>
        </w:tcBorders>
        <w:shd w:val="clear" w:color="auto" w:fill="DFD8E8" w:themeFill="accent4" w:themeFillTint="3F"/>
      </w:tcPr>
    </w:tblStylePr>
    <w:tblStylePr w:type="band2Horz">
      <w:tblPr>
        <w:tblLayout w:type="fixed"/>
      </w:tblPr>
      <w:tcPr>
        <w:tcBorders>
          <w:insideH w:val="nil"/>
          <w:insideV w:val="nil"/>
        </w:tcBorders>
      </w:tcPr>
    </w:tblStylePr>
  </w:style>
  <w:style w:type="table" w:styleId="60">
    <w:name w:val="Medium Shading 1 Accent 5"/>
    <w:basedOn w:val="32"/>
    <w:uiPriority w:val="63"/>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shd w:val="clear" w:color="auto" w:fill="4BACC6" w:themeFill="accent5"/>
      </w:tcPr>
    </w:tblStylePr>
    <w:tblStylePr w:type="lastRow">
      <w:pPr>
        <w:spacing w:before="0" w:after="0" w:line="240" w:lineRule="auto"/>
      </w:pPr>
      <w:rPr>
        <w:b/>
        <w:bCs/>
      </w:rPr>
      <w:tblPr>
        <w:tblLayout w:type="fixed"/>
      </w:tblPr>
      <w:tcPr>
        <w:tcBorders>
          <w:top w:val="double" w:color="78C0D4" w:themeColor="accent5" w:themeTint="BF" w:sz="6"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D2EAF0" w:themeFill="accent5" w:themeFillTint="3F"/>
      </w:tcPr>
    </w:tblStylePr>
    <w:tblStylePr w:type="band1Horz">
      <w:tblPr>
        <w:tblLayout w:type="fixed"/>
      </w:tblPr>
      <w:tcPr>
        <w:tcBorders>
          <w:insideH w:val="nil"/>
          <w:insideV w:val="nil"/>
        </w:tcBorders>
        <w:shd w:val="clear" w:color="auto" w:fill="D2EAF0" w:themeFill="accent5" w:themeFillTint="3F"/>
      </w:tcPr>
    </w:tblStylePr>
    <w:tblStylePr w:type="band2Horz">
      <w:tblPr>
        <w:tblLayout w:type="fixed"/>
      </w:tblPr>
      <w:tcPr>
        <w:tcBorders>
          <w:insideH w:val="nil"/>
          <w:insideV w:val="nil"/>
        </w:tcBorders>
      </w:tcPr>
    </w:tblStylePr>
  </w:style>
  <w:style w:type="table" w:styleId="61">
    <w:name w:val="Medium Shading 1 Accent 6"/>
    <w:basedOn w:val="32"/>
    <w:uiPriority w:val="63"/>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blPr>
        <w:tblLayout w:type="fixed"/>
      </w:tbl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FDE5D1" w:themeFill="accent6" w:themeFillTint="3F"/>
      </w:tcPr>
    </w:tblStylePr>
    <w:tblStylePr w:type="band1Horz">
      <w:tblPr>
        <w:tblLayout w:type="fixed"/>
      </w:tblPr>
      <w:tcPr>
        <w:tcBorders>
          <w:insideH w:val="nil"/>
          <w:insideV w:val="nil"/>
        </w:tcBorders>
        <w:shd w:val="clear" w:color="auto" w:fill="FDE5D1" w:themeFill="accent6" w:themeFillTint="3F"/>
      </w:tcPr>
    </w:tblStylePr>
    <w:tblStylePr w:type="band2Horz">
      <w:tblPr>
        <w:tblLayout w:type="fixed"/>
      </w:tblPr>
      <w:tcPr>
        <w:tcBorders>
          <w:insideH w:val="nil"/>
          <w:insideV w:val="nil"/>
        </w:tcBorders>
      </w:tcPr>
    </w:tblStylePr>
  </w:style>
  <w:style w:type="table" w:styleId="62">
    <w:name w:val="Medium Shading 2"/>
    <w:basedOn w:val="32"/>
    <w:uiPriority w:val="64"/>
    <w:tblPr>
      <w:tblBorders>
        <w:top w:val="single" w:color="auto" w:sz="18" w:space="0"/>
        <w:bottom w:val="single" w:color="auto" w:sz="1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000000" w:themeFill="text1"/>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63">
    <w:name w:val="Medium Shading 2 Accent 1"/>
    <w:basedOn w:val="32"/>
    <w:uiPriority w:val="64"/>
    <w:tblPr>
      <w:tblBorders>
        <w:top w:val="single" w:color="auto" w:sz="18" w:space="0"/>
        <w:bottom w:val="single" w:color="auto" w:sz="1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4F81BD" w:themeFill="accent1"/>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64">
    <w:name w:val="Medium Shading 2 Accent 2"/>
    <w:basedOn w:val="32"/>
    <w:uiPriority w:val="64"/>
    <w:tblPr>
      <w:tblBorders>
        <w:top w:val="single" w:color="auto" w:sz="18" w:space="0"/>
        <w:bottom w:val="single" w:color="auto" w:sz="1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C0504D" w:themeFill="accent2"/>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65">
    <w:name w:val="Medium Shading 2 Accent 3"/>
    <w:basedOn w:val="32"/>
    <w:uiPriority w:val="64"/>
    <w:tblPr>
      <w:tblBorders>
        <w:top w:val="single" w:color="auto" w:sz="18" w:space="0"/>
        <w:bottom w:val="single" w:color="auto" w:sz="1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9BBB59" w:themeFill="accent3"/>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66">
    <w:name w:val="Medium Shading 2 Accent 4"/>
    <w:basedOn w:val="32"/>
    <w:qFormat/>
    <w:uiPriority w:val="64"/>
    <w:tblPr>
      <w:tblBorders>
        <w:top w:val="single" w:color="auto" w:sz="18" w:space="0"/>
        <w:bottom w:val="single" w:color="auto" w:sz="1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8064A2" w:themeFill="accent4"/>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67">
    <w:name w:val="Medium Shading 2 Accent 5"/>
    <w:basedOn w:val="32"/>
    <w:qFormat/>
    <w:uiPriority w:val="64"/>
    <w:tblPr>
      <w:tblBorders>
        <w:top w:val="single" w:color="auto" w:sz="18" w:space="0"/>
        <w:bottom w:val="single" w:color="auto" w:sz="1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4BACC6" w:themeFill="accent5"/>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68">
    <w:name w:val="Medium Shading 2 Accent 6"/>
    <w:basedOn w:val="32"/>
    <w:uiPriority w:val="64"/>
    <w:tblPr>
      <w:tblBorders>
        <w:top w:val="single" w:color="auto" w:sz="18" w:space="0"/>
        <w:bottom w:val="single" w:color="auto" w:sz="18" w:space="0"/>
      </w:tblBorders>
      <w:tblLayout w:type="fixed"/>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F79646" w:themeFill="accent6"/>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69">
    <w:name w:val="Medium List 1"/>
    <w:basedOn w:val="32"/>
    <w:qFormat/>
    <w:uiPriority w:val="65"/>
    <w:rPr>
      <w:color w:val="000000" w:themeColor="text1"/>
      <w14:textFill>
        <w14:solidFill>
          <w14:schemeClr w14:val="tx1"/>
        </w14:solidFill>
      </w14:textFill>
    </w:rPr>
    <w:tblPr>
      <w:tblBorders>
        <w:top w:val="single" w:color="000000" w:themeColor="text1" w:sz="8" w:space="0"/>
        <w:bottom w:val="single" w:color="000000" w:themeColor="text1" w:sz="8" w:space="0"/>
      </w:tblBorders>
      <w:tblLayout w:type="fixed"/>
    </w:tblPr>
    <w:tblStylePr w:type="firstRow">
      <w:rPr>
        <w:rFonts w:asciiTheme="majorHAnsi" w:hAnsiTheme="majorHAnsi" w:eastAsiaTheme="majorEastAsia" w:cstheme="majorBidi"/>
      </w:rPr>
      <w:tblPr>
        <w:tblLayout w:type="fixed"/>
      </w:tblPr>
      <w:tcPr>
        <w:tcBorders>
          <w:top w:val="nil"/>
          <w:bottom w:val="single" w:color="000000" w:themeColor="text1" w:sz="8" w:space="0"/>
        </w:tcBorders>
      </w:tcPr>
    </w:tblStylePr>
    <w:tblStylePr w:type="lastRow">
      <w:rPr>
        <w:b/>
        <w:bCs/>
        <w:color w:val="1F497D" w:themeColor="text2"/>
        <w14:textFill>
          <w14:solidFill>
            <w14:schemeClr w14:val="tx2"/>
          </w14:solidFill>
        </w14:textFill>
      </w:rPr>
      <w:tblPr>
        <w:tblLayout w:type="fixed"/>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blLayout w:type="fixed"/>
      </w:tblPr>
      <w:tcPr>
        <w:tcBorders>
          <w:top w:val="single" w:color="000000" w:themeColor="text1" w:sz="8" w:space="0"/>
          <w:bottom w:val="single" w:color="000000" w:themeColor="text1" w:sz="8" w:space="0"/>
        </w:tcBorders>
      </w:tcPr>
    </w:tblStylePr>
    <w:tblStylePr w:type="band1Vert">
      <w:tblPr>
        <w:tblLayout w:type="fixed"/>
      </w:tblPr>
      <w:tcPr>
        <w:shd w:val="clear" w:color="auto" w:fill="BFBFBF" w:themeFill="text1" w:themeFillTint="3F"/>
      </w:tcPr>
    </w:tblStylePr>
    <w:tblStylePr w:type="band1Horz">
      <w:tblPr>
        <w:tblLayout w:type="fixed"/>
      </w:tblPr>
      <w:tcPr>
        <w:shd w:val="clear" w:color="auto" w:fill="BFBFBF" w:themeFill="text1" w:themeFillTint="3F"/>
      </w:tcPr>
    </w:tblStylePr>
  </w:style>
  <w:style w:type="table" w:styleId="70">
    <w:name w:val="Medium List 1 Accent 1"/>
    <w:basedOn w:val="32"/>
    <w:qFormat/>
    <w:uiPriority w:val="65"/>
    <w:rPr>
      <w:color w:val="000000" w:themeColor="text1"/>
      <w14:textFill>
        <w14:solidFill>
          <w14:schemeClr w14:val="tx1"/>
        </w14:solidFill>
      </w14:textFill>
    </w:rPr>
    <w:tblPr>
      <w:tblBorders>
        <w:top w:val="single" w:color="4F81BD" w:themeColor="accent1" w:sz="8" w:space="0"/>
        <w:bottom w:val="single" w:color="4F81BD" w:themeColor="accent1" w:sz="8" w:space="0"/>
      </w:tblBorders>
      <w:tblLayout w:type="fixed"/>
    </w:tblPr>
    <w:tblStylePr w:type="firstRow">
      <w:rPr>
        <w:rFonts w:asciiTheme="majorHAnsi" w:hAnsiTheme="majorHAnsi" w:eastAsiaTheme="majorEastAsia" w:cstheme="majorBidi"/>
      </w:rPr>
      <w:tblPr>
        <w:tblLayout w:type="fixed"/>
      </w:tblPr>
      <w:tcPr>
        <w:tcBorders>
          <w:top w:val="nil"/>
          <w:bottom w:val="single" w:color="4F81BD" w:themeColor="accent1" w:sz="8" w:space="0"/>
        </w:tcBorders>
      </w:tcPr>
    </w:tblStylePr>
    <w:tblStylePr w:type="lastRow">
      <w:rPr>
        <w:b/>
        <w:bCs/>
        <w:color w:val="1F497D" w:themeColor="text2"/>
        <w14:textFill>
          <w14:solidFill>
            <w14:schemeClr w14:val="tx2"/>
          </w14:solidFill>
        </w14:textFill>
      </w:rPr>
      <w:tblPr>
        <w:tblLayout w:type="fixed"/>
      </w:tblPr>
      <w:tcPr>
        <w:tcBorders>
          <w:top w:val="single" w:color="4F81BD" w:themeColor="accent1" w:sz="8" w:space="0"/>
          <w:bottom w:val="single" w:color="4F81BD" w:themeColor="accent1" w:sz="8" w:space="0"/>
        </w:tcBorders>
      </w:tcPr>
    </w:tblStylePr>
    <w:tblStylePr w:type="firstCol">
      <w:rPr>
        <w:b/>
        <w:bCs/>
      </w:rPr>
    </w:tblStylePr>
    <w:tblStylePr w:type="lastCol">
      <w:rPr>
        <w:b/>
        <w:bCs/>
      </w:rPr>
      <w:tblPr>
        <w:tblLayout w:type="fixed"/>
      </w:tblPr>
      <w:tcPr>
        <w:tcBorders>
          <w:top w:val="single" w:color="4F81BD" w:themeColor="accent1" w:sz="8" w:space="0"/>
          <w:bottom w:val="single" w:color="4F81BD" w:themeColor="accent1" w:sz="8" w:space="0"/>
        </w:tcBorders>
      </w:tcPr>
    </w:tblStylePr>
    <w:tblStylePr w:type="band1Vert">
      <w:tblPr>
        <w:tblLayout w:type="fixed"/>
      </w:tblPr>
      <w:tcPr>
        <w:shd w:val="clear" w:color="auto" w:fill="D3DFEE" w:themeFill="accent1" w:themeFillTint="3F"/>
      </w:tcPr>
    </w:tblStylePr>
    <w:tblStylePr w:type="band1Horz">
      <w:tblPr>
        <w:tblLayout w:type="fixed"/>
      </w:tblPr>
      <w:tcPr>
        <w:shd w:val="clear" w:color="auto" w:fill="D3DFEE" w:themeFill="accent1" w:themeFillTint="3F"/>
      </w:tcPr>
    </w:tblStylePr>
  </w:style>
  <w:style w:type="table" w:styleId="71">
    <w:name w:val="Medium List 1 Accent 2"/>
    <w:basedOn w:val="32"/>
    <w:uiPriority w:val="65"/>
    <w:rPr>
      <w:color w:val="000000" w:themeColor="text1"/>
      <w14:textFill>
        <w14:solidFill>
          <w14:schemeClr w14:val="tx1"/>
        </w14:solidFill>
      </w14:textFill>
    </w:rPr>
    <w:tblPr>
      <w:tblBorders>
        <w:top w:val="single" w:color="C0504D" w:themeColor="accent2" w:sz="8" w:space="0"/>
        <w:bottom w:val="single" w:color="C0504D" w:themeColor="accent2" w:sz="8" w:space="0"/>
      </w:tblBorders>
      <w:tblLayout w:type="fixed"/>
    </w:tblPr>
    <w:tblStylePr w:type="firstRow">
      <w:rPr>
        <w:rFonts w:asciiTheme="majorHAnsi" w:hAnsiTheme="majorHAnsi" w:eastAsiaTheme="majorEastAsia" w:cstheme="majorBidi"/>
      </w:rPr>
      <w:tblPr>
        <w:tblLayout w:type="fixed"/>
      </w:tblPr>
      <w:tcPr>
        <w:tcBorders>
          <w:top w:val="nil"/>
          <w:bottom w:val="single" w:color="C0504D" w:themeColor="accent2" w:sz="8" w:space="0"/>
        </w:tcBorders>
      </w:tcPr>
    </w:tblStylePr>
    <w:tblStylePr w:type="lastRow">
      <w:rPr>
        <w:b/>
        <w:bCs/>
        <w:color w:val="1F497D" w:themeColor="text2"/>
        <w14:textFill>
          <w14:solidFill>
            <w14:schemeClr w14:val="tx2"/>
          </w14:solidFill>
        </w14:textFill>
      </w:rPr>
      <w:tblPr>
        <w:tblLayout w:type="fixed"/>
      </w:tblPr>
      <w:tcPr>
        <w:tcBorders>
          <w:top w:val="single" w:color="C0504D" w:themeColor="accent2" w:sz="8" w:space="0"/>
          <w:bottom w:val="single" w:color="C0504D" w:themeColor="accent2" w:sz="8" w:space="0"/>
        </w:tcBorders>
      </w:tcPr>
    </w:tblStylePr>
    <w:tblStylePr w:type="firstCol">
      <w:rPr>
        <w:b/>
        <w:bCs/>
      </w:rPr>
    </w:tblStylePr>
    <w:tblStylePr w:type="lastCol">
      <w:rPr>
        <w:b/>
        <w:bCs/>
      </w:rPr>
      <w:tblPr>
        <w:tblLayout w:type="fixed"/>
      </w:tblPr>
      <w:tcPr>
        <w:tcBorders>
          <w:top w:val="single" w:color="C0504D" w:themeColor="accent2" w:sz="8" w:space="0"/>
          <w:bottom w:val="single" w:color="C0504D" w:themeColor="accent2" w:sz="8" w:space="0"/>
        </w:tcBorders>
      </w:tcPr>
    </w:tblStylePr>
    <w:tblStylePr w:type="band1Vert">
      <w:tblPr>
        <w:tblLayout w:type="fixed"/>
      </w:tblPr>
      <w:tcPr>
        <w:shd w:val="clear" w:color="auto" w:fill="EFD3D3" w:themeFill="accent2" w:themeFillTint="3F"/>
      </w:tcPr>
    </w:tblStylePr>
    <w:tblStylePr w:type="band1Horz">
      <w:tblPr>
        <w:tblLayout w:type="fixed"/>
      </w:tblPr>
      <w:tcPr>
        <w:shd w:val="clear" w:color="auto" w:fill="EFD3D3" w:themeFill="accent2" w:themeFillTint="3F"/>
      </w:tcPr>
    </w:tblStylePr>
  </w:style>
  <w:style w:type="table" w:styleId="72">
    <w:name w:val="Medium List 1 Accent 3"/>
    <w:basedOn w:val="32"/>
    <w:qFormat/>
    <w:uiPriority w:val="65"/>
    <w:rPr>
      <w:color w:val="000000" w:themeColor="text1"/>
      <w14:textFill>
        <w14:solidFill>
          <w14:schemeClr w14:val="tx1"/>
        </w14:solidFill>
      </w14:textFill>
    </w:rPr>
    <w:tblPr>
      <w:tblBorders>
        <w:top w:val="single" w:color="9BBB59" w:themeColor="accent3" w:sz="8" w:space="0"/>
        <w:bottom w:val="single" w:color="9BBB59" w:themeColor="accent3" w:sz="8" w:space="0"/>
      </w:tblBorders>
      <w:tblLayout w:type="fixed"/>
    </w:tblPr>
    <w:tblStylePr w:type="firstRow">
      <w:rPr>
        <w:rFonts w:asciiTheme="majorHAnsi" w:hAnsiTheme="majorHAnsi" w:eastAsiaTheme="majorEastAsia" w:cstheme="majorBidi"/>
      </w:rPr>
      <w:tblPr>
        <w:tblLayout w:type="fixed"/>
      </w:tblPr>
      <w:tcPr>
        <w:tcBorders>
          <w:top w:val="nil"/>
          <w:bottom w:val="single" w:color="9BBB59" w:themeColor="accent3" w:sz="8" w:space="0"/>
        </w:tcBorders>
      </w:tcPr>
    </w:tblStylePr>
    <w:tblStylePr w:type="lastRow">
      <w:rPr>
        <w:b/>
        <w:bCs/>
        <w:color w:val="1F497D" w:themeColor="text2"/>
        <w14:textFill>
          <w14:solidFill>
            <w14:schemeClr w14:val="tx2"/>
          </w14:solidFill>
        </w14:textFill>
      </w:rPr>
      <w:tblPr>
        <w:tblLayout w:type="fixed"/>
      </w:tblPr>
      <w:tcPr>
        <w:tcBorders>
          <w:top w:val="single" w:color="9BBB59" w:themeColor="accent3" w:sz="8" w:space="0"/>
          <w:bottom w:val="single" w:color="9BBB59" w:themeColor="accent3" w:sz="8" w:space="0"/>
        </w:tcBorders>
      </w:tcPr>
    </w:tblStylePr>
    <w:tblStylePr w:type="firstCol">
      <w:rPr>
        <w:b/>
        <w:bCs/>
      </w:rPr>
    </w:tblStylePr>
    <w:tblStylePr w:type="lastCol">
      <w:rPr>
        <w:b/>
        <w:bCs/>
      </w:rPr>
      <w:tblPr>
        <w:tblLayout w:type="fixed"/>
      </w:tblPr>
      <w:tcPr>
        <w:tcBorders>
          <w:top w:val="single" w:color="9BBB59" w:themeColor="accent3" w:sz="8" w:space="0"/>
          <w:bottom w:val="single" w:color="9BBB59" w:themeColor="accent3" w:sz="8" w:space="0"/>
        </w:tcBorders>
      </w:tcPr>
    </w:tblStylePr>
    <w:tblStylePr w:type="band1Vert">
      <w:tblPr>
        <w:tblLayout w:type="fixed"/>
      </w:tblPr>
      <w:tcPr>
        <w:shd w:val="clear" w:color="auto" w:fill="E6EED5" w:themeFill="accent3" w:themeFillTint="3F"/>
      </w:tcPr>
    </w:tblStylePr>
    <w:tblStylePr w:type="band1Horz">
      <w:tblPr>
        <w:tblLayout w:type="fixed"/>
      </w:tblPr>
      <w:tcPr>
        <w:shd w:val="clear" w:color="auto" w:fill="E6EED5" w:themeFill="accent3" w:themeFillTint="3F"/>
      </w:tcPr>
    </w:tblStylePr>
  </w:style>
  <w:style w:type="table" w:styleId="73">
    <w:name w:val="Medium List 1 Accent 4"/>
    <w:basedOn w:val="32"/>
    <w:qFormat/>
    <w:uiPriority w:val="65"/>
    <w:rPr>
      <w:color w:val="000000" w:themeColor="text1"/>
      <w14:textFill>
        <w14:solidFill>
          <w14:schemeClr w14:val="tx1"/>
        </w14:solidFill>
      </w14:textFill>
    </w:rPr>
    <w:tblPr>
      <w:tblBorders>
        <w:top w:val="single" w:color="8064A2" w:themeColor="accent4" w:sz="8" w:space="0"/>
        <w:bottom w:val="single" w:color="8064A2" w:themeColor="accent4" w:sz="8" w:space="0"/>
      </w:tblBorders>
      <w:tblLayout w:type="fixed"/>
    </w:tblPr>
    <w:tblStylePr w:type="firstRow">
      <w:rPr>
        <w:rFonts w:asciiTheme="majorHAnsi" w:hAnsiTheme="majorHAnsi" w:eastAsiaTheme="majorEastAsia" w:cstheme="majorBidi"/>
      </w:rPr>
      <w:tblPr>
        <w:tblLayout w:type="fixed"/>
      </w:tblPr>
      <w:tcPr>
        <w:tcBorders>
          <w:top w:val="nil"/>
          <w:bottom w:val="single" w:color="8064A2" w:themeColor="accent4" w:sz="8" w:space="0"/>
        </w:tcBorders>
      </w:tcPr>
    </w:tblStylePr>
    <w:tblStylePr w:type="lastRow">
      <w:rPr>
        <w:b/>
        <w:bCs/>
        <w:color w:val="1F497D" w:themeColor="text2"/>
        <w14:textFill>
          <w14:solidFill>
            <w14:schemeClr w14:val="tx2"/>
          </w14:solidFill>
        </w14:textFill>
      </w:rPr>
      <w:tblPr>
        <w:tblLayout w:type="fixed"/>
      </w:tblPr>
      <w:tcPr>
        <w:tcBorders>
          <w:top w:val="single" w:color="8064A2" w:themeColor="accent4" w:sz="8" w:space="0"/>
          <w:bottom w:val="single" w:color="8064A2" w:themeColor="accent4" w:sz="8" w:space="0"/>
        </w:tcBorders>
      </w:tcPr>
    </w:tblStylePr>
    <w:tblStylePr w:type="firstCol">
      <w:rPr>
        <w:b/>
        <w:bCs/>
      </w:rPr>
    </w:tblStylePr>
    <w:tblStylePr w:type="lastCol">
      <w:rPr>
        <w:b/>
        <w:bCs/>
      </w:rPr>
      <w:tblPr>
        <w:tblLayout w:type="fixed"/>
      </w:tblPr>
      <w:tcPr>
        <w:tcBorders>
          <w:top w:val="single" w:color="8064A2" w:themeColor="accent4" w:sz="8" w:space="0"/>
          <w:bottom w:val="single" w:color="8064A2" w:themeColor="accent4" w:sz="8" w:space="0"/>
        </w:tcBorders>
      </w:tcPr>
    </w:tblStylePr>
    <w:tblStylePr w:type="band1Vert">
      <w:tblPr>
        <w:tblLayout w:type="fixed"/>
      </w:tblPr>
      <w:tcPr>
        <w:shd w:val="clear" w:color="auto" w:fill="DFD8E8" w:themeFill="accent4" w:themeFillTint="3F"/>
      </w:tcPr>
    </w:tblStylePr>
    <w:tblStylePr w:type="band1Horz">
      <w:tblPr>
        <w:tblLayout w:type="fixed"/>
      </w:tblPr>
      <w:tcPr>
        <w:shd w:val="clear" w:color="auto" w:fill="DFD8E8" w:themeFill="accent4" w:themeFillTint="3F"/>
      </w:tcPr>
    </w:tblStylePr>
  </w:style>
  <w:style w:type="table" w:styleId="74">
    <w:name w:val="Medium List 1 Accent 5"/>
    <w:basedOn w:val="32"/>
    <w:qFormat/>
    <w:uiPriority w:val="65"/>
    <w:rPr>
      <w:color w:val="000000" w:themeColor="text1"/>
      <w14:textFill>
        <w14:solidFill>
          <w14:schemeClr w14:val="tx1"/>
        </w14:solidFill>
      </w14:textFill>
    </w:rPr>
    <w:tblPr>
      <w:tblBorders>
        <w:top w:val="single" w:color="4BACC6" w:themeColor="accent5" w:sz="8" w:space="0"/>
        <w:bottom w:val="single" w:color="4BACC6" w:themeColor="accent5" w:sz="8" w:space="0"/>
      </w:tblBorders>
      <w:tblLayout w:type="fixed"/>
    </w:tblPr>
    <w:tblStylePr w:type="firstRow">
      <w:rPr>
        <w:rFonts w:asciiTheme="majorHAnsi" w:hAnsiTheme="majorHAnsi" w:eastAsiaTheme="majorEastAsia" w:cstheme="majorBidi"/>
      </w:rPr>
      <w:tblPr>
        <w:tblLayout w:type="fixed"/>
      </w:tblPr>
      <w:tcPr>
        <w:tcBorders>
          <w:top w:val="nil"/>
          <w:bottom w:val="single" w:color="4BACC6" w:themeColor="accent5" w:sz="8" w:space="0"/>
        </w:tcBorders>
      </w:tcPr>
    </w:tblStylePr>
    <w:tblStylePr w:type="lastRow">
      <w:rPr>
        <w:b/>
        <w:bCs/>
        <w:color w:val="1F497D" w:themeColor="text2"/>
        <w14:textFill>
          <w14:solidFill>
            <w14:schemeClr w14:val="tx2"/>
          </w14:solidFill>
        </w14:textFill>
      </w:rPr>
      <w:tblPr>
        <w:tblLayout w:type="fixed"/>
      </w:tblPr>
      <w:tcPr>
        <w:tcBorders>
          <w:top w:val="single" w:color="4BACC6" w:themeColor="accent5" w:sz="8" w:space="0"/>
          <w:bottom w:val="single" w:color="4BACC6" w:themeColor="accent5" w:sz="8" w:space="0"/>
        </w:tcBorders>
      </w:tcPr>
    </w:tblStylePr>
    <w:tblStylePr w:type="firstCol">
      <w:rPr>
        <w:b/>
        <w:bCs/>
      </w:rPr>
    </w:tblStylePr>
    <w:tblStylePr w:type="lastCol">
      <w:rPr>
        <w:b/>
        <w:bCs/>
      </w:rPr>
      <w:tblPr>
        <w:tblLayout w:type="fixed"/>
      </w:tblPr>
      <w:tcPr>
        <w:tcBorders>
          <w:top w:val="single" w:color="4BACC6" w:themeColor="accent5" w:sz="8" w:space="0"/>
          <w:bottom w:val="single" w:color="4BACC6" w:themeColor="accent5" w:sz="8" w:space="0"/>
        </w:tcBorders>
      </w:tcPr>
    </w:tblStylePr>
    <w:tblStylePr w:type="band1Vert">
      <w:tblPr>
        <w:tblLayout w:type="fixed"/>
      </w:tblPr>
      <w:tcPr>
        <w:shd w:val="clear" w:color="auto" w:fill="D2EAF0" w:themeFill="accent5" w:themeFillTint="3F"/>
      </w:tcPr>
    </w:tblStylePr>
    <w:tblStylePr w:type="band1Horz">
      <w:tblPr>
        <w:tblLayout w:type="fixed"/>
      </w:tblPr>
      <w:tcPr>
        <w:shd w:val="clear" w:color="auto" w:fill="D2EAF0" w:themeFill="accent5" w:themeFillTint="3F"/>
      </w:tcPr>
    </w:tblStylePr>
  </w:style>
  <w:style w:type="table" w:styleId="75">
    <w:name w:val="Medium List 1 Accent 6"/>
    <w:basedOn w:val="32"/>
    <w:uiPriority w:val="65"/>
    <w:rPr>
      <w:color w:val="000000" w:themeColor="text1"/>
      <w14:textFill>
        <w14:solidFill>
          <w14:schemeClr w14:val="tx1"/>
        </w14:solidFill>
      </w14:textFill>
    </w:rPr>
    <w:tblPr>
      <w:tblBorders>
        <w:top w:val="single" w:color="F79646" w:themeColor="accent6" w:sz="8" w:space="0"/>
        <w:bottom w:val="single" w:color="F79646" w:themeColor="accent6" w:sz="8" w:space="0"/>
      </w:tblBorders>
      <w:tblLayout w:type="fixed"/>
    </w:tblPr>
    <w:tblStylePr w:type="firstRow">
      <w:rPr>
        <w:rFonts w:asciiTheme="majorHAnsi" w:hAnsiTheme="majorHAnsi" w:eastAsiaTheme="majorEastAsia" w:cstheme="majorBidi"/>
      </w:rPr>
      <w:tblPr>
        <w:tblLayout w:type="fixed"/>
      </w:tblPr>
      <w:tcPr>
        <w:tcBorders>
          <w:top w:val="nil"/>
          <w:bottom w:val="single" w:color="F79646" w:themeColor="accent6" w:sz="8" w:space="0"/>
        </w:tcBorders>
      </w:tcPr>
    </w:tblStylePr>
    <w:tblStylePr w:type="lastRow">
      <w:rPr>
        <w:b/>
        <w:bCs/>
        <w:color w:val="1F497D" w:themeColor="text2"/>
        <w14:textFill>
          <w14:solidFill>
            <w14:schemeClr w14:val="tx2"/>
          </w14:solidFill>
        </w14:textFill>
      </w:rPr>
      <w:tblPr>
        <w:tblLayout w:type="fixed"/>
      </w:tblPr>
      <w:tcPr>
        <w:tcBorders>
          <w:top w:val="single" w:color="F79646" w:themeColor="accent6" w:sz="8" w:space="0"/>
          <w:bottom w:val="single" w:color="F79646" w:themeColor="accent6" w:sz="8" w:space="0"/>
        </w:tcBorders>
      </w:tcPr>
    </w:tblStylePr>
    <w:tblStylePr w:type="firstCol">
      <w:rPr>
        <w:b/>
        <w:bCs/>
      </w:rPr>
    </w:tblStylePr>
    <w:tblStylePr w:type="lastCol">
      <w:rPr>
        <w:b/>
        <w:bCs/>
      </w:rPr>
      <w:tblPr>
        <w:tblLayout w:type="fixed"/>
      </w:tblPr>
      <w:tcPr>
        <w:tcBorders>
          <w:top w:val="single" w:color="F79646" w:themeColor="accent6" w:sz="8" w:space="0"/>
          <w:bottom w:val="single" w:color="F79646" w:themeColor="accent6" w:sz="8" w:space="0"/>
        </w:tcBorders>
      </w:tcPr>
    </w:tblStylePr>
    <w:tblStylePr w:type="band1Vert">
      <w:tblPr>
        <w:tblLayout w:type="fixed"/>
      </w:tblPr>
      <w:tcPr>
        <w:shd w:val="clear" w:color="auto" w:fill="FDE5D1" w:themeFill="accent6" w:themeFillTint="3F"/>
      </w:tcPr>
    </w:tblStylePr>
    <w:tblStylePr w:type="band1Horz">
      <w:tblPr>
        <w:tblLayout w:type="fixed"/>
      </w:tblPr>
      <w:tcPr>
        <w:shd w:val="clear" w:color="auto" w:fill="FDE5D1" w:themeFill="accent6" w:themeFillTint="3F"/>
      </w:tcPr>
    </w:tblStylePr>
  </w:style>
  <w:style w:type="table" w:styleId="76">
    <w:name w:val="Medium List 2"/>
    <w:basedOn w:val="32"/>
    <w:uiPriority w:val="66"/>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Layout w:type="fixed"/>
    </w:tblPr>
    <w:tblStylePr w:type="firstRow">
      <w:rPr>
        <w:sz w:val="24"/>
        <w:szCs w:val="24"/>
      </w:rPr>
      <w:tblPr>
        <w:tblLayout w:type="fixed"/>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blLayout w:type="fixed"/>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blLayout w:type="fixed"/>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BFBFBF" w:themeFill="text1" w:themeFillTint="3F"/>
      </w:tcPr>
    </w:tblStylePr>
    <w:tblStylePr w:type="band1Horz">
      <w:tblPr>
        <w:tblLayout w:type="fixed"/>
      </w:tblPr>
      <w:tcPr>
        <w:tcBorders>
          <w:top w:val="nil"/>
          <w:bottom w:val="nil"/>
          <w:insideH w:val="nil"/>
          <w:insideV w:val="nil"/>
        </w:tcBorders>
        <w:shd w:val="clear" w:color="auto" w:fill="BFBFBF" w:themeFill="text1"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77">
    <w:name w:val="Medium List 2 Accent 1"/>
    <w:basedOn w:val="32"/>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Layout w:type="fixed"/>
    </w:tblPr>
    <w:tblStylePr w:type="firstRow">
      <w:rPr>
        <w:sz w:val="24"/>
        <w:szCs w:val="24"/>
      </w:rPr>
      <w:tblPr>
        <w:tblLayout w:type="fixed"/>
      </w:tblPr>
      <w:tcPr>
        <w:tcBorders>
          <w:top w:val="nil"/>
          <w:left w:val="nil"/>
          <w:bottom w:val="single" w:color="4F81BD" w:themeColor="accent1" w:sz="24" w:space="0"/>
          <w:right w:val="nil"/>
          <w:insideH w:val="nil"/>
          <w:insideV w:val="nil"/>
        </w:tcBorders>
        <w:shd w:val="clear" w:color="auto" w:fill="FFFFFF" w:themeFill="background1"/>
      </w:tcPr>
    </w:tblStylePr>
    <w:tblStylePr w:type="lastRow">
      <w:tblPr>
        <w:tblLayout w:type="fixed"/>
      </w:tblPr>
      <w:tcPr>
        <w:tcBorders>
          <w:top w:val="single" w:color="4F81BD" w:themeColor="accent1"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4F81BD" w:themeColor="accent1" w:sz="8" w:space="0"/>
          <w:insideH w:val="nil"/>
          <w:insideV w:val="nil"/>
        </w:tcBorders>
        <w:shd w:val="clear" w:color="auto" w:fill="FFFFFF" w:themeFill="background1"/>
      </w:tcPr>
    </w:tblStylePr>
    <w:tblStylePr w:type="lastCol">
      <w:tblPr>
        <w:tblLayout w:type="fixed"/>
      </w:tblPr>
      <w:tcPr>
        <w:tcBorders>
          <w:top w:val="nil"/>
          <w:left w:val="single" w:color="4F81BD" w:themeColor="accent1"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D3DFEE" w:themeFill="accent1" w:themeFillTint="3F"/>
      </w:tcPr>
    </w:tblStylePr>
    <w:tblStylePr w:type="band1Horz">
      <w:tblPr>
        <w:tblLayout w:type="fixed"/>
      </w:tblPr>
      <w:tcPr>
        <w:tcBorders>
          <w:top w:val="nil"/>
          <w:bottom w:val="nil"/>
          <w:insideH w:val="nil"/>
          <w:insideV w:val="nil"/>
        </w:tcBorders>
        <w:shd w:val="clear" w:color="auto" w:fill="D3DFEE" w:themeFill="accent1"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78">
    <w:name w:val="Medium List 2 Accent 2"/>
    <w:basedOn w:val="32"/>
    <w:uiPriority w:val="66"/>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Layout w:type="fixed"/>
    </w:tblPr>
    <w:tblStylePr w:type="firstRow">
      <w:rPr>
        <w:sz w:val="24"/>
        <w:szCs w:val="24"/>
      </w:rPr>
      <w:tblPr>
        <w:tblLayout w:type="fixed"/>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tblPr>
        <w:tblLayout w:type="fixed"/>
      </w:tblPr>
      <w:tcPr>
        <w:tcBorders>
          <w:top w:val="single" w:color="C0504D" w:themeColor="accent2"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C0504D" w:themeColor="accent2" w:sz="8" w:space="0"/>
          <w:insideH w:val="nil"/>
          <w:insideV w:val="nil"/>
        </w:tcBorders>
        <w:shd w:val="clear" w:color="auto" w:fill="FFFFFF" w:themeFill="background1"/>
      </w:tcPr>
    </w:tblStylePr>
    <w:tblStylePr w:type="lastCol">
      <w:tblPr>
        <w:tblLayout w:type="fixed"/>
      </w:tblPr>
      <w:tcPr>
        <w:tcBorders>
          <w:top w:val="nil"/>
          <w:left w:val="single" w:color="C0504D" w:themeColor="accent2"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EFD3D3" w:themeFill="accent2" w:themeFillTint="3F"/>
      </w:tcPr>
    </w:tblStylePr>
    <w:tblStylePr w:type="band1Horz">
      <w:tblPr>
        <w:tblLayout w:type="fixed"/>
      </w:tblPr>
      <w:tcPr>
        <w:tcBorders>
          <w:top w:val="nil"/>
          <w:bottom w:val="nil"/>
          <w:insideH w:val="nil"/>
          <w:insideV w:val="nil"/>
        </w:tcBorders>
        <w:shd w:val="clear" w:color="auto" w:fill="EFD3D3" w:themeFill="accent2"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79">
    <w:name w:val="Medium List 2 Accent 3"/>
    <w:basedOn w:val="32"/>
    <w:uiPriority w:val="66"/>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Layout w:type="fixed"/>
    </w:tblPr>
    <w:tblStylePr w:type="firstRow">
      <w:rPr>
        <w:sz w:val="24"/>
        <w:szCs w:val="24"/>
      </w:rPr>
      <w:tblPr>
        <w:tblLayout w:type="fixed"/>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tblPr>
        <w:tblLayout w:type="fixed"/>
      </w:tblPr>
      <w:tcPr>
        <w:tcBorders>
          <w:top w:val="single" w:color="9BBB59" w:themeColor="accent3"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9BBB59" w:themeColor="accent3" w:sz="8" w:space="0"/>
          <w:insideH w:val="nil"/>
          <w:insideV w:val="nil"/>
        </w:tcBorders>
        <w:shd w:val="clear" w:color="auto" w:fill="FFFFFF" w:themeFill="background1"/>
      </w:tcPr>
    </w:tblStylePr>
    <w:tblStylePr w:type="lastCol">
      <w:tblPr>
        <w:tblLayout w:type="fixed"/>
      </w:tblPr>
      <w:tcPr>
        <w:tcBorders>
          <w:top w:val="nil"/>
          <w:left w:val="single" w:color="9BBB59" w:themeColor="accent3"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top w:val="nil"/>
          <w:bottom w:val="nil"/>
          <w:insideH w:val="nil"/>
          <w:insideV w:val="nil"/>
        </w:tcBorders>
        <w:shd w:val="clear" w:color="auto" w:fill="E6EED5" w:themeFill="accent3"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0">
    <w:name w:val="Medium List 2 Accent 4"/>
    <w:basedOn w:val="32"/>
    <w:uiPriority w:val="66"/>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Layout w:type="fixed"/>
    </w:tblPr>
    <w:tblStylePr w:type="firstRow">
      <w:rPr>
        <w:sz w:val="24"/>
        <w:szCs w:val="24"/>
      </w:rPr>
      <w:tblPr>
        <w:tblLayout w:type="fixed"/>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tblPr>
        <w:tblLayout w:type="fixed"/>
      </w:tblPr>
      <w:tcPr>
        <w:tcBorders>
          <w:top w:val="single" w:color="8064A2" w:themeColor="accent4"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8064A2" w:themeColor="accent4" w:sz="8" w:space="0"/>
          <w:insideH w:val="nil"/>
          <w:insideV w:val="nil"/>
        </w:tcBorders>
        <w:shd w:val="clear" w:color="auto" w:fill="FFFFFF" w:themeFill="background1"/>
      </w:tcPr>
    </w:tblStylePr>
    <w:tblStylePr w:type="lastCol">
      <w:tblPr>
        <w:tblLayout w:type="fixed"/>
      </w:tblPr>
      <w:tcPr>
        <w:tcBorders>
          <w:top w:val="nil"/>
          <w:left w:val="single" w:color="8064A2" w:themeColor="accent4"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DFD8E8" w:themeFill="accent4" w:themeFillTint="3F"/>
      </w:tcPr>
    </w:tblStylePr>
    <w:tblStylePr w:type="band1Horz">
      <w:tblPr>
        <w:tblLayout w:type="fixed"/>
      </w:tblPr>
      <w:tcPr>
        <w:tcBorders>
          <w:top w:val="nil"/>
          <w:bottom w:val="nil"/>
          <w:insideH w:val="nil"/>
          <w:insideV w:val="nil"/>
        </w:tcBorders>
        <w:shd w:val="clear" w:color="auto" w:fill="DFD8E8" w:themeFill="accent4"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1">
    <w:name w:val="Medium List 2 Accent 5"/>
    <w:basedOn w:val="32"/>
    <w:uiPriority w:val="66"/>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Layout w:type="fixed"/>
    </w:tblPr>
    <w:tblStylePr w:type="firstRow">
      <w:rPr>
        <w:sz w:val="24"/>
        <w:szCs w:val="24"/>
      </w:rPr>
      <w:tblPr>
        <w:tblLayout w:type="fixed"/>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tblPr>
        <w:tblLayout w:type="fixed"/>
      </w:tblPr>
      <w:tcPr>
        <w:tcBorders>
          <w:top w:val="single" w:color="4BACC6" w:themeColor="accent5"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4BACC6" w:themeColor="accent5" w:sz="8" w:space="0"/>
          <w:insideH w:val="nil"/>
          <w:insideV w:val="nil"/>
        </w:tcBorders>
        <w:shd w:val="clear" w:color="auto" w:fill="FFFFFF" w:themeFill="background1"/>
      </w:tcPr>
    </w:tblStylePr>
    <w:tblStylePr w:type="lastCol">
      <w:tblPr>
        <w:tblLayout w:type="fixed"/>
      </w:tblPr>
      <w:tcPr>
        <w:tcBorders>
          <w:top w:val="nil"/>
          <w:left w:val="single" w:color="4BACC6" w:themeColor="accent5"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D2EAF0" w:themeFill="accent5" w:themeFillTint="3F"/>
      </w:tcPr>
    </w:tblStylePr>
    <w:tblStylePr w:type="band1Horz">
      <w:tblPr>
        <w:tblLayout w:type="fixed"/>
      </w:tblPr>
      <w:tcPr>
        <w:tcBorders>
          <w:top w:val="nil"/>
          <w:bottom w:val="nil"/>
          <w:insideH w:val="nil"/>
          <w:insideV w:val="nil"/>
        </w:tcBorders>
        <w:shd w:val="clear" w:color="auto" w:fill="D2EAF0" w:themeFill="accent5"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2">
    <w:name w:val="Medium List 2 Accent 6"/>
    <w:basedOn w:val="32"/>
    <w:uiPriority w:val="66"/>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Layout w:type="fixed"/>
    </w:tblPr>
    <w:tblStylePr w:type="firstRow">
      <w:rPr>
        <w:sz w:val="24"/>
        <w:szCs w:val="24"/>
      </w:rPr>
      <w:tblPr>
        <w:tblLayout w:type="fixed"/>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tblPr>
        <w:tblLayout w:type="fixed"/>
      </w:tblPr>
      <w:tcPr>
        <w:tcBorders>
          <w:top w:val="single" w:color="F79646" w:themeColor="accent6"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F79646" w:themeColor="accent6" w:sz="8" w:space="0"/>
          <w:insideH w:val="nil"/>
          <w:insideV w:val="nil"/>
        </w:tcBorders>
        <w:shd w:val="clear" w:color="auto" w:fill="FFFFFF" w:themeFill="background1"/>
      </w:tcPr>
    </w:tblStylePr>
    <w:tblStylePr w:type="lastCol">
      <w:tblPr>
        <w:tblLayout w:type="fixed"/>
      </w:tblPr>
      <w:tcPr>
        <w:tcBorders>
          <w:top w:val="nil"/>
          <w:left w:val="single" w:color="F79646" w:themeColor="accent6"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FDE5D1" w:themeFill="accent6" w:themeFillTint="3F"/>
      </w:tcPr>
    </w:tblStylePr>
    <w:tblStylePr w:type="band1Horz">
      <w:tblPr>
        <w:tblLayout w:type="fixed"/>
      </w:tblPr>
      <w:tcPr>
        <w:tcBorders>
          <w:top w:val="nil"/>
          <w:bottom w:val="nil"/>
          <w:insideH w:val="nil"/>
          <w:insideV w:val="nil"/>
        </w:tcBorders>
        <w:shd w:val="clear" w:color="auto" w:fill="FDE5D1" w:themeFill="accent6"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3">
    <w:name w:val="Medium Grid 1"/>
    <w:basedOn w:val="32"/>
    <w:uiPriority w:val="67"/>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Layout w:type="fixed"/>
    </w:tblPr>
    <w:tcPr>
      <w:shd w:val="clear" w:color="auto" w:fill="BFBFBF" w:themeFill="text1" w:themeFillTint="3F"/>
    </w:tcPr>
    <w:tblStylePr w:type="firstRow">
      <w:rPr>
        <w:b/>
        <w:bCs/>
      </w:rPr>
    </w:tblStylePr>
    <w:tblStylePr w:type="lastRow">
      <w:rPr>
        <w:b/>
        <w:bCs/>
      </w:rPr>
      <w:tblPr>
        <w:tblLayout w:type="fixed"/>
      </w:tblPr>
      <w:tcPr>
        <w:tcBorders>
          <w:top w:val="single" w:color="3F3F3F" w:themeColor="text1" w:themeTint="BF" w:sz="18" w:space="0"/>
        </w:tcBorders>
      </w:tcPr>
    </w:tblStylePr>
    <w:tblStylePr w:type="firstCol">
      <w:rPr>
        <w:b/>
        <w:bCs/>
      </w:rPr>
    </w:tblStylePr>
    <w:tblStylePr w:type="lastCol">
      <w:rPr>
        <w:b/>
        <w:bCs/>
      </w:rPr>
    </w:tblStylePr>
    <w:tblStylePr w:type="band1Vert">
      <w:tblPr>
        <w:tblLayout w:type="fixed"/>
      </w:tblPr>
      <w:tcPr>
        <w:shd w:val="clear" w:color="auto" w:fill="7F7F7F" w:themeFill="text1" w:themeFillTint="7F"/>
      </w:tcPr>
    </w:tblStylePr>
    <w:tblStylePr w:type="band1Horz">
      <w:tblPr>
        <w:tblLayout w:type="fixed"/>
      </w:tblPr>
      <w:tcPr>
        <w:shd w:val="clear" w:color="auto" w:fill="7F7F7F" w:themeFill="text1" w:themeFillTint="7F"/>
      </w:tcPr>
    </w:tblStylePr>
  </w:style>
  <w:style w:type="table" w:styleId="84">
    <w:name w:val="Medium Grid 1 Accent 1"/>
    <w:basedOn w:val="32"/>
    <w:uiPriority w:val="67"/>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Layout w:type="fixed"/>
    </w:tblPr>
    <w:tcPr>
      <w:shd w:val="clear" w:color="auto" w:fill="D3DFEE" w:themeFill="accent1" w:themeFillTint="3F"/>
    </w:tcPr>
    <w:tblStylePr w:type="firstRow">
      <w:rPr>
        <w:b/>
        <w:bCs/>
      </w:rPr>
    </w:tblStylePr>
    <w:tblStylePr w:type="lastRow">
      <w:rPr>
        <w:b/>
        <w:bCs/>
      </w:rPr>
      <w:tblPr>
        <w:tblLayout w:type="fixed"/>
      </w:tblPr>
      <w:tcPr>
        <w:tcBorders>
          <w:top w:val="single" w:color="7BA0CD" w:themeColor="accent1" w:themeTint="BF" w:sz="18" w:space="0"/>
        </w:tcBorders>
      </w:tcPr>
    </w:tblStylePr>
    <w:tblStylePr w:type="firstCol">
      <w:rPr>
        <w:b/>
        <w:bCs/>
      </w:rPr>
    </w:tblStylePr>
    <w:tblStylePr w:type="lastCol">
      <w:rPr>
        <w:b/>
        <w:bCs/>
      </w:rPr>
    </w:tblStylePr>
    <w:tblStylePr w:type="band1Vert">
      <w:tblPr>
        <w:tblLayout w:type="fixed"/>
      </w:tblPr>
      <w:tcPr>
        <w:shd w:val="clear" w:color="auto" w:fill="A7C0DE" w:themeFill="accent1" w:themeFillTint="7F"/>
      </w:tcPr>
    </w:tblStylePr>
    <w:tblStylePr w:type="band1Horz">
      <w:tblPr>
        <w:tblLayout w:type="fixed"/>
      </w:tblPr>
      <w:tcPr>
        <w:shd w:val="clear" w:color="auto" w:fill="A7C0DE" w:themeFill="accent1" w:themeFillTint="7F"/>
      </w:tcPr>
    </w:tblStylePr>
  </w:style>
  <w:style w:type="table" w:styleId="85">
    <w:name w:val="Medium Grid 1 Accent 2"/>
    <w:basedOn w:val="32"/>
    <w:qFormat/>
    <w:uiPriority w:val="67"/>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Layout w:type="fixed"/>
    </w:tblPr>
    <w:tcPr>
      <w:shd w:val="clear" w:color="auto" w:fill="EFD3D3" w:themeFill="accent2" w:themeFillTint="3F"/>
    </w:tcPr>
    <w:tblStylePr w:type="firstRow">
      <w:rPr>
        <w:b/>
        <w:bCs/>
      </w:rPr>
    </w:tblStylePr>
    <w:tblStylePr w:type="lastRow">
      <w:rPr>
        <w:b/>
        <w:bCs/>
      </w:rPr>
      <w:tblPr>
        <w:tblLayout w:type="fixed"/>
      </w:tblPr>
      <w:tcPr>
        <w:tcBorders>
          <w:top w:val="single" w:color="CF7B79" w:themeColor="accent2" w:themeTint="BF" w:sz="18" w:space="0"/>
        </w:tcBorders>
      </w:tcPr>
    </w:tblStylePr>
    <w:tblStylePr w:type="firstCol">
      <w:rPr>
        <w:b/>
        <w:bCs/>
      </w:rPr>
    </w:tblStylePr>
    <w:tblStylePr w:type="lastCol">
      <w:rPr>
        <w:b/>
        <w:bCs/>
      </w:rPr>
    </w:tblStylePr>
    <w:tblStylePr w:type="band1Vert">
      <w:tblPr>
        <w:tblLayout w:type="fixed"/>
      </w:tblPr>
      <w:tcPr>
        <w:shd w:val="clear" w:color="auto" w:fill="DFA7A6" w:themeFill="accent2" w:themeFillTint="7F"/>
      </w:tcPr>
    </w:tblStylePr>
    <w:tblStylePr w:type="band1Horz">
      <w:tblPr>
        <w:tblLayout w:type="fixed"/>
      </w:tblPr>
      <w:tcPr>
        <w:shd w:val="clear" w:color="auto" w:fill="DFA7A6" w:themeFill="accent2" w:themeFillTint="7F"/>
      </w:tcPr>
    </w:tblStylePr>
  </w:style>
  <w:style w:type="table" w:styleId="86">
    <w:name w:val="Medium Grid 1 Accent 3"/>
    <w:basedOn w:val="32"/>
    <w:uiPriority w:val="67"/>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insideV w:val="single" w:color="B4CC82" w:themeColor="accent3" w:themeTint="BF" w:sz="8" w:space="0"/>
      </w:tblBorders>
      <w:tblLayout w:type="fixed"/>
    </w:tblPr>
    <w:tcPr>
      <w:shd w:val="clear" w:color="auto" w:fill="E6EED5" w:themeFill="accent3" w:themeFillTint="3F"/>
    </w:tcPr>
    <w:tblStylePr w:type="firstRow">
      <w:rPr>
        <w:b/>
        <w:bCs/>
      </w:rPr>
    </w:tblStylePr>
    <w:tblStylePr w:type="lastRow">
      <w:rPr>
        <w:b/>
        <w:bCs/>
      </w:rPr>
      <w:tblPr>
        <w:tblLayout w:type="fixed"/>
      </w:tblPr>
      <w:tcPr>
        <w:tcBorders>
          <w:top w:val="single" w:color="B4CC82" w:themeColor="accent3" w:themeTint="BF" w:sz="18" w:space="0"/>
        </w:tcBorders>
      </w:tcPr>
    </w:tblStylePr>
    <w:tblStylePr w:type="firstCol">
      <w:rPr>
        <w:b/>
        <w:bCs/>
      </w:rPr>
    </w:tblStylePr>
    <w:tblStylePr w:type="lastCol">
      <w:rPr>
        <w:b/>
        <w:bCs/>
      </w:rPr>
    </w:tblStylePr>
    <w:tblStylePr w:type="band1Vert">
      <w:tblPr>
        <w:tblLayout w:type="fixed"/>
      </w:tblPr>
      <w:tcPr>
        <w:shd w:val="clear" w:color="auto" w:fill="CDDDAC" w:themeFill="accent3" w:themeFillTint="7F"/>
      </w:tcPr>
    </w:tblStylePr>
    <w:tblStylePr w:type="band1Horz">
      <w:tblPr>
        <w:tblLayout w:type="fixed"/>
      </w:tblPr>
      <w:tcPr>
        <w:shd w:val="clear" w:color="auto" w:fill="CDDDAC" w:themeFill="accent3" w:themeFillTint="7F"/>
      </w:tcPr>
    </w:tblStylePr>
  </w:style>
  <w:style w:type="table" w:styleId="87">
    <w:name w:val="Medium Grid 1 Accent 4"/>
    <w:basedOn w:val="32"/>
    <w:qFormat/>
    <w:uiPriority w:val="67"/>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Layout w:type="fixed"/>
    </w:tblPr>
    <w:tcPr>
      <w:shd w:val="clear" w:color="auto" w:fill="DFD8E8" w:themeFill="accent4" w:themeFillTint="3F"/>
    </w:tcPr>
    <w:tblStylePr w:type="firstRow">
      <w:rPr>
        <w:b/>
        <w:bCs/>
      </w:rPr>
    </w:tblStylePr>
    <w:tblStylePr w:type="lastRow">
      <w:rPr>
        <w:b/>
        <w:bCs/>
      </w:rPr>
      <w:tblPr>
        <w:tblLayout w:type="fixed"/>
      </w:tblPr>
      <w:tcPr>
        <w:tcBorders>
          <w:top w:val="single" w:color="9F8AB9" w:themeColor="accent4" w:themeTint="BF" w:sz="18" w:space="0"/>
        </w:tcBorders>
      </w:tcPr>
    </w:tblStylePr>
    <w:tblStylePr w:type="firstCol">
      <w:rPr>
        <w:b/>
        <w:bCs/>
      </w:rPr>
    </w:tblStylePr>
    <w:tblStylePr w:type="lastCol">
      <w:rPr>
        <w:b/>
        <w:bCs/>
      </w:rPr>
    </w:tblStylePr>
    <w:tblStylePr w:type="band1Vert">
      <w:tblPr>
        <w:tblLayout w:type="fixed"/>
      </w:tblPr>
      <w:tcPr>
        <w:shd w:val="clear" w:color="auto" w:fill="BFB1D0" w:themeFill="accent4" w:themeFillTint="7F"/>
      </w:tcPr>
    </w:tblStylePr>
    <w:tblStylePr w:type="band1Horz">
      <w:tblPr>
        <w:tblLayout w:type="fixed"/>
      </w:tblPr>
      <w:tcPr>
        <w:shd w:val="clear" w:color="auto" w:fill="BFB1D0" w:themeFill="accent4" w:themeFillTint="7F"/>
      </w:tcPr>
    </w:tblStylePr>
  </w:style>
  <w:style w:type="table" w:styleId="88">
    <w:name w:val="Medium Grid 1 Accent 5"/>
    <w:basedOn w:val="32"/>
    <w:qFormat/>
    <w:uiPriority w:val="67"/>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Layout w:type="fixed"/>
    </w:tblPr>
    <w:tcPr>
      <w:shd w:val="clear" w:color="auto" w:fill="D2EAF0" w:themeFill="accent5" w:themeFillTint="3F"/>
    </w:tcPr>
    <w:tblStylePr w:type="firstRow">
      <w:rPr>
        <w:b/>
        <w:bCs/>
      </w:rPr>
    </w:tblStylePr>
    <w:tblStylePr w:type="lastRow">
      <w:rPr>
        <w:b/>
        <w:bCs/>
      </w:rPr>
      <w:tblPr>
        <w:tblLayout w:type="fixed"/>
      </w:tblPr>
      <w:tcPr>
        <w:tcBorders>
          <w:top w:val="single" w:color="78C0D4" w:themeColor="accent5" w:themeTint="BF" w:sz="18" w:space="0"/>
        </w:tcBorders>
      </w:tcPr>
    </w:tblStylePr>
    <w:tblStylePr w:type="firstCol">
      <w:rPr>
        <w:b/>
        <w:bCs/>
      </w:rPr>
    </w:tblStylePr>
    <w:tblStylePr w:type="lastCol">
      <w:rPr>
        <w:b/>
        <w:bCs/>
      </w:rPr>
    </w:tblStylePr>
    <w:tblStylePr w:type="band1Vert">
      <w:tblPr>
        <w:tblLayout w:type="fixed"/>
      </w:tblPr>
      <w:tcPr>
        <w:shd w:val="clear" w:color="auto" w:fill="A5D5E2" w:themeFill="accent5" w:themeFillTint="7F"/>
      </w:tcPr>
    </w:tblStylePr>
    <w:tblStylePr w:type="band1Horz">
      <w:tblPr>
        <w:tblLayout w:type="fixed"/>
      </w:tblPr>
      <w:tcPr>
        <w:shd w:val="clear" w:color="auto" w:fill="A5D5E2" w:themeFill="accent5" w:themeFillTint="7F"/>
      </w:tcPr>
    </w:tblStylePr>
  </w:style>
  <w:style w:type="table" w:styleId="89">
    <w:name w:val="Medium Grid 1 Accent 6"/>
    <w:basedOn w:val="32"/>
    <w:qFormat/>
    <w:uiPriority w:val="67"/>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Layout w:type="fixed"/>
    </w:tblPr>
    <w:tcPr>
      <w:shd w:val="clear" w:color="auto" w:fill="FDE5D1" w:themeFill="accent6" w:themeFillTint="3F"/>
    </w:tcPr>
    <w:tblStylePr w:type="firstRow">
      <w:rPr>
        <w:b/>
        <w:bCs/>
      </w:rPr>
    </w:tblStylePr>
    <w:tblStylePr w:type="lastRow">
      <w:rPr>
        <w:b/>
        <w:bCs/>
      </w:rPr>
      <w:tblPr>
        <w:tblLayout w:type="fixed"/>
      </w:tblPr>
      <w:tcPr>
        <w:tcBorders>
          <w:top w:val="single" w:color="F9B074" w:themeColor="accent6" w:themeTint="BF" w:sz="18" w:space="0"/>
        </w:tcBorders>
      </w:tcPr>
    </w:tblStylePr>
    <w:tblStylePr w:type="firstCol">
      <w:rPr>
        <w:b/>
        <w:bCs/>
      </w:rPr>
    </w:tblStylePr>
    <w:tblStylePr w:type="lastCol">
      <w:rPr>
        <w:b/>
        <w:bCs/>
      </w:rPr>
    </w:tblStylePr>
    <w:tblStylePr w:type="band1Vert">
      <w:tblPr>
        <w:tblLayout w:type="fixed"/>
      </w:tblPr>
      <w:tcPr>
        <w:shd w:val="clear" w:color="auto" w:fill="FBCAA2" w:themeFill="accent6" w:themeFillTint="7F"/>
      </w:tcPr>
    </w:tblStylePr>
    <w:tblStylePr w:type="band1Horz">
      <w:tblPr>
        <w:tblLayout w:type="fixed"/>
      </w:tblPr>
      <w:tcPr>
        <w:shd w:val="clear" w:color="auto" w:fill="FBCAA2" w:themeFill="accent6" w:themeFillTint="7F"/>
      </w:tcPr>
    </w:tblStylePr>
  </w:style>
  <w:style w:type="table" w:styleId="90">
    <w:name w:val="Medium Grid 2"/>
    <w:basedOn w:val="32"/>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Pr>
    <w:tcPr>
      <w:shd w:val="clear" w:color="auto" w:fill="BFBFBF" w:themeFill="text1" w:themeFillTint="3F"/>
    </w:tcPr>
    <w:tblStylePr w:type="firstRow">
      <w:rPr>
        <w:b/>
        <w:bCs/>
        <w:color w:val="000000" w:themeColor="text1"/>
        <w14:textFill>
          <w14:solidFill>
            <w14:schemeClr w14:val="tx1"/>
          </w14:solidFill>
        </w14:textFill>
      </w:rPr>
      <w:tblPr>
        <w:tblLayout w:type="fixed"/>
      </w:tblPr>
      <w:tcPr>
        <w:shd w:val="clear" w:color="auto" w:fill="E5E5E5" w:themeFill="text1"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CCCCCC" w:themeFill="text1" w:themeFillTint="33"/>
      </w:tcPr>
    </w:tblStylePr>
    <w:tblStylePr w:type="band1Vert">
      <w:tblPr>
        <w:tblLayout w:type="fixed"/>
      </w:tblPr>
      <w:tcPr>
        <w:shd w:val="clear" w:color="auto" w:fill="7F7F7F" w:themeFill="text1" w:themeFillTint="7F"/>
      </w:tcPr>
    </w:tblStylePr>
    <w:tblStylePr w:type="band1Horz">
      <w:tblPr>
        <w:tblLayout w:type="fixed"/>
      </w:tblPr>
      <w:tcPr>
        <w:tcBorders>
          <w:insideH w:val="single" w:sz="6" w:space="0"/>
          <w:insideV w:val="single" w:sz="6" w:space="0"/>
        </w:tcBorders>
        <w:shd w:val="clear" w:color="auto" w:fill="7F7F7F" w:themeFill="text1" w:themeFillTint="7F"/>
      </w:tcPr>
    </w:tblStylePr>
    <w:tblStylePr w:type="nwCell">
      <w:tblPr>
        <w:tblLayout w:type="fixed"/>
      </w:tblPr>
      <w:tcPr>
        <w:shd w:val="clear" w:color="auto" w:fill="FFFFFF" w:themeFill="background1"/>
      </w:tcPr>
    </w:tblStylePr>
  </w:style>
  <w:style w:type="table" w:styleId="91">
    <w:name w:val="Medium Grid 2 Accent 1"/>
    <w:basedOn w:val="32"/>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Layout w:type="fixed"/>
    </w:tblPr>
    <w:tcPr>
      <w:shd w:val="clear" w:color="auto" w:fill="D3DFEE" w:themeFill="accent1" w:themeFillTint="3F"/>
    </w:tcPr>
    <w:tblStylePr w:type="firstRow">
      <w:rPr>
        <w:b/>
        <w:bCs/>
        <w:color w:val="000000" w:themeColor="text1"/>
        <w14:textFill>
          <w14:solidFill>
            <w14:schemeClr w14:val="tx1"/>
          </w14:solidFill>
        </w14:textFill>
      </w:rPr>
      <w:tblPr>
        <w:tblLayout w:type="fixed"/>
      </w:tblPr>
      <w:tcPr>
        <w:shd w:val="clear" w:color="auto" w:fill="EDF2F8" w:themeFill="accent1"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DBE5F1" w:themeFill="accent1" w:themeFillTint="33"/>
      </w:tcPr>
    </w:tblStylePr>
    <w:tblStylePr w:type="band1Vert">
      <w:tblPr>
        <w:tblLayout w:type="fixed"/>
      </w:tblPr>
      <w:tcPr>
        <w:shd w:val="clear" w:color="auto" w:fill="A7C0DE" w:themeFill="accent1" w:themeFillTint="7F"/>
      </w:tcPr>
    </w:tblStylePr>
    <w:tblStylePr w:type="band1Horz">
      <w:tblPr>
        <w:tblLayout w:type="fixed"/>
      </w:tblPr>
      <w:tcPr>
        <w:tcBorders>
          <w:insideH w:val="single" w:sz="6" w:space="0"/>
          <w:insideV w:val="single" w:sz="6" w:space="0"/>
        </w:tcBorders>
        <w:shd w:val="clear" w:color="auto" w:fill="A7C0DE" w:themeFill="accent1" w:themeFillTint="7F"/>
      </w:tcPr>
    </w:tblStylePr>
    <w:tblStylePr w:type="nwCell">
      <w:tblPr>
        <w:tblLayout w:type="fixed"/>
      </w:tblPr>
      <w:tcPr>
        <w:shd w:val="clear" w:color="auto" w:fill="FFFFFF" w:themeFill="background1"/>
      </w:tcPr>
    </w:tblStylePr>
  </w:style>
  <w:style w:type="table" w:styleId="92">
    <w:name w:val="Medium Grid 2 Accent 2"/>
    <w:basedOn w:val="32"/>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Layout w:type="fixed"/>
    </w:tblPr>
    <w:tcPr>
      <w:shd w:val="clear" w:color="auto" w:fill="EFD3D3" w:themeFill="accent2" w:themeFillTint="3F"/>
    </w:tcPr>
    <w:tblStylePr w:type="firstRow">
      <w:rPr>
        <w:b/>
        <w:bCs/>
        <w:color w:val="000000" w:themeColor="text1"/>
        <w14:textFill>
          <w14:solidFill>
            <w14:schemeClr w14:val="tx1"/>
          </w14:solidFill>
        </w14:textFill>
      </w:rPr>
      <w:tblPr>
        <w:tblLayout w:type="fixed"/>
      </w:tblPr>
      <w:tcPr>
        <w:shd w:val="clear" w:color="auto" w:fill="F8EDED" w:themeFill="accent2"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2DBDB" w:themeFill="accent2" w:themeFillTint="33"/>
      </w:tcPr>
    </w:tblStylePr>
    <w:tblStylePr w:type="band1Vert">
      <w:tblPr>
        <w:tblLayout w:type="fixed"/>
      </w:tblPr>
      <w:tcPr>
        <w:shd w:val="clear" w:color="auto" w:fill="DFA7A6" w:themeFill="accent2" w:themeFillTint="7F"/>
      </w:tcPr>
    </w:tblStylePr>
    <w:tblStylePr w:type="band1Horz">
      <w:tblPr>
        <w:tblLayout w:type="fixed"/>
      </w:tblPr>
      <w:tcPr>
        <w:tcBorders>
          <w:insideH w:val="single" w:sz="6" w:space="0"/>
          <w:insideV w:val="single" w:sz="6" w:space="0"/>
        </w:tcBorders>
        <w:shd w:val="clear" w:color="auto" w:fill="DFA7A6" w:themeFill="accent2" w:themeFillTint="7F"/>
      </w:tcPr>
    </w:tblStylePr>
    <w:tblStylePr w:type="nwCell">
      <w:tblPr>
        <w:tblLayout w:type="fixed"/>
      </w:tblPr>
      <w:tcPr>
        <w:shd w:val="clear" w:color="auto" w:fill="FFFFFF" w:themeFill="background1"/>
      </w:tcPr>
    </w:tblStylePr>
  </w:style>
  <w:style w:type="table" w:styleId="93">
    <w:name w:val="Medium Grid 2 Accent 3"/>
    <w:basedOn w:val="32"/>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Layout w:type="fixed"/>
    </w:tblPr>
    <w:tcPr>
      <w:shd w:val="clear" w:color="auto" w:fill="E6EED5" w:themeFill="accent3" w:themeFillTint="3F"/>
    </w:tcPr>
    <w:tblStylePr w:type="firstRow">
      <w:rPr>
        <w:b/>
        <w:bCs/>
        <w:color w:val="000000" w:themeColor="text1"/>
        <w14:textFill>
          <w14:solidFill>
            <w14:schemeClr w14:val="tx1"/>
          </w14:solidFill>
        </w14:textFill>
      </w:rPr>
      <w:tblPr>
        <w:tblLayout w:type="fixed"/>
      </w:tblPr>
      <w:tcPr>
        <w:shd w:val="clear" w:color="auto" w:fill="F5F8EE" w:themeFill="accent3"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EAF1DD" w:themeFill="accent3" w:themeFillTint="33"/>
      </w:tcPr>
    </w:tblStylePr>
    <w:tblStylePr w:type="band1Vert">
      <w:tblPr>
        <w:tblLayout w:type="fixed"/>
      </w:tblPr>
      <w:tcPr>
        <w:shd w:val="clear" w:color="auto" w:fill="CDDDAC" w:themeFill="accent3" w:themeFillTint="7F"/>
      </w:tcPr>
    </w:tblStylePr>
    <w:tblStylePr w:type="band1Horz">
      <w:tblPr>
        <w:tblLayout w:type="fixed"/>
      </w:tblPr>
      <w:tcPr>
        <w:tcBorders>
          <w:insideH w:val="single" w:sz="6" w:space="0"/>
          <w:insideV w:val="single" w:sz="6" w:space="0"/>
        </w:tcBorders>
        <w:shd w:val="clear" w:color="auto" w:fill="CDDDAC" w:themeFill="accent3" w:themeFillTint="7F"/>
      </w:tcPr>
    </w:tblStylePr>
    <w:tblStylePr w:type="nwCell">
      <w:tblPr>
        <w:tblLayout w:type="fixed"/>
      </w:tblPr>
      <w:tcPr>
        <w:shd w:val="clear" w:color="auto" w:fill="FFFFFF" w:themeFill="background1"/>
      </w:tcPr>
    </w:tblStylePr>
  </w:style>
  <w:style w:type="table" w:styleId="94">
    <w:name w:val="Medium Grid 2 Accent 4"/>
    <w:basedOn w:val="32"/>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Layout w:type="fixed"/>
    </w:tblPr>
    <w:tcPr>
      <w:shd w:val="clear" w:color="auto" w:fill="DFD8E8" w:themeFill="accent4" w:themeFillTint="3F"/>
    </w:tcPr>
    <w:tblStylePr w:type="firstRow">
      <w:rPr>
        <w:b/>
        <w:bCs/>
        <w:color w:val="000000" w:themeColor="text1"/>
        <w14:textFill>
          <w14:solidFill>
            <w14:schemeClr w14:val="tx1"/>
          </w14:solidFill>
        </w14:textFill>
      </w:rPr>
      <w:tblPr>
        <w:tblLayout w:type="fixed"/>
      </w:tblPr>
      <w:tcPr>
        <w:shd w:val="clear" w:color="auto" w:fill="F2EFF5" w:themeFill="accent4"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E5DFEC" w:themeFill="accent4" w:themeFillTint="33"/>
      </w:tcPr>
    </w:tblStylePr>
    <w:tblStylePr w:type="band1Vert">
      <w:tblPr>
        <w:tblLayout w:type="fixed"/>
      </w:tblPr>
      <w:tcPr>
        <w:shd w:val="clear" w:color="auto" w:fill="BFB1D0" w:themeFill="accent4" w:themeFillTint="7F"/>
      </w:tcPr>
    </w:tblStylePr>
    <w:tblStylePr w:type="band1Horz">
      <w:tblPr>
        <w:tblLayout w:type="fixed"/>
      </w:tblPr>
      <w:tcPr>
        <w:tcBorders>
          <w:insideH w:val="single" w:sz="6" w:space="0"/>
          <w:insideV w:val="single" w:sz="6" w:space="0"/>
        </w:tcBorders>
        <w:shd w:val="clear" w:color="auto" w:fill="BFB1D0" w:themeFill="accent4" w:themeFillTint="7F"/>
      </w:tcPr>
    </w:tblStylePr>
    <w:tblStylePr w:type="nwCell">
      <w:tblPr>
        <w:tblLayout w:type="fixed"/>
      </w:tblPr>
      <w:tcPr>
        <w:shd w:val="clear" w:color="auto" w:fill="FFFFFF" w:themeFill="background1"/>
      </w:tcPr>
    </w:tblStylePr>
  </w:style>
  <w:style w:type="table" w:styleId="95">
    <w:name w:val="Medium Grid 2 Accent 5"/>
    <w:basedOn w:val="32"/>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Layout w:type="fixed"/>
    </w:tblPr>
    <w:tcPr>
      <w:shd w:val="clear" w:color="auto" w:fill="D2EAF0" w:themeFill="accent5" w:themeFillTint="3F"/>
    </w:tcPr>
    <w:tblStylePr w:type="firstRow">
      <w:rPr>
        <w:b/>
        <w:bCs/>
        <w:color w:val="000000" w:themeColor="text1"/>
        <w14:textFill>
          <w14:solidFill>
            <w14:schemeClr w14:val="tx1"/>
          </w14:solidFill>
        </w14:textFill>
      </w:rPr>
      <w:tblPr>
        <w:tblLayout w:type="fixed"/>
      </w:tblPr>
      <w:tcPr>
        <w:shd w:val="clear" w:color="auto" w:fill="EDF6F9" w:themeFill="accent5"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DAEEF3" w:themeFill="accent5" w:themeFillTint="33"/>
      </w:tcPr>
    </w:tblStylePr>
    <w:tblStylePr w:type="band1Vert">
      <w:tblPr>
        <w:tblLayout w:type="fixed"/>
      </w:tblPr>
      <w:tcPr>
        <w:shd w:val="clear" w:color="auto" w:fill="A5D5E2" w:themeFill="accent5" w:themeFillTint="7F"/>
      </w:tcPr>
    </w:tblStylePr>
    <w:tblStylePr w:type="band1Horz">
      <w:tblPr>
        <w:tblLayout w:type="fixed"/>
      </w:tblPr>
      <w:tcPr>
        <w:tcBorders>
          <w:insideH w:val="single" w:sz="6" w:space="0"/>
          <w:insideV w:val="single" w:sz="6" w:space="0"/>
        </w:tcBorders>
        <w:shd w:val="clear" w:color="auto" w:fill="A5D5E2" w:themeFill="accent5" w:themeFillTint="7F"/>
      </w:tcPr>
    </w:tblStylePr>
    <w:tblStylePr w:type="nwCell">
      <w:tblPr>
        <w:tblLayout w:type="fixed"/>
      </w:tblPr>
      <w:tcPr>
        <w:shd w:val="clear" w:color="auto" w:fill="FFFFFF" w:themeFill="background1"/>
      </w:tcPr>
    </w:tblStylePr>
  </w:style>
  <w:style w:type="table" w:styleId="96">
    <w:name w:val="Medium Grid 2 Accent 6"/>
    <w:basedOn w:val="32"/>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Layout w:type="fixed"/>
    </w:tblPr>
    <w:tcPr>
      <w:shd w:val="clear" w:color="auto" w:fill="FDE5D1" w:themeFill="accent6" w:themeFillTint="3F"/>
    </w:tcPr>
    <w:tblStylePr w:type="firstRow">
      <w:rPr>
        <w:b/>
        <w:bCs/>
        <w:color w:val="000000" w:themeColor="text1"/>
        <w14:textFill>
          <w14:solidFill>
            <w14:schemeClr w14:val="tx1"/>
          </w14:solidFill>
        </w14:textFill>
      </w:rPr>
      <w:tblPr>
        <w:tblLayout w:type="fixed"/>
      </w:tblPr>
      <w:tcPr>
        <w:shd w:val="clear" w:color="auto" w:fill="FEF4EC" w:themeFill="accent6"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DE9D9" w:themeFill="accent6" w:themeFillTint="33"/>
      </w:tcPr>
    </w:tblStylePr>
    <w:tblStylePr w:type="band1Vert">
      <w:tblPr>
        <w:tblLayout w:type="fixed"/>
      </w:tblPr>
      <w:tcPr>
        <w:shd w:val="clear" w:color="auto" w:fill="FBCAA2" w:themeFill="accent6" w:themeFillTint="7F"/>
      </w:tcPr>
    </w:tblStylePr>
    <w:tblStylePr w:type="band1Horz">
      <w:tblPr>
        <w:tblLayout w:type="fixed"/>
      </w:tblPr>
      <w:tcPr>
        <w:tcBorders>
          <w:insideH w:val="single" w:sz="6" w:space="0"/>
          <w:insideV w:val="single" w:sz="6" w:space="0"/>
        </w:tcBorders>
        <w:shd w:val="clear" w:color="auto" w:fill="FBCAA2" w:themeFill="accent6" w:themeFillTint="7F"/>
      </w:tcPr>
    </w:tblStylePr>
    <w:tblStylePr w:type="nwCell">
      <w:tblPr>
        <w:tblLayout w:type="fixed"/>
      </w:tblPr>
      <w:tcPr>
        <w:shd w:val="clear" w:color="auto" w:fill="FFFFFF" w:themeFill="background1"/>
      </w:tcPr>
    </w:tblStylePr>
  </w:style>
  <w:style w:type="table" w:styleId="97">
    <w:name w:val="Medium Grid 3"/>
    <w:basedOn w:val="32"/>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Pr>
    <w:tcPr>
      <w:shd w:val="clear" w:color="auto" w:fill="BFBFBF" w:themeFill="text1"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98">
    <w:name w:val="Medium Grid 3 Accent 1"/>
    <w:basedOn w:val="32"/>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Pr>
    <w:tcPr>
      <w:shd w:val="clear" w:color="auto" w:fill="D3DFEE" w:themeFill="accent1"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F81BD" w:themeFill="accent1"/>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F81BD" w:themeFill="accent1"/>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4F81BD" w:themeFill="accent1"/>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C0DE" w:themeFill="accent1"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7C0DE" w:themeFill="accent1" w:themeFillTint="7F"/>
      </w:tcPr>
    </w:tblStylePr>
  </w:style>
  <w:style w:type="table" w:styleId="99">
    <w:name w:val="Medium Grid 3 Accent 2"/>
    <w:basedOn w:val="32"/>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Pr>
    <w:tcPr>
      <w:shd w:val="clear" w:color="auto" w:fill="EFD3D3" w:themeFill="accent2"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C0504D" w:themeFill="accent2"/>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C0504D" w:themeFill="accent2"/>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C0504D" w:themeFill="accent2"/>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FA7A6" w:themeFill="accent2" w:themeFillTint="7F"/>
      </w:tcPr>
    </w:tblStylePr>
  </w:style>
  <w:style w:type="table" w:styleId="100">
    <w:name w:val="Medium Grid 3 Accent 3"/>
    <w:basedOn w:val="32"/>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Pr>
    <w:tcPr>
      <w:shd w:val="clear" w:color="auto" w:fill="E6EED5" w:themeFill="accent3"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9BBB59" w:themeFill="accent3"/>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9BBB59" w:themeFill="accent3"/>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9BBB59" w:themeFill="accent3"/>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CDDDAC" w:themeFill="accent3" w:themeFillTint="7F"/>
      </w:tcPr>
    </w:tblStylePr>
  </w:style>
  <w:style w:type="table" w:styleId="101">
    <w:name w:val="Medium Grid 3 Accent 4"/>
    <w:basedOn w:val="32"/>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Pr>
    <w:tcPr>
      <w:shd w:val="clear" w:color="auto" w:fill="DFD8E8" w:themeFill="accent4"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8064A2" w:themeFill="accent4"/>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8064A2" w:themeFill="accent4"/>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8064A2" w:themeFill="accent4"/>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FB1D0" w:themeFill="accent4" w:themeFillTint="7F"/>
      </w:tcPr>
    </w:tblStylePr>
  </w:style>
  <w:style w:type="table" w:styleId="102">
    <w:name w:val="Medium Grid 3 Accent 5"/>
    <w:basedOn w:val="32"/>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Pr>
    <w:tcPr>
      <w:shd w:val="clear" w:color="auto" w:fill="D2EAF0" w:themeFill="accent5"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BACC6" w:themeFill="accent5"/>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BACC6" w:themeFill="accent5"/>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4BACC6" w:themeFill="accent5"/>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5D5E2" w:themeFill="accent5" w:themeFillTint="7F"/>
      </w:tcPr>
    </w:tblStylePr>
  </w:style>
  <w:style w:type="table" w:styleId="103">
    <w:name w:val="Medium Grid 3 Accent 6"/>
    <w:basedOn w:val="32"/>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Pr>
    <w:tcPr>
      <w:shd w:val="clear" w:color="auto" w:fill="FDE5D1" w:themeFill="accent6"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79646" w:themeFill="accent6"/>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79646" w:themeFill="accent6"/>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F79646" w:themeFill="accent6"/>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BCAA2" w:themeFill="accent6" w:themeFillTint="7F"/>
      </w:tcPr>
    </w:tblStylePr>
  </w:style>
  <w:style w:type="table" w:styleId="104">
    <w:name w:val="Dark List"/>
    <w:basedOn w:val="32"/>
    <w:qFormat/>
    <w:uiPriority w:val="70"/>
    <w:rPr>
      <w:color w:val="FFFFFF" w:themeColor="background1"/>
      <w14:textFill>
        <w14:solidFill>
          <w14:schemeClr w14:val="bg1"/>
        </w14:solidFill>
      </w14:textFill>
    </w:rPr>
    <w:tblPr>
      <w:tblStyleRowBandSize w:val="1"/>
      <w:tblStyleColBandSize w:val="1"/>
      <w:tblLayout w:type="fixed"/>
    </w:tblPr>
    <w:tcPr>
      <w:shd w:val="clear" w:color="auto" w:fill="000000" w:themeFill="text1"/>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blLayout w:type="fixed"/>
      </w:tblPr>
      <w:tcPr>
        <w:tcBorders>
          <w:top w:val="nil"/>
          <w:left w:val="nil"/>
          <w:bottom w:val="nil"/>
          <w:right w:val="nil"/>
          <w:insideH w:val="nil"/>
          <w:insideV w:val="nil"/>
        </w:tcBorders>
        <w:shd w:val="clear" w:color="auto" w:fill="000000" w:themeFill="text1" w:themeFillShade="BF"/>
      </w:tcPr>
    </w:tblStylePr>
    <w:tblStylePr w:type="band1Horz">
      <w:tblPr>
        <w:tblLayout w:type="fixed"/>
      </w:tblPr>
      <w:tcPr>
        <w:tcBorders>
          <w:top w:val="nil"/>
          <w:left w:val="nil"/>
          <w:bottom w:val="nil"/>
          <w:right w:val="nil"/>
          <w:insideH w:val="nil"/>
          <w:insideV w:val="nil"/>
        </w:tcBorders>
        <w:shd w:val="clear" w:color="auto" w:fill="000000" w:themeFill="text1" w:themeFillShade="BF"/>
      </w:tcPr>
    </w:tblStylePr>
  </w:style>
  <w:style w:type="table" w:styleId="105">
    <w:name w:val="Dark List Accent 1"/>
    <w:basedOn w:val="32"/>
    <w:uiPriority w:val="70"/>
    <w:rPr>
      <w:color w:val="FFFFFF" w:themeColor="background1"/>
      <w14:textFill>
        <w14:solidFill>
          <w14:schemeClr w14:val="bg1"/>
        </w14:solidFill>
      </w14:textFill>
    </w:rPr>
    <w:tblPr>
      <w:tblStyleRowBandSize w:val="1"/>
      <w:tblStyleColBandSize w:val="1"/>
      <w:tblLayout w:type="fixed"/>
    </w:tblPr>
    <w:tcPr>
      <w:shd w:val="clear" w:color="auto" w:fill="4F81BD" w:themeFill="accent1"/>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243F61" w:themeFill="accent1"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366091" w:themeFill="accent1"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366091" w:themeFill="accent1" w:themeFillShade="BF"/>
      </w:tcPr>
    </w:tblStylePr>
    <w:tblStylePr w:type="band1Vert">
      <w:tblPr>
        <w:tblLayout w:type="fixed"/>
      </w:tblPr>
      <w:tcPr>
        <w:tcBorders>
          <w:top w:val="nil"/>
          <w:left w:val="nil"/>
          <w:bottom w:val="nil"/>
          <w:right w:val="nil"/>
          <w:insideH w:val="nil"/>
          <w:insideV w:val="nil"/>
        </w:tcBorders>
        <w:shd w:val="clear" w:color="auto" w:fill="366091" w:themeFill="accent1" w:themeFillShade="BF"/>
      </w:tcPr>
    </w:tblStylePr>
    <w:tblStylePr w:type="band1Horz">
      <w:tblPr>
        <w:tblLayout w:type="fixed"/>
      </w:tblPr>
      <w:tcPr>
        <w:tcBorders>
          <w:top w:val="nil"/>
          <w:left w:val="nil"/>
          <w:bottom w:val="nil"/>
          <w:right w:val="nil"/>
          <w:insideH w:val="nil"/>
          <w:insideV w:val="nil"/>
        </w:tcBorders>
        <w:shd w:val="clear" w:color="auto" w:fill="366091" w:themeFill="accent1" w:themeFillShade="BF"/>
      </w:tcPr>
    </w:tblStylePr>
  </w:style>
  <w:style w:type="table" w:styleId="106">
    <w:name w:val="Dark List Accent 2"/>
    <w:basedOn w:val="32"/>
    <w:qFormat/>
    <w:uiPriority w:val="70"/>
    <w:rPr>
      <w:color w:val="FFFFFF" w:themeColor="background1"/>
      <w14:textFill>
        <w14:solidFill>
          <w14:schemeClr w14:val="bg1"/>
        </w14:solidFill>
      </w14:textFill>
    </w:rPr>
    <w:tblPr>
      <w:tblStyleRowBandSize w:val="1"/>
      <w:tblStyleColBandSize w:val="1"/>
      <w:tblLayout w:type="fixed"/>
    </w:tblPr>
    <w:tcPr>
      <w:shd w:val="clear" w:color="auto" w:fill="C0504D" w:themeFill="accent2"/>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943734" w:themeFill="accent2"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943734" w:themeFill="accent2" w:themeFillShade="BF"/>
      </w:tcPr>
    </w:tblStylePr>
    <w:tblStylePr w:type="band1Vert">
      <w:tblPr>
        <w:tblLayout w:type="fixed"/>
      </w:tblPr>
      <w:tcPr>
        <w:tcBorders>
          <w:top w:val="nil"/>
          <w:left w:val="nil"/>
          <w:bottom w:val="nil"/>
          <w:right w:val="nil"/>
          <w:insideH w:val="nil"/>
          <w:insideV w:val="nil"/>
        </w:tcBorders>
        <w:shd w:val="clear" w:color="auto" w:fill="943734" w:themeFill="accent2" w:themeFillShade="BF"/>
      </w:tcPr>
    </w:tblStylePr>
    <w:tblStylePr w:type="band1Horz">
      <w:tblPr>
        <w:tblLayout w:type="fixed"/>
      </w:tblPr>
      <w:tcPr>
        <w:tcBorders>
          <w:top w:val="nil"/>
          <w:left w:val="nil"/>
          <w:bottom w:val="nil"/>
          <w:right w:val="nil"/>
          <w:insideH w:val="nil"/>
          <w:insideV w:val="nil"/>
        </w:tcBorders>
        <w:shd w:val="clear" w:color="auto" w:fill="943734" w:themeFill="accent2" w:themeFillShade="BF"/>
      </w:tcPr>
    </w:tblStylePr>
  </w:style>
  <w:style w:type="table" w:styleId="107">
    <w:name w:val="Dark List Accent 3"/>
    <w:basedOn w:val="32"/>
    <w:qFormat/>
    <w:uiPriority w:val="70"/>
    <w:rPr>
      <w:color w:val="FFFFFF" w:themeColor="background1"/>
      <w14:textFill>
        <w14:solidFill>
          <w14:schemeClr w14:val="bg1"/>
        </w14:solidFill>
      </w14:textFill>
    </w:rPr>
    <w:tblPr>
      <w:tblStyleRowBandSize w:val="1"/>
      <w:tblStyleColBandSize w:val="1"/>
      <w:tblLayout w:type="fixed"/>
    </w:tblPr>
    <w:tcPr>
      <w:shd w:val="clear" w:color="auto" w:fill="9BBB59" w:themeFill="accent3"/>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4E6127" w:themeFill="accent3"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blPr>
        <w:tblLayout w:type="fixed"/>
      </w:tblPr>
      <w:tcPr>
        <w:tcBorders>
          <w:top w:val="nil"/>
          <w:left w:val="nil"/>
          <w:bottom w:val="nil"/>
          <w:right w:val="nil"/>
          <w:insideH w:val="nil"/>
          <w:insideV w:val="nil"/>
        </w:tcBorders>
        <w:shd w:val="clear" w:color="auto" w:fill="76923C" w:themeFill="accent3" w:themeFillShade="BF"/>
      </w:tcPr>
    </w:tblStylePr>
    <w:tblStylePr w:type="band1Horz">
      <w:tblPr>
        <w:tblLayout w:type="fixed"/>
      </w:tblPr>
      <w:tcPr>
        <w:tcBorders>
          <w:top w:val="nil"/>
          <w:left w:val="nil"/>
          <w:bottom w:val="nil"/>
          <w:right w:val="nil"/>
          <w:insideH w:val="nil"/>
          <w:insideV w:val="nil"/>
        </w:tcBorders>
        <w:shd w:val="clear" w:color="auto" w:fill="76923C" w:themeFill="accent3" w:themeFillShade="BF"/>
      </w:tcPr>
    </w:tblStylePr>
  </w:style>
  <w:style w:type="table" w:styleId="108">
    <w:name w:val="Dark List Accent 4"/>
    <w:basedOn w:val="32"/>
    <w:qFormat/>
    <w:uiPriority w:val="70"/>
    <w:rPr>
      <w:color w:val="FFFFFF" w:themeColor="background1"/>
      <w14:textFill>
        <w14:solidFill>
          <w14:schemeClr w14:val="bg1"/>
        </w14:solidFill>
      </w14:textFill>
    </w:rPr>
    <w:tblPr>
      <w:tblStyleRowBandSize w:val="1"/>
      <w:tblStyleColBandSize w:val="1"/>
      <w:tblLayout w:type="fixed"/>
    </w:tblPr>
    <w:tcPr>
      <w:shd w:val="clear" w:color="auto" w:fill="8064A2" w:themeFill="accent4"/>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3F3051" w:themeFill="accent4"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blPr>
        <w:tblLayout w:type="fixed"/>
      </w:tblPr>
      <w:tcPr>
        <w:tcBorders>
          <w:top w:val="nil"/>
          <w:left w:val="nil"/>
          <w:bottom w:val="nil"/>
          <w:right w:val="nil"/>
          <w:insideH w:val="nil"/>
          <w:insideV w:val="nil"/>
        </w:tcBorders>
        <w:shd w:val="clear" w:color="auto" w:fill="5F497A" w:themeFill="accent4" w:themeFillShade="BF"/>
      </w:tcPr>
    </w:tblStylePr>
    <w:tblStylePr w:type="band1Horz">
      <w:tblPr>
        <w:tblLayout w:type="fixed"/>
      </w:tblPr>
      <w:tcPr>
        <w:tcBorders>
          <w:top w:val="nil"/>
          <w:left w:val="nil"/>
          <w:bottom w:val="nil"/>
          <w:right w:val="nil"/>
          <w:insideH w:val="nil"/>
          <w:insideV w:val="nil"/>
        </w:tcBorders>
        <w:shd w:val="clear" w:color="auto" w:fill="5F497A" w:themeFill="accent4" w:themeFillShade="BF"/>
      </w:tcPr>
    </w:tblStylePr>
  </w:style>
  <w:style w:type="table" w:styleId="109">
    <w:name w:val="Dark List Accent 5"/>
    <w:basedOn w:val="32"/>
    <w:qFormat/>
    <w:uiPriority w:val="70"/>
    <w:rPr>
      <w:color w:val="FFFFFF" w:themeColor="background1"/>
      <w14:textFill>
        <w14:solidFill>
          <w14:schemeClr w14:val="bg1"/>
        </w14:solidFill>
      </w14:textFill>
    </w:rPr>
    <w:tblPr>
      <w:tblStyleRowBandSize w:val="1"/>
      <w:tblStyleColBandSize w:val="1"/>
      <w:tblLayout w:type="fixed"/>
    </w:tblPr>
    <w:tcPr>
      <w:shd w:val="clear" w:color="auto" w:fill="4BACC6" w:themeFill="accent5"/>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blPr>
        <w:tblLayout w:type="fixed"/>
      </w:tblPr>
      <w:tcPr>
        <w:tcBorders>
          <w:top w:val="nil"/>
          <w:left w:val="nil"/>
          <w:bottom w:val="nil"/>
          <w:right w:val="nil"/>
          <w:insideH w:val="nil"/>
          <w:insideV w:val="nil"/>
        </w:tcBorders>
        <w:shd w:val="clear" w:color="auto" w:fill="31849B" w:themeFill="accent5" w:themeFillShade="BF"/>
      </w:tcPr>
    </w:tblStylePr>
    <w:tblStylePr w:type="band1Horz">
      <w:tblPr>
        <w:tblLayout w:type="fixed"/>
      </w:tblPr>
      <w:tcPr>
        <w:tcBorders>
          <w:top w:val="nil"/>
          <w:left w:val="nil"/>
          <w:bottom w:val="nil"/>
          <w:right w:val="nil"/>
          <w:insideH w:val="nil"/>
          <w:insideV w:val="nil"/>
        </w:tcBorders>
        <w:shd w:val="clear" w:color="auto" w:fill="31849B" w:themeFill="accent5" w:themeFillShade="BF"/>
      </w:tcPr>
    </w:tblStylePr>
  </w:style>
  <w:style w:type="table" w:styleId="110">
    <w:name w:val="Dark List Accent 6"/>
    <w:basedOn w:val="32"/>
    <w:uiPriority w:val="70"/>
    <w:rPr>
      <w:color w:val="FFFFFF" w:themeColor="background1"/>
      <w14:textFill>
        <w14:solidFill>
          <w14:schemeClr w14:val="bg1"/>
        </w14:solidFill>
      </w14:textFill>
    </w:rPr>
    <w:tblPr>
      <w:tblStyleRowBandSize w:val="1"/>
      <w:tblStyleColBandSize w:val="1"/>
      <w:tblLayout w:type="fixed"/>
    </w:tblPr>
    <w:tcPr>
      <w:shd w:val="clear" w:color="auto" w:fill="F79646" w:themeFill="accent6"/>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E36C09" w:themeFill="accent6"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E36C09" w:themeFill="accent6" w:themeFillShade="BF"/>
      </w:tcPr>
    </w:tblStylePr>
    <w:tblStylePr w:type="band1Vert">
      <w:tblPr>
        <w:tblLayout w:type="fixed"/>
      </w:tblPr>
      <w:tcPr>
        <w:tcBorders>
          <w:top w:val="nil"/>
          <w:left w:val="nil"/>
          <w:bottom w:val="nil"/>
          <w:right w:val="nil"/>
          <w:insideH w:val="nil"/>
          <w:insideV w:val="nil"/>
        </w:tcBorders>
        <w:shd w:val="clear" w:color="auto" w:fill="E36C09" w:themeFill="accent6" w:themeFillShade="BF"/>
      </w:tcPr>
    </w:tblStylePr>
    <w:tblStylePr w:type="band1Horz">
      <w:tblPr>
        <w:tblLayout w:type="fixed"/>
      </w:tblPr>
      <w:tcPr>
        <w:tcBorders>
          <w:top w:val="nil"/>
          <w:left w:val="nil"/>
          <w:bottom w:val="nil"/>
          <w:right w:val="nil"/>
          <w:insideH w:val="nil"/>
          <w:insideV w:val="nil"/>
        </w:tcBorders>
        <w:shd w:val="clear" w:color="auto" w:fill="E36C09" w:themeFill="accent6" w:themeFillShade="BF"/>
      </w:tcPr>
    </w:tblStylePr>
  </w:style>
  <w:style w:type="table" w:styleId="111">
    <w:name w:val="Colorful Shading"/>
    <w:basedOn w:val="32"/>
    <w:uiPriority w:val="71"/>
    <w:rPr>
      <w:color w:val="000000" w:themeColor="text1"/>
      <w14:textFill>
        <w14:solidFill>
          <w14:schemeClr w14:val="tx1"/>
        </w14:solidFill>
      </w14:textFill>
    </w:rPr>
    <w:tblPr>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Layout w:type="fixed"/>
    </w:tblPr>
    <w:tcPr>
      <w:shd w:val="clear" w:color="auto" w:fill="E5E5E5" w:themeFill="text1" w:themeFillTint="19"/>
    </w:tcPr>
    <w:tblStylePr w:type="firstRow">
      <w:rPr>
        <w:b/>
        <w:bCs/>
      </w:rPr>
      <w:tblPr>
        <w:tblLayout w:type="fixed"/>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000000" w:themeFill="text1" w:themeFillShade="BF"/>
      </w:tcPr>
    </w:tblStylePr>
    <w:tblStylePr w:type="band1Vert">
      <w:tblPr>
        <w:tblLayout w:type="fixed"/>
      </w:tblPr>
      <w:tcPr>
        <w:shd w:val="clear" w:color="auto" w:fill="999999" w:themeFill="text1" w:themeFillTint="66"/>
      </w:tcPr>
    </w:tblStylePr>
    <w:tblStylePr w:type="band1Horz">
      <w:tblPr>
        <w:tblLayout w:type="fixed"/>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2">
    <w:name w:val="Colorful Shading Accent 1"/>
    <w:basedOn w:val="32"/>
    <w:uiPriority w:val="71"/>
    <w:rPr>
      <w:color w:val="000000" w:themeColor="text1"/>
      <w14:textFill>
        <w14:solidFill>
          <w14:schemeClr w14:val="tx1"/>
        </w14:solidFill>
      </w14:textFill>
    </w:rPr>
    <w:tblPr>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Layout w:type="fixed"/>
    </w:tblPr>
    <w:tcPr>
      <w:shd w:val="clear" w:color="auto" w:fill="EDF2F8" w:themeFill="accent1" w:themeFillTint="19"/>
    </w:tcPr>
    <w:tblStylePr w:type="firstRow">
      <w:rPr>
        <w:b/>
        <w:bCs/>
      </w:rPr>
      <w:tblPr>
        <w:tblLayout w:type="fixed"/>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2B4D74" w:themeFill="accent1"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2B4D74" w:themeFill="accent1"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2B4D74" w:themeFill="accent1" w:themeFillShade="99"/>
      </w:tcPr>
    </w:tblStylePr>
    <w:tblStylePr w:type="band1Vert">
      <w:tblPr>
        <w:tblLayout w:type="fixed"/>
      </w:tblPr>
      <w:tcPr>
        <w:shd w:val="clear" w:color="auto" w:fill="B8CCE4" w:themeFill="accent1" w:themeFillTint="66"/>
      </w:tcPr>
    </w:tblStylePr>
    <w:tblStylePr w:type="band1Horz">
      <w:tblPr>
        <w:tblLayout w:type="fixed"/>
      </w:tblPr>
      <w:tcPr>
        <w:shd w:val="clear" w:color="auto" w:fill="A7C0DE"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3">
    <w:name w:val="Colorful Shading Accent 2"/>
    <w:basedOn w:val="32"/>
    <w:uiPriority w:val="71"/>
    <w:rPr>
      <w:color w:val="000000" w:themeColor="text1"/>
      <w14:textFill>
        <w14:solidFill>
          <w14:schemeClr w14:val="tx1"/>
        </w14:solidFill>
      </w14:textFill>
    </w:rPr>
    <w:tblPr>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Layout w:type="fixed"/>
    </w:tblPr>
    <w:tcPr>
      <w:shd w:val="clear" w:color="auto" w:fill="F8EDED" w:themeFill="accent2" w:themeFillTint="19"/>
    </w:tcPr>
    <w:tblStylePr w:type="firstRow">
      <w:rPr>
        <w:b/>
        <w:bCs/>
      </w:rPr>
      <w:tblPr>
        <w:tblLayout w:type="fixed"/>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772C2A" w:themeFill="accent2"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772C2A" w:themeFill="accent2"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772C2A" w:themeFill="accent2" w:themeFillShade="99"/>
      </w:tcPr>
    </w:tblStylePr>
    <w:tblStylePr w:type="band1Vert">
      <w:tblPr>
        <w:tblLayout w:type="fixed"/>
      </w:tblPr>
      <w:tcPr>
        <w:shd w:val="clear" w:color="auto" w:fill="E5B8B7" w:themeFill="accent2" w:themeFillTint="66"/>
      </w:tcPr>
    </w:tblStylePr>
    <w:tblStylePr w:type="band1Horz">
      <w:tblPr>
        <w:tblLayout w:type="fixed"/>
      </w:tblPr>
      <w:tcPr>
        <w:shd w:val="clear" w:color="auto" w:fill="DFA7A6"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4">
    <w:name w:val="Colorful Shading Accent 3"/>
    <w:basedOn w:val="32"/>
    <w:uiPriority w:val="71"/>
    <w:rPr>
      <w:color w:val="000000" w:themeColor="text1"/>
      <w14:textFill>
        <w14:solidFill>
          <w14:schemeClr w14:val="tx1"/>
        </w14:solidFill>
      </w14:textFill>
    </w:rPr>
    <w:tblPr>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Layout w:type="fixed"/>
    </w:tblPr>
    <w:tcPr>
      <w:shd w:val="clear" w:color="auto" w:fill="F5F8EE" w:themeFill="accent3" w:themeFillTint="19"/>
    </w:tcPr>
    <w:tblStylePr w:type="firstRow">
      <w:rPr>
        <w:b/>
        <w:bCs/>
      </w:rPr>
      <w:tblPr>
        <w:tblLayout w:type="fixed"/>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5E7530" w:themeFill="accent3"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5E7530" w:themeFill="accent3"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5E7530" w:themeFill="accent3" w:themeFillShade="99"/>
      </w:tcPr>
    </w:tblStylePr>
    <w:tblStylePr w:type="band1Vert">
      <w:tblPr>
        <w:tblLayout w:type="fixed"/>
      </w:tblPr>
      <w:tcPr>
        <w:shd w:val="clear" w:color="auto" w:fill="D6E3BC" w:themeFill="accent3" w:themeFillTint="66"/>
      </w:tcPr>
    </w:tblStylePr>
    <w:tblStylePr w:type="band1Horz">
      <w:tblPr>
        <w:tblLayout w:type="fixed"/>
      </w:tblPr>
      <w:tcPr>
        <w:shd w:val="clear" w:color="auto" w:fill="CDDDAC" w:themeFill="accent3" w:themeFillTint="7F"/>
      </w:tcPr>
    </w:tblStylePr>
  </w:style>
  <w:style w:type="table" w:styleId="115">
    <w:name w:val="Colorful Shading Accent 4"/>
    <w:basedOn w:val="32"/>
    <w:uiPriority w:val="71"/>
    <w:rPr>
      <w:color w:val="000000" w:themeColor="text1"/>
      <w14:textFill>
        <w14:solidFill>
          <w14:schemeClr w14:val="tx1"/>
        </w14:solidFill>
      </w14:textFill>
    </w:rPr>
    <w:tblPr>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Layout w:type="fixed"/>
    </w:tblPr>
    <w:tcPr>
      <w:shd w:val="clear" w:color="auto" w:fill="F2EFF5" w:themeFill="accent4" w:themeFillTint="19"/>
    </w:tcPr>
    <w:tblStylePr w:type="firstRow">
      <w:rPr>
        <w:b/>
        <w:bCs/>
      </w:rPr>
      <w:tblPr>
        <w:tblLayout w:type="fixed"/>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4C3A62" w:themeFill="accent4"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4C3A62" w:themeFill="accent4"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4C3A62" w:themeFill="accent4" w:themeFillShade="99"/>
      </w:tcPr>
    </w:tblStylePr>
    <w:tblStylePr w:type="band1Vert">
      <w:tblPr>
        <w:tblLayout w:type="fixed"/>
      </w:tblPr>
      <w:tcPr>
        <w:shd w:val="clear" w:color="auto" w:fill="CCC0D9" w:themeFill="accent4" w:themeFillTint="66"/>
      </w:tcPr>
    </w:tblStylePr>
    <w:tblStylePr w:type="band1Horz">
      <w:tblPr>
        <w:tblLayout w:type="fixed"/>
      </w:tblPr>
      <w:tcPr>
        <w:shd w:val="clear" w:color="auto" w:fill="BFB1D0"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6">
    <w:name w:val="Colorful Shading Accent 5"/>
    <w:basedOn w:val="32"/>
    <w:uiPriority w:val="71"/>
    <w:rPr>
      <w:color w:val="000000" w:themeColor="text1"/>
      <w14:textFill>
        <w14:solidFill>
          <w14:schemeClr w14:val="tx1"/>
        </w14:solidFill>
      </w14:textFill>
    </w:rPr>
    <w:tblPr>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Layout w:type="fixed"/>
    </w:tblPr>
    <w:tcPr>
      <w:shd w:val="clear" w:color="auto" w:fill="EDF6F9" w:themeFill="accent5" w:themeFillTint="19"/>
    </w:tcPr>
    <w:tblStylePr w:type="firstRow">
      <w:rPr>
        <w:b/>
        <w:bCs/>
      </w:rPr>
      <w:tblPr>
        <w:tblLayout w:type="fixed"/>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276A7C" w:themeFill="accent5"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276A7C" w:themeFill="accent5"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276A7C" w:themeFill="accent5" w:themeFillShade="99"/>
      </w:tcPr>
    </w:tblStylePr>
    <w:tblStylePr w:type="band1Vert">
      <w:tblPr>
        <w:tblLayout w:type="fixed"/>
      </w:tblPr>
      <w:tcPr>
        <w:shd w:val="clear" w:color="auto" w:fill="B6DDE8" w:themeFill="accent5" w:themeFillTint="66"/>
      </w:tcPr>
    </w:tblStylePr>
    <w:tblStylePr w:type="band1Horz">
      <w:tblPr>
        <w:tblLayout w:type="fixed"/>
      </w:tblPr>
      <w:tcPr>
        <w:shd w:val="clear" w:color="auto" w:fill="A5D5E2"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7">
    <w:name w:val="Colorful Shading Accent 6"/>
    <w:basedOn w:val="32"/>
    <w:uiPriority w:val="71"/>
    <w:rPr>
      <w:color w:val="000000" w:themeColor="text1"/>
      <w14:textFill>
        <w14:solidFill>
          <w14:schemeClr w14:val="tx1"/>
        </w14:solidFill>
      </w14:textFill>
    </w:rPr>
    <w:tblPr>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Layout w:type="fixed"/>
    </w:tblPr>
    <w:tcPr>
      <w:shd w:val="clear" w:color="auto" w:fill="FEF4EC" w:themeFill="accent6" w:themeFillTint="19"/>
    </w:tcPr>
    <w:tblStylePr w:type="firstRow">
      <w:rPr>
        <w:b/>
        <w:bCs/>
      </w:rPr>
      <w:tblPr>
        <w:tblLayout w:type="fixed"/>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B65607" w:themeFill="accent6"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B65607" w:themeFill="accent6"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B65607" w:themeFill="accent6" w:themeFillShade="99"/>
      </w:tcPr>
    </w:tblStylePr>
    <w:tblStylePr w:type="band1Vert">
      <w:tblPr>
        <w:tblLayout w:type="fixed"/>
      </w:tblPr>
      <w:tcPr>
        <w:shd w:val="clear" w:color="auto" w:fill="FBD4B4" w:themeFill="accent6" w:themeFillTint="66"/>
      </w:tcPr>
    </w:tblStylePr>
    <w:tblStylePr w:type="band1Horz">
      <w:tblPr>
        <w:tblLayout w:type="fixed"/>
      </w:tblPr>
      <w:tcPr>
        <w:shd w:val="clear" w:color="auto" w:fill="FBCAA2"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8">
    <w:name w:val="Colorful List"/>
    <w:basedOn w:val="32"/>
    <w:uiPriority w:val="72"/>
    <w:rPr>
      <w:color w:val="000000" w:themeColor="text1"/>
      <w14:textFill>
        <w14:solidFill>
          <w14:schemeClr w14:val="tx1"/>
        </w14:solidFill>
      </w14:textFill>
    </w:rPr>
    <w:tblPr>
      <w:tblStyleRowBandSize w:val="1"/>
      <w:tblStyleColBandSize w:val="1"/>
      <w:tblLayout w:type="fixed"/>
    </w:tblPr>
    <w:tcPr>
      <w:shd w:val="clear" w:color="auto" w:fill="E5E5E5" w:themeFill="text1"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BFBFBF" w:themeFill="text1" w:themeFillTint="3F"/>
      </w:tcPr>
    </w:tblStylePr>
    <w:tblStylePr w:type="band1Horz">
      <w:tblPr>
        <w:tblLayout w:type="fixed"/>
      </w:tblPr>
      <w:tcPr>
        <w:shd w:val="clear" w:color="auto" w:fill="CCCCCC" w:themeFill="text1" w:themeFillTint="33"/>
      </w:tcPr>
    </w:tblStylePr>
  </w:style>
  <w:style w:type="table" w:styleId="119">
    <w:name w:val="Colorful List Accent 1"/>
    <w:basedOn w:val="32"/>
    <w:uiPriority w:val="72"/>
    <w:rPr>
      <w:color w:val="000000" w:themeColor="text1"/>
      <w14:textFill>
        <w14:solidFill>
          <w14:schemeClr w14:val="tx1"/>
        </w14:solidFill>
      </w14:textFill>
    </w:rPr>
    <w:tblPr>
      <w:tblStyleRowBandSize w:val="1"/>
      <w:tblStyleColBandSize w:val="1"/>
      <w:tblLayout w:type="fixed"/>
    </w:tblPr>
    <w:tcPr>
      <w:shd w:val="clear" w:color="auto" w:fill="EDF2F8" w:themeFill="accent1"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D3DFEE" w:themeFill="accent1" w:themeFillTint="3F"/>
      </w:tcPr>
    </w:tblStylePr>
    <w:tblStylePr w:type="band1Horz">
      <w:tblPr>
        <w:tblLayout w:type="fixed"/>
      </w:tblPr>
      <w:tcPr>
        <w:shd w:val="clear" w:color="auto" w:fill="DBE5F1" w:themeFill="accent1" w:themeFillTint="33"/>
      </w:tcPr>
    </w:tblStylePr>
  </w:style>
  <w:style w:type="table" w:styleId="120">
    <w:name w:val="Colorful List Accent 2"/>
    <w:basedOn w:val="32"/>
    <w:uiPriority w:val="72"/>
    <w:rPr>
      <w:color w:val="000000" w:themeColor="text1"/>
      <w14:textFill>
        <w14:solidFill>
          <w14:schemeClr w14:val="tx1"/>
        </w14:solidFill>
      </w14:textFill>
    </w:rPr>
    <w:tblPr>
      <w:tblStyleRowBandSize w:val="1"/>
      <w:tblStyleColBandSize w:val="1"/>
      <w:tblLayout w:type="fixed"/>
    </w:tblPr>
    <w:tcPr>
      <w:shd w:val="clear" w:color="auto" w:fill="F8EDED" w:themeFill="accent2"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EFD3D3" w:themeFill="accent2" w:themeFillTint="3F"/>
      </w:tcPr>
    </w:tblStylePr>
    <w:tblStylePr w:type="band1Horz">
      <w:tblPr>
        <w:tblLayout w:type="fixed"/>
      </w:tblPr>
      <w:tcPr>
        <w:shd w:val="clear" w:color="auto" w:fill="F2DBDB" w:themeFill="accent2" w:themeFillTint="33"/>
      </w:tcPr>
    </w:tblStylePr>
  </w:style>
  <w:style w:type="table" w:styleId="121">
    <w:name w:val="Colorful List Accent 3"/>
    <w:basedOn w:val="32"/>
    <w:uiPriority w:val="72"/>
    <w:rPr>
      <w:color w:val="000000" w:themeColor="text1"/>
      <w14:textFill>
        <w14:solidFill>
          <w14:schemeClr w14:val="tx1"/>
        </w14:solidFill>
      </w14:textFill>
    </w:rPr>
    <w:tblPr>
      <w:tblStyleRowBandSize w:val="1"/>
      <w:tblStyleColBandSize w:val="1"/>
      <w:tblLayout w:type="fixed"/>
    </w:tblPr>
    <w:tcPr>
      <w:shd w:val="clear" w:color="auto" w:fill="F5F8EE" w:themeFill="accent3"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664E82" w:themeFill="accent4" w:themeFillShade="CC"/>
      </w:tcPr>
    </w:tblStylePr>
    <w:tblStylePr w:type="lastRow">
      <w:rPr>
        <w:b/>
        <w:bCs/>
        <w:color w:val="664F83" w:themeColor="accent4"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E6EED5" w:themeFill="accent3" w:themeFillTint="3F"/>
      </w:tcPr>
    </w:tblStylePr>
    <w:tblStylePr w:type="band1Horz">
      <w:tblPr>
        <w:tblLayout w:type="fixed"/>
      </w:tblPr>
      <w:tcPr>
        <w:shd w:val="clear" w:color="auto" w:fill="EAF1DD" w:themeFill="accent3" w:themeFillTint="33"/>
      </w:tcPr>
    </w:tblStylePr>
  </w:style>
  <w:style w:type="table" w:styleId="122">
    <w:name w:val="Colorful List Accent 4"/>
    <w:basedOn w:val="32"/>
    <w:uiPriority w:val="72"/>
    <w:rPr>
      <w:color w:val="000000" w:themeColor="text1"/>
      <w14:textFill>
        <w14:solidFill>
          <w14:schemeClr w14:val="tx1"/>
        </w14:solidFill>
      </w14:textFill>
    </w:rPr>
    <w:tblPr>
      <w:tblStyleRowBandSize w:val="1"/>
      <w:tblStyleColBandSize w:val="1"/>
      <w:tblLayout w:type="fixed"/>
    </w:tblPr>
    <w:tcPr>
      <w:shd w:val="clear" w:color="auto" w:fill="F2EFF5" w:themeFill="accent4"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7E9C40" w:themeFill="accent3" w:themeFillShade="CC"/>
      </w:tcPr>
    </w:tblStylePr>
    <w:tblStylePr w:type="lastRow">
      <w:rPr>
        <w:b/>
        <w:bCs/>
        <w:color w:val="7E9D40" w:themeColor="accent3"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DFD8E8" w:themeFill="accent4" w:themeFillTint="3F"/>
      </w:tcPr>
    </w:tblStylePr>
    <w:tblStylePr w:type="band1Horz">
      <w:tblPr>
        <w:tblLayout w:type="fixed"/>
      </w:tblPr>
      <w:tcPr>
        <w:shd w:val="clear" w:color="auto" w:fill="E5DFEC" w:themeFill="accent4" w:themeFillTint="33"/>
      </w:tcPr>
    </w:tblStylePr>
  </w:style>
  <w:style w:type="table" w:styleId="123">
    <w:name w:val="Colorful List Accent 5"/>
    <w:basedOn w:val="32"/>
    <w:uiPriority w:val="72"/>
    <w:rPr>
      <w:color w:val="000000" w:themeColor="text1"/>
      <w14:textFill>
        <w14:solidFill>
          <w14:schemeClr w14:val="tx1"/>
        </w14:solidFill>
      </w14:textFill>
    </w:rPr>
    <w:tblPr>
      <w:tblStyleRowBandSize w:val="1"/>
      <w:tblStyleColBandSize w:val="1"/>
      <w:tblLayout w:type="fixed"/>
    </w:tblPr>
    <w:tcPr>
      <w:shd w:val="clear" w:color="auto" w:fill="EDF6F9" w:themeFill="accent5"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F3730A" w:themeFill="accent6" w:themeFillShade="CC"/>
      </w:tcPr>
    </w:tblStylePr>
    <w:tblStylePr w:type="lastRow">
      <w:rPr>
        <w:b/>
        <w:bCs/>
        <w:color w:val="F3740B" w:themeColor="accent6"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D2EAF0" w:themeFill="accent5" w:themeFillTint="3F"/>
      </w:tcPr>
    </w:tblStylePr>
    <w:tblStylePr w:type="band1Horz">
      <w:tblPr>
        <w:tblLayout w:type="fixed"/>
      </w:tblPr>
      <w:tcPr>
        <w:shd w:val="clear" w:color="auto" w:fill="DAEEF3" w:themeFill="accent5" w:themeFillTint="33"/>
      </w:tcPr>
    </w:tblStylePr>
  </w:style>
  <w:style w:type="table" w:styleId="124">
    <w:name w:val="Colorful List Accent 6"/>
    <w:basedOn w:val="32"/>
    <w:uiPriority w:val="72"/>
    <w:rPr>
      <w:color w:val="000000" w:themeColor="text1"/>
      <w14:textFill>
        <w14:solidFill>
          <w14:schemeClr w14:val="tx1"/>
        </w14:solidFill>
      </w14:textFill>
    </w:rPr>
    <w:tblPr>
      <w:tblStyleRowBandSize w:val="1"/>
      <w:tblStyleColBandSize w:val="1"/>
      <w:tblLayout w:type="fixed"/>
    </w:tblPr>
    <w:tcPr>
      <w:shd w:val="clear" w:color="auto" w:fill="FEF4EC" w:themeFill="accent6"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348DA5" w:themeFill="accent5" w:themeFillShade="CC"/>
      </w:tcPr>
    </w:tblStylePr>
    <w:tblStylePr w:type="lastRow">
      <w:rPr>
        <w:b/>
        <w:bCs/>
        <w:color w:val="358EA6" w:themeColor="accent5"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FDE5D1" w:themeFill="accent6" w:themeFillTint="3F"/>
      </w:tcPr>
    </w:tblStylePr>
    <w:tblStylePr w:type="band1Horz">
      <w:tblPr>
        <w:tblLayout w:type="fixed"/>
      </w:tblPr>
      <w:tcPr>
        <w:shd w:val="clear" w:color="auto" w:fill="FDE9D9" w:themeFill="accent6" w:themeFillTint="33"/>
      </w:tcPr>
    </w:tblStylePr>
  </w:style>
  <w:style w:type="table" w:styleId="125">
    <w:name w:val="Colorful Grid"/>
    <w:basedOn w:val="32"/>
    <w:uiPriority w:val="73"/>
    <w:rPr>
      <w:color w:val="000000" w:themeColor="text1"/>
      <w14:textFill>
        <w14:solidFill>
          <w14:schemeClr w14:val="tx1"/>
        </w14:solidFill>
      </w14:textFill>
    </w:rPr>
    <w:tblPr>
      <w:tblBorders>
        <w:insideH w:val="single" w:color="FFFFFF" w:themeColor="background1" w:sz="4" w:space="0"/>
      </w:tblBorders>
      <w:tblLayout w:type="fixed"/>
    </w:tblPr>
    <w:tcPr>
      <w:shd w:val="clear" w:color="auto" w:fill="CCCCCC" w:themeFill="text1" w:themeFillTint="33"/>
    </w:tcPr>
    <w:tblStylePr w:type="firstRow">
      <w:rPr>
        <w:b/>
        <w:bCs/>
      </w:rPr>
      <w:tblPr>
        <w:tblLayout w:type="fixed"/>
      </w:tblPr>
      <w:tcPr>
        <w:shd w:val="clear" w:color="auto" w:fill="999999" w:themeFill="text1" w:themeFillTint="66"/>
      </w:tcPr>
    </w:tblStylePr>
    <w:tblStylePr w:type="lastRow">
      <w:rPr>
        <w:b/>
        <w:bCs/>
        <w:color w:val="000000" w:themeColor="text1"/>
        <w14:textFill>
          <w14:solidFill>
            <w14:schemeClr w14:val="tx1"/>
          </w14:solidFill>
        </w14:textFill>
      </w:rPr>
      <w:tblPr>
        <w:tblLayout w:type="fixed"/>
      </w:tblPr>
      <w:tcPr>
        <w:shd w:val="clear" w:color="auto" w:fill="999999" w:themeFill="text1" w:themeFillTint="66"/>
      </w:tcPr>
    </w:tblStylePr>
    <w:tblStylePr w:type="firstCol">
      <w:rPr>
        <w:color w:val="FFFFFF" w:themeColor="background1"/>
        <w14:textFill>
          <w14:solidFill>
            <w14:schemeClr w14:val="bg1"/>
          </w14:solidFill>
        </w14:textFill>
      </w:rPr>
      <w:tblPr>
        <w:tblLayout w:type="fixed"/>
      </w:tblPr>
      <w:tcPr>
        <w:shd w:val="clear" w:color="auto" w:fill="000000" w:themeFill="text1" w:themeFillShade="BF"/>
      </w:tcPr>
    </w:tblStylePr>
    <w:tblStylePr w:type="lastCol">
      <w:rPr>
        <w:color w:val="FFFFFF" w:themeColor="background1"/>
        <w14:textFill>
          <w14:solidFill>
            <w14:schemeClr w14:val="bg1"/>
          </w14:solidFill>
        </w14:textFill>
      </w:rPr>
      <w:tblPr>
        <w:tblLayout w:type="fixed"/>
      </w:tblPr>
      <w:tcPr>
        <w:shd w:val="clear" w:color="auto" w:fill="000000" w:themeFill="text1" w:themeFillShade="BF"/>
      </w:tcPr>
    </w:tblStylePr>
    <w:tblStylePr w:type="band1Vert">
      <w:tblPr>
        <w:tblLayout w:type="fixed"/>
      </w:tblPr>
      <w:tcPr>
        <w:shd w:val="clear" w:color="auto" w:fill="7F7F7F" w:themeFill="text1" w:themeFillTint="7F"/>
      </w:tcPr>
    </w:tblStylePr>
    <w:tblStylePr w:type="band1Horz">
      <w:tblPr>
        <w:tblLayout w:type="fixed"/>
      </w:tblPr>
      <w:tcPr>
        <w:shd w:val="clear" w:color="auto" w:fill="7F7F7F" w:themeFill="text1" w:themeFillTint="7F"/>
      </w:tcPr>
    </w:tblStylePr>
  </w:style>
  <w:style w:type="table" w:styleId="126">
    <w:name w:val="Colorful Grid Accent 1"/>
    <w:basedOn w:val="32"/>
    <w:uiPriority w:val="73"/>
    <w:rPr>
      <w:color w:val="000000" w:themeColor="text1"/>
      <w14:textFill>
        <w14:solidFill>
          <w14:schemeClr w14:val="tx1"/>
        </w14:solidFill>
      </w14:textFill>
    </w:rPr>
    <w:tblPr>
      <w:tblBorders>
        <w:insideH w:val="single" w:color="FFFFFF" w:themeColor="background1" w:sz="4" w:space="0"/>
      </w:tblBorders>
      <w:tblLayout w:type="fixed"/>
    </w:tblPr>
    <w:tcPr>
      <w:shd w:val="clear" w:color="auto" w:fill="DBE5F1" w:themeFill="accent1" w:themeFillTint="33"/>
    </w:tcPr>
    <w:tblStylePr w:type="firstRow">
      <w:rPr>
        <w:b/>
        <w:bCs/>
      </w:rPr>
      <w:tblPr>
        <w:tblLayout w:type="fixed"/>
      </w:tblPr>
      <w:tcPr>
        <w:shd w:val="clear" w:color="auto" w:fill="B8CCE4" w:themeFill="accent1" w:themeFillTint="66"/>
      </w:tcPr>
    </w:tblStylePr>
    <w:tblStylePr w:type="lastRow">
      <w:rPr>
        <w:b/>
        <w:bCs/>
        <w:color w:val="000000" w:themeColor="text1"/>
        <w14:textFill>
          <w14:solidFill>
            <w14:schemeClr w14:val="tx1"/>
          </w14:solidFill>
        </w14:textFill>
      </w:rPr>
      <w:tblPr>
        <w:tblLayout w:type="fixed"/>
      </w:tblPr>
      <w:tcPr>
        <w:shd w:val="clear" w:color="auto" w:fill="B8CCE4" w:themeFill="accent1" w:themeFillTint="66"/>
      </w:tcPr>
    </w:tblStylePr>
    <w:tblStylePr w:type="firstCol">
      <w:rPr>
        <w:color w:val="FFFFFF" w:themeColor="background1"/>
        <w14:textFill>
          <w14:solidFill>
            <w14:schemeClr w14:val="bg1"/>
          </w14:solidFill>
        </w14:textFill>
      </w:rPr>
      <w:tblPr>
        <w:tblLayout w:type="fixed"/>
      </w:tblPr>
      <w:tcPr>
        <w:shd w:val="clear" w:color="auto" w:fill="366091" w:themeFill="accent1" w:themeFillShade="BF"/>
      </w:tcPr>
    </w:tblStylePr>
    <w:tblStylePr w:type="lastCol">
      <w:rPr>
        <w:color w:val="FFFFFF" w:themeColor="background1"/>
        <w14:textFill>
          <w14:solidFill>
            <w14:schemeClr w14:val="bg1"/>
          </w14:solidFill>
        </w14:textFill>
      </w:rPr>
      <w:tblPr>
        <w:tblLayout w:type="fixed"/>
      </w:tblPr>
      <w:tcPr>
        <w:shd w:val="clear" w:color="auto" w:fill="366091" w:themeFill="accent1" w:themeFillShade="BF"/>
      </w:tcPr>
    </w:tblStylePr>
    <w:tblStylePr w:type="band1Vert">
      <w:tblPr>
        <w:tblLayout w:type="fixed"/>
      </w:tblPr>
      <w:tcPr>
        <w:shd w:val="clear" w:color="auto" w:fill="A7C0DE" w:themeFill="accent1" w:themeFillTint="7F"/>
      </w:tcPr>
    </w:tblStylePr>
    <w:tblStylePr w:type="band1Horz">
      <w:tblPr>
        <w:tblLayout w:type="fixed"/>
      </w:tblPr>
      <w:tcPr>
        <w:shd w:val="clear" w:color="auto" w:fill="A7C0DE" w:themeFill="accent1" w:themeFillTint="7F"/>
      </w:tcPr>
    </w:tblStylePr>
  </w:style>
  <w:style w:type="table" w:styleId="127">
    <w:name w:val="Colorful Grid Accent 2"/>
    <w:basedOn w:val="32"/>
    <w:uiPriority w:val="73"/>
    <w:rPr>
      <w:color w:val="000000" w:themeColor="text1"/>
      <w14:textFill>
        <w14:solidFill>
          <w14:schemeClr w14:val="tx1"/>
        </w14:solidFill>
      </w14:textFill>
    </w:rPr>
    <w:tblPr>
      <w:tblBorders>
        <w:insideH w:val="single" w:color="FFFFFF" w:themeColor="background1" w:sz="4" w:space="0"/>
      </w:tblBorders>
      <w:tblLayout w:type="fixed"/>
    </w:tblPr>
    <w:tcPr>
      <w:shd w:val="clear" w:color="auto" w:fill="F2DBDB" w:themeFill="accent2" w:themeFillTint="33"/>
    </w:tcPr>
    <w:tblStylePr w:type="firstRow">
      <w:rPr>
        <w:b/>
        <w:bCs/>
      </w:rPr>
      <w:tblPr>
        <w:tblLayout w:type="fixed"/>
      </w:tblPr>
      <w:tcPr>
        <w:shd w:val="clear" w:color="auto" w:fill="E5B8B7" w:themeFill="accent2" w:themeFillTint="66"/>
      </w:tcPr>
    </w:tblStylePr>
    <w:tblStylePr w:type="lastRow">
      <w:rPr>
        <w:b/>
        <w:bCs/>
        <w:color w:val="000000" w:themeColor="text1"/>
        <w14:textFill>
          <w14:solidFill>
            <w14:schemeClr w14:val="tx1"/>
          </w14:solidFill>
        </w14:textFill>
      </w:rPr>
      <w:tblPr>
        <w:tblLayout w:type="fixed"/>
      </w:tblPr>
      <w:tcPr>
        <w:shd w:val="clear" w:color="auto" w:fill="E5B8B7" w:themeFill="accent2" w:themeFillTint="66"/>
      </w:tcPr>
    </w:tblStylePr>
    <w:tblStylePr w:type="firstCol">
      <w:rPr>
        <w:color w:val="FFFFFF" w:themeColor="background1"/>
        <w14:textFill>
          <w14:solidFill>
            <w14:schemeClr w14:val="bg1"/>
          </w14:solidFill>
        </w14:textFill>
      </w:rPr>
      <w:tblPr>
        <w:tblLayout w:type="fixed"/>
      </w:tblPr>
      <w:tcPr>
        <w:shd w:val="clear" w:color="auto" w:fill="943734" w:themeFill="accent2" w:themeFillShade="BF"/>
      </w:tcPr>
    </w:tblStylePr>
    <w:tblStylePr w:type="lastCol">
      <w:rPr>
        <w:color w:val="FFFFFF" w:themeColor="background1"/>
        <w14:textFill>
          <w14:solidFill>
            <w14:schemeClr w14:val="bg1"/>
          </w14:solidFill>
        </w14:textFill>
      </w:rPr>
      <w:tblPr>
        <w:tblLayout w:type="fixed"/>
      </w:tblPr>
      <w:tcPr>
        <w:shd w:val="clear" w:color="auto" w:fill="943734" w:themeFill="accent2" w:themeFillShade="BF"/>
      </w:tcPr>
    </w:tblStylePr>
    <w:tblStylePr w:type="band1Vert">
      <w:tblPr>
        <w:tblLayout w:type="fixed"/>
      </w:tblPr>
      <w:tcPr>
        <w:shd w:val="clear" w:color="auto" w:fill="DFA7A6" w:themeFill="accent2" w:themeFillTint="7F"/>
      </w:tcPr>
    </w:tblStylePr>
    <w:tblStylePr w:type="band1Horz">
      <w:tblPr>
        <w:tblLayout w:type="fixed"/>
      </w:tblPr>
      <w:tcPr>
        <w:shd w:val="clear" w:color="auto" w:fill="DFA7A6" w:themeFill="accent2" w:themeFillTint="7F"/>
      </w:tcPr>
    </w:tblStylePr>
  </w:style>
  <w:style w:type="table" w:styleId="128">
    <w:name w:val="Colorful Grid Accent 3"/>
    <w:basedOn w:val="32"/>
    <w:uiPriority w:val="73"/>
    <w:rPr>
      <w:color w:val="000000" w:themeColor="text1"/>
      <w14:textFill>
        <w14:solidFill>
          <w14:schemeClr w14:val="tx1"/>
        </w14:solidFill>
      </w14:textFill>
    </w:rPr>
    <w:tblPr>
      <w:tblBorders>
        <w:insideH w:val="single" w:color="FFFFFF" w:themeColor="background1" w:sz="4" w:space="0"/>
      </w:tblBorders>
      <w:tblLayout w:type="fixed"/>
    </w:tblPr>
    <w:tcPr>
      <w:shd w:val="clear" w:color="auto" w:fill="EAF1DD" w:themeFill="accent3" w:themeFillTint="33"/>
    </w:tcPr>
    <w:tblStylePr w:type="firstRow">
      <w:rPr>
        <w:b/>
        <w:bCs/>
      </w:rPr>
      <w:tblPr>
        <w:tblLayout w:type="fixed"/>
      </w:tblPr>
      <w:tcPr>
        <w:shd w:val="clear" w:color="auto" w:fill="D6E3BC" w:themeFill="accent3" w:themeFillTint="66"/>
      </w:tcPr>
    </w:tblStylePr>
    <w:tblStylePr w:type="lastRow">
      <w:rPr>
        <w:b/>
        <w:bCs/>
        <w:color w:val="000000" w:themeColor="text1"/>
        <w14:textFill>
          <w14:solidFill>
            <w14:schemeClr w14:val="tx1"/>
          </w14:solidFill>
        </w14:textFill>
      </w:rPr>
      <w:tblPr>
        <w:tblLayout w:type="fixed"/>
      </w:tblPr>
      <w:tcPr>
        <w:shd w:val="clear" w:color="auto" w:fill="D6E3BC" w:themeFill="accent3" w:themeFillTint="66"/>
      </w:tcPr>
    </w:tblStylePr>
    <w:tblStylePr w:type="firstCol">
      <w:rPr>
        <w:color w:val="FFFFFF" w:themeColor="background1"/>
        <w14:textFill>
          <w14:solidFill>
            <w14:schemeClr w14:val="bg1"/>
          </w14:solidFill>
        </w14:textFill>
      </w:rPr>
      <w:tblPr>
        <w:tblLayout w:type="fixed"/>
      </w:tblPr>
      <w:tcPr>
        <w:shd w:val="clear" w:color="auto" w:fill="76923C" w:themeFill="accent3" w:themeFillShade="BF"/>
      </w:tcPr>
    </w:tblStylePr>
    <w:tblStylePr w:type="lastCol">
      <w:rPr>
        <w:color w:val="FFFFFF" w:themeColor="background1"/>
        <w14:textFill>
          <w14:solidFill>
            <w14:schemeClr w14:val="bg1"/>
          </w14:solidFill>
        </w14:textFill>
      </w:rPr>
      <w:tblPr>
        <w:tblLayout w:type="fixed"/>
      </w:tblPr>
      <w:tcPr>
        <w:shd w:val="clear" w:color="auto" w:fill="76923C" w:themeFill="accent3" w:themeFillShade="BF"/>
      </w:tcPr>
    </w:tblStylePr>
    <w:tblStylePr w:type="band1Vert">
      <w:tblPr>
        <w:tblLayout w:type="fixed"/>
      </w:tblPr>
      <w:tcPr>
        <w:shd w:val="clear" w:color="auto" w:fill="CDDDAC" w:themeFill="accent3" w:themeFillTint="7F"/>
      </w:tcPr>
    </w:tblStylePr>
    <w:tblStylePr w:type="band1Horz">
      <w:tblPr>
        <w:tblLayout w:type="fixed"/>
      </w:tblPr>
      <w:tcPr>
        <w:shd w:val="clear" w:color="auto" w:fill="CDDDAC" w:themeFill="accent3" w:themeFillTint="7F"/>
      </w:tcPr>
    </w:tblStylePr>
  </w:style>
  <w:style w:type="table" w:styleId="129">
    <w:name w:val="Colorful Grid Accent 4"/>
    <w:basedOn w:val="32"/>
    <w:uiPriority w:val="73"/>
    <w:rPr>
      <w:color w:val="000000" w:themeColor="text1"/>
      <w14:textFill>
        <w14:solidFill>
          <w14:schemeClr w14:val="tx1"/>
        </w14:solidFill>
      </w14:textFill>
    </w:rPr>
    <w:tblPr>
      <w:tblBorders>
        <w:insideH w:val="single" w:color="FFFFFF" w:themeColor="background1" w:sz="4" w:space="0"/>
      </w:tblBorders>
      <w:tblLayout w:type="fixed"/>
    </w:tblPr>
    <w:tcPr>
      <w:shd w:val="clear" w:color="auto" w:fill="E5DFEC" w:themeFill="accent4" w:themeFillTint="33"/>
    </w:tcPr>
    <w:tblStylePr w:type="firstRow">
      <w:rPr>
        <w:b/>
        <w:bCs/>
      </w:rPr>
      <w:tblPr>
        <w:tblLayout w:type="fixed"/>
      </w:tblPr>
      <w:tcPr>
        <w:shd w:val="clear" w:color="auto" w:fill="CCC0D9" w:themeFill="accent4" w:themeFillTint="66"/>
      </w:tcPr>
    </w:tblStylePr>
    <w:tblStylePr w:type="lastRow">
      <w:rPr>
        <w:b/>
        <w:bCs/>
        <w:color w:val="000000" w:themeColor="text1"/>
        <w14:textFill>
          <w14:solidFill>
            <w14:schemeClr w14:val="tx1"/>
          </w14:solidFill>
        </w14:textFill>
      </w:rPr>
      <w:tblPr>
        <w:tblLayout w:type="fixed"/>
      </w:tblPr>
      <w:tcPr>
        <w:shd w:val="clear" w:color="auto" w:fill="CCC0D9" w:themeFill="accent4" w:themeFillTint="66"/>
      </w:tcPr>
    </w:tblStylePr>
    <w:tblStylePr w:type="firstCol">
      <w:rPr>
        <w:color w:val="FFFFFF" w:themeColor="background1"/>
        <w14:textFill>
          <w14:solidFill>
            <w14:schemeClr w14:val="bg1"/>
          </w14:solidFill>
        </w14:textFill>
      </w:rPr>
      <w:tblPr>
        <w:tblLayout w:type="fixed"/>
      </w:tblPr>
      <w:tcPr>
        <w:shd w:val="clear" w:color="auto" w:fill="5F497A" w:themeFill="accent4" w:themeFillShade="BF"/>
      </w:tcPr>
    </w:tblStylePr>
    <w:tblStylePr w:type="lastCol">
      <w:rPr>
        <w:color w:val="FFFFFF" w:themeColor="background1"/>
        <w14:textFill>
          <w14:solidFill>
            <w14:schemeClr w14:val="bg1"/>
          </w14:solidFill>
        </w14:textFill>
      </w:rPr>
      <w:tblPr>
        <w:tblLayout w:type="fixed"/>
      </w:tblPr>
      <w:tcPr>
        <w:shd w:val="clear" w:color="auto" w:fill="5F497A" w:themeFill="accent4" w:themeFillShade="BF"/>
      </w:tcPr>
    </w:tblStylePr>
    <w:tblStylePr w:type="band1Vert">
      <w:tblPr>
        <w:tblLayout w:type="fixed"/>
      </w:tblPr>
      <w:tcPr>
        <w:shd w:val="clear" w:color="auto" w:fill="BFB1D0" w:themeFill="accent4" w:themeFillTint="7F"/>
      </w:tcPr>
    </w:tblStylePr>
    <w:tblStylePr w:type="band1Horz">
      <w:tblPr>
        <w:tblLayout w:type="fixed"/>
      </w:tblPr>
      <w:tcPr>
        <w:shd w:val="clear" w:color="auto" w:fill="BFB1D0" w:themeFill="accent4" w:themeFillTint="7F"/>
      </w:tcPr>
    </w:tblStylePr>
  </w:style>
  <w:style w:type="table" w:styleId="130">
    <w:name w:val="Colorful Grid Accent 5"/>
    <w:basedOn w:val="32"/>
    <w:uiPriority w:val="73"/>
    <w:rPr>
      <w:color w:val="000000" w:themeColor="text1"/>
      <w14:textFill>
        <w14:solidFill>
          <w14:schemeClr w14:val="tx1"/>
        </w14:solidFill>
      </w14:textFill>
    </w:rPr>
    <w:tblPr>
      <w:tblBorders>
        <w:insideH w:val="single" w:color="FFFFFF" w:themeColor="background1" w:sz="4" w:space="0"/>
      </w:tblBorders>
      <w:tblLayout w:type="fixed"/>
    </w:tblPr>
    <w:tcPr>
      <w:shd w:val="clear" w:color="auto" w:fill="DAEEF3" w:themeFill="accent5" w:themeFillTint="33"/>
    </w:tcPr>
    <w:tblStylePr w:type="firstRow">
      <w:rPr>
        <w:b/>
        <w:bCs/>
      </w:rPr>
      <w:tblPr>
        <w:tblLayout w:type="fixed"/>
      </w:tblPr>
      <w:tcPr>
        <w:shd w:val="clear" w:color="auto" w:fill="B6DDE8" w:themeFill="accent5" w:themeFillTint="66"/>
      </w:tcPr>
    </w:tblStylePr>
    <w:tblStylePr w:type="lastRow">
      <w:rPr>
        <w:b/>
        <w:bCs/>
        <w:color w:val="000000" w:themeColor="text1"/>
        <w14:textFill>
          <w14:solidFill>
            <w14:schemeClr w14:val="tx1"/>
          </w14:solidFill>
        </w14:textFill>
      </w:rPr>
      <w:tblPr>
        <w:tblLayout w:type="fixed"/>
      </w:tblPr>
      <w:tcPr>
        <w:shd w:val="clear" w:color="auto" w:fill="B6DDE8" w:themeFill="accent5" w:themeFillTint="66"/>
      </w:tcPr>
    </w:tblStylePr>
    <w:tblStylePr w:type="firstCol">
      <w:rPr>
        <w:color w:val="FFFFFF" w:themeColor="background1"/>
        <w14:textFill>
          <w14:solidFill>
            <w14:schemeClr w14:val="bg1"/>
          </w14:solidFill>
        </w14:textFill>
      </w:rPr>
      <w:tblPr>
        <w:tblLayout w:type="fixed"/>
      </w:tblPr>
      <w:tcPr>
        <w:shd w:val="clear" w:color="auto" w:fill="31849B" w:themeFill="accent5" w:themeFillShade="BF"/>
      </w:tcPr>
    </w:tblStylePr>
    <w:tblStylePr w:type="lastCol">
      <w:rPr>
        <w:color w:val="FFFFFF" w:themeColor="background1"/>
        <w14:textFill>
          <w14:solidFill>
            <w14:schemeClr w14:val="bg1"/>
          </w14:solidFill>
        </w14:textFill>
      </w:rPr>
      <w:tblPr>
        <w:tblLayout w:type="fixed"/>
      </w:tblPr>
      <w:tcPr>
        <w:shd w:val="clear" w:color="auto" w:fill="31849B" w:themeFill="accent5" w:themeFillShade="BF"/>
      </w:tcPr>
    </w:tblStylePr>
    <w:tblStylePr w:type="band1Vert">
      <w:tblPr>
        <w:tblLayout w:type="fixed"/>
      </w:tblPr>
      <w:tcPr>
        <w:shd w:val="clear" w:color="auto" w:fill="A5D5E2" w:themeFill="accent5" w:themeFillTint="7F"/>
      </w:tcPr>
    </w:tblStylePr>
    <w:tblStylePr w:type="band1Horz">
      <w:tblPr>
        <w:tblLayout w:type="fixed"/>
      </w:tblPr>
      <w:tcPr>
        <w:shd w:val="clear" w:color="auto" w:fill="A5D5E2" w:themeFill="accent5" w:themeFillTint="7F"/>
      </w:tcPr>
    </w:tblStylePr>
  </w:style>
  <w:style w:type="table" w:styleId="131">
    <w:name w:val="Colorful Grid Accent 6"/>
    <w:basedOn w:val="32"/>
    <w:uiPriority w:val="73"/>
    <w:rPr>
      <w:color w:val="000000" w:themeColor="text1"/>
      <w14:textFill>
        <w14:solidFill>
          <w14:schemeClr w14:val="tx1"/>
        </w14:solidFill>
      </w14:textFill>
    </w:rPr>
    <w:tblPr>
      <w:tblBorders>
        <w:insideH w:val="single" w:color="FFFFFF" w:themeColor="background1" w:sz="4" w:space="0"/>
      </w:tblBorders>
      <w:tblLayout w:type="fixed"/>
    </w:tblPr>
    <w:tcPr>
      <w:shd w:val="clear" w:color="auto" w:fill="FDE9D9" w:themeFill="accent6" w:themeFillTint="33"/>
    </w:tcPr>
    <w:tblStylePr w:type="firstRow">
      <w:rPr>
        <w:b/>
        <w:bCs/>
      </w:rPr>
      <w:tblPr>
        <w:tblLayout w:type="fixed"/>
      </w:tblPr>
      <w:tcPr>
        <w:shd w:val="clear" w:color="auto" w:fill="FBD4B4" w:themeFill="accent6" w:themeFillTint="66"/>
      </w:tcPr>
    </w:tblStylePr>
    <w:tblStylePr w:type="lastRow">
      <w:rPr>
        <w:b/>
        <w:bCs/>
        <w:color w:val="000000" w:themeColor="text1"/>
        <w14:textFill>
          <w14:solidFill>
            <w14:schemeClr w14:val="tx1"/>
          </w14:solidFill>
        </w14:textFill>
      </w:rPr>
      <w:tblPr>
        <w:tblLayout w:type="fixed"/>
      </w:tblPr>
      <w:tcPr>
        <w:shd w:val="clear" w:color="auto" w:fill="FBD4B4" w:themeFill="accent6" w:themeFillTint="66"/>
      </w:tcPr>
    </w:tblStylePr>
    <w:tblStylePr w:type="firstCol">
      <w:rPr>
        <w:color w:val="FFFFFF" w:themeColor="background1"/>
        <w14:textFill>
          <w14:solidFill>
            <w14:schemeClr w14:val="bg1"/>
          </w14:solidFill>
        </w14:textFill>
      </w:rPr>
      <w:tblPr>
        <w:tblLayout w:type="fixed"/>
      </w:tblPr>
      <w:tcPr>
        <w:shd w:val="clear" w:color="auto" w:fill="E36C09" w:themeFill="accent6" w:themeFillShade="BF"/>
      </w:tcPr>
    </w:tblStylePr>
    <w:tblStylePr w:type="lastCol">
      <w:rPr>
        <w:color w:val="FFFFFF" w:themeColor="background1"/>
        <w14:textFill>
          <w14:solidFill>
            <w14:schemeClr w14:val="bg1"/>
          </w14:solidFill>
        </w14:textFill>
      </w:rPr>
      <w:tblPr>
        <w:tblLayout w:type="fixed"/>
      </w:tblPr>
      <w:tcPr>
        <w:shd w:val="clear" w:color="auto" w:fill="E36C09" w:themeFill="accent6" w:themeFillShade="BF"/>
      </w:tcPr>
    </w:tblStylePr>
    <w:tblStylePr w:type="band1Vert">
      <w:tblPr>
        <w:tblLayout w:type="fixed"/>
      </w:tblPr>
      <w:tcPr>
        <w:shd w:val="clear" w:color="auto" w:fill="FBCAA2" w:themeFill="accent6" w:themeFillTint="7F"/>
      </w:tcPr>
    </w:tblStylePr>
    <w:tblStylePr w:type="band1Horz">
      <w:tblPr>
        <w:tblLayout w:type="fixed"/>
      </w:tblPr>
      <w:tcPr>
        <w:shd w:val="clear" w:color="auto" w:fill="FBCAA2" w:themeFill="accent6" w:themeFillTint="7F"/>
      </w:tcPr>
    </w:tblStylePr>
  </w:style>
  <w:style w:type="character" w:styleId="133">
    <w:name w:val="Strong"/>
    <w:basedOn w:val="132"/>
    <w:qFormat/>
    <w:uiPriority w:val="22"/>
    <w:rPr>
      <w:b/>
      <w:bCs/>
    </w:rPr>
  </w:style>
  <w:style w:type="character" w:styleId="134">
    <w:name w:val="Emphasis"/>
    <w:basedOn w:val="132"/>
    <w:qFormat/>
    <w:uiPriority w:val="20"/>
    <w:rPr>
      <w:i/>
      <w:iCs/>
    </w:rPr>
  </w:style>
  <w:style w:type="character" w:customStyle="1" w:styleId="135">
    <w:name w:val="页眉 字符"/>
    <w:basedOn w:val="132"/>
    <w:link w:val="25"/>
    <w:uiPriority w:val="99"/>
  </w:style>
  <w:style w:type="character" w:customStyle="1" w:styleId="136">
    <w:name w:val="页脚 字符"/>
    <w:basedOn w:val="132"/>
    <w:link w:val="24"/>
    <w:uiPriority w:val="99"/>
  </w:style>
  <w:style w:type="paragraph" w:styleId="137">
    <w:name w:val="No Spacing"/>
    <w:qFormat/>
    <w:uiPriority w:val="1"/>
    <w:rPr>
      <w:rFonts w:asciiTheme="minorHAnsi" w:hAnsiTheme="minorHAnsi" w:eastAsiaTheme="minorEastAsia" w:cstheme="minorBidi"/>
      <w:sz w:val="22"/>
      <w:szCs w:val="22"/>
      <w:lang w:val="en-US" w:eastAsia="en-US" w:bidi="ar-SA"/>
    </w:rPr>
  </w:style>
  <w:style w:type="character" w:customStyle="1" w:styleId="138">
    <w:name w:val="标题 1 字符"/>
    <w:basedOn w:val="132"/>
    <w:link w:val="3"/>
    <w:uiPriority w:val="9"/>
    <w:rPr>
      <w:rFonts w:asciiTheme="majorHAnsi" w:hAnsiTheme="majorHAnsi" w:eastAsiaTheme="majorEastAsia" w:cstheme="majorBidi"/>
      <w:b/>
      <w:bCs/>
      <w:color w:val="376092" w:themeColor="accent1" w:themeShade="BF"/>
      <w:sz w:val="28"/>
      <w:szCs w:val="28"/>
    </w:rPr>
  </w:style>
  <w:style w:type="character" w:customStyle="1" w:styleId="139">
    <w:name w:val="标题 2 字符"/>
    <w:basedOn w:val="132"/>
    <w:link w:val="4"/>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140">
    <w:name w:val="标题 3 字符"/>
    <w:basedOn w:val="132"/>
    <w:link w:val="5"/>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141">
    <w:name w:val="标题 字符"/>
    <w:basedOn w:val="132"/>
    <w:link w:val="31"/>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142">
    <w:name w:val="副标题 字符"/>
    <w:basedOn w:val="132"/>
    <w:link w:val="26"/>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143">
    <w:name w:val="List Paragraph"/>
    <w:basedOn w:val="1"/>
    <w:qFormat/>
    <w:uiPriority w:val="34"/>
    <w:pPr>
      <w:ind w:left="720"/>
      <w:contextualSpacing/>
    </w:pPr>
  </w:style>
  <w:style w:type="character" w:customStyle="1" w:styleId="144">
    <w:name w:val="正文文本 字符"/>
    <w:basedOn w:val="132"/>
    <w:link w:val="19"/>
    <w:uiPriority w:val="99"/>
  </w:style>
  <w:style w:type="character" w:customStyle="1" w:styleId="145">
    <w:name w:val="正文文本 2 字符"/>
    <w:basedOn w:val="132"/>
    <w:link w:val="28"/>
    <w:uiPriority w:val="99"/>
  </w:style>
  <w:style w:type="character" w:customStyle="1" w:styleId="146">
    <w:name w:val="正文文本 3 字符"/>
    <w:basedOn w:val="132"/>
    <w:link w:val="17"/>
    <w:qFormat/>
    <w:uiPriority w:val="99"/>
    <w:rPr>
      <w:sz w:val="16"/>
      <w:szCs w:val="16"/>
    </w:rPr>
  </w:style>
  <w:style w:type="character" w:customStyle="1" w:styleId="147">
    <w:name w:val="宏文本 字符"/>
    <w:basedOn w:val="132"/>
    <w:link w:val="2"/>
    <w:qFormat/>
    <w:uiPriority w:val="99"/>
    <w:rPr>
      <w:rFonts w:ascii="Courier" w:hAnsi="Courier"/>
      <w:sz w:val="20"/>
      <w:szCs w:val="20"/>
    </w:rPr>
  </w:style>
  <w:style w:type="paragraph" w:styleId="148">
    <w:name w:val="Quote"/>
    <w:basedOn w:val="1"/>
    <w:next w:val="1"/>
    <w:link w:val="149"/>
    <w:qFormat/>
    <w:uiPriority w:val="29"/>
    <w:rPr>
      <w:i/>
      <w:iCs/>
      <w:color w:val="000000" w:themeColor="text1"/>
      <w14:textFill>
        <w14:solidFill>
          <w14:schemeClr w14:val="tx1"/>
        </w14:solidFill>
      </w14:textFill>
    </w:rPr>
  </w:style>
  <w:style w:type="character" w:customStyle="1" w:styleId="149">
    <w:name w:val="引用 字符"/>
    <w:basedOn w:val="132"/>
    <w:link w:val="148"/>
    <w:qFormat/>
    <w:uiPriority w:val="29"/>
    <w:rPr>
      <w:i/>
      <w:iCs/>
      <w:color w:val="000000" w:themeColor="text1"/>
      <w14:textFill>
        <w14:solidFill>
          <w14:schemeClr w14:val="tx1"/>
        </w14:solidFill>
      </w14:textFill>
    </w:rPr>
  </w:style>
  <w:style w:type="character" w:customStyle="1" w:styleId="150">
    <w:name w:val="标题 4 字符"/>
    <w:basedOn w:val="132"/>
    <w:link w:val="6"/>
    <w:semiHidden/>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151">
    <w:name w:val="标题 5 字符"/>
    <w:basedOn w:val="132"/>
    <w:link w:val="7"/>
    <w:semiHidden/>
    <w:qFormat/>
    <w:uiPriority w:val="9"/>
    <w:rPr>
      <w:rFonts w:asciiTheme="majorHAnsi" w:hAnsiTheme="majorHAnsi" w:eastAsiaTheme="majorEastAsia" w:cstheme="majorBidi"/>
      <w:color w:val="254061" w:themeColor="accent1" w:themeShade="80"/>
    </w:rPr>
  </w:style>
  <w:style w:type="character" w:customStyle="1" w:styleId="152">
    <w:name w:val="标题 6 字符"/>
    <w:basedOn w:val="132"/>
    <w:link w:val="8"/>
    <w:semiHidden/>
    <w:qFormat/>
    <w:uiPriority w:val="9"/>
    <w:rPr>
      <w:rFonts w:asciiTheme="majorHAnsi" w:hAnsiTheme="majorHAnsi" w:eastAsiaTheme="majorEastAsia" w:cstheme="majorBidi"/>
      <w:i/>
      <w:iCs/>
      <w:color w:val="254061" w:themeColor="accent1" w:themeShade="80"/>
    </w:rPr>
  </w:style>
  <w:style w:type="character" w:customStyle="1" w:styleId="153">
    <w:name w:val="标题 7 字符"/>
    <w:basedOn w:val="132"/>
    <w:link w:val="9"/>
    <w:semiHidden/>
    <w:qFormat/>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154">
    <w:name w:val="标题 8 字符"/>
    <w:basedOn w:val="132"/>
    <w:link w:val="10"/>
    <w:semiHidden/>
    <w:qFormat/>
    <w:uiPriority w:val="9"/>
    <w:rPr>
      <w:rFonts w:asciiTheme="majorHAnsi" w:hAnsiTheme="majorHAnsi" w:eastAsiaTheme="majorEastAsia" w:cstheme="majorBidi"/>
      <w:color w:val="4F81BD" w:themeColor="accent1"/>
      <w:sz w:val="20"/>
      <w:szCs w:val="20"/>
      <w14:textFill>
        <w14:solidFill>
          <w14:schemeClr w14:val="accent1"/>
        </w14:solidFill>
      </w14:textFill>
    </w:rPr>
  </w:style>
  <w:style w:type="character" w:customStyle="1" w:styleId="155">
    <w:name w:val="标题 9 字符"/>
    <w:basedOn w:val="132"/>
    <w:link w:val="11"/>
    <w:semiHidden/>
    <w:qFormat/>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paragraph" w:styleId="156">
    <w:name w:val="Intense Quote"/>
    <w:basedOn w:val="1"/>
    <w:next w:val="1"/>
    <w:link w:val="157"/>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157">
    <w:name w:val="明显引用 字符"/>
    <w:basedOn w:val="132"/>
    <w:link w:val="156"/>
    <w:qFormat/>
    <w:uiPriority w:val="30"/>
    <w:rPr>
      <w:b/>
      <w:bCs/>
      <w:i/>
      <w:iCs/>
      <w:color w:val="4F81BD" w:themeColor="accent1"/>
      <w14:textFill>
        <w14:solidFill>
          <w14:schemeClr w14:val="accent1"/>
        </w14:solidFill>
      </w14:textFill>
    </w:rPr>
  </w:style>
  <w:style w:type="character" w:customStyle="1" w:styleId="158">
    <w:name w:val="不明显强调1"/>
    <w:basedOn w:val="132"/>
    <w:qFormat/>
    <w:uiPriority w:val="19"/>
    <w:rPr>
      <w:i/>
      <w:iCs/>
      <w:color w:val="808080" w:themeColor="text1" w:themeTint="80"/>
      <w14:textFill>
        <w14:solidFill>
          <w14:schemeClr w14:val="tx1">
            <w14:lumMod w14:val="50000"/>
            <w14:lumOff w14:val="50000"/>
          </w14:schemeClr>
        </w14:solidFill>
      </w14:textFill>
    </w:rPr>
  </w:style>
  <w:style w:type="character" w:customStyle="1" w:styleId="159">
    <w:name w:val="明显强调1"/>
    <w:basedOn w:val="132"/>
    <w:qFormat/>
    <w:uiPriority w:val="21"/>
    <w:rPr>
      <w:b/>
      <w:bCs/>
      <w:i/>
      <w:iCs/>
      <w:color w:val="4F81BD" w:themeColor="accent1"/>
      <w14:textFill>
        <w14:solidFill>
          <w14:schemeClr w14:val="accent1"/>
        </w14:solidFill>
      </w14:textFill>
    </w:rPr>
  </w:style>
  <w:style w:type="character" w:customStyle="1" w:styleId="160">
    <w:name w:val="不明显参考1"/>
    <w:basedOn w:val="132"/>
    <w:qFormat/>
    <w:uiPriority w:val="31"/>
    <w:rPr>
      <w:smallCaps/>
      <w:color w:val="C0504D" w:themeColor="accent2"/>
      <w:u w:val="single"/>
      <w14:textFill>
        <w14:solidFill>
          <w14:schemeClr w14:val="accent2"/>
        </w14:solidFill>
      </w14:textFill>
    </w:rPr>
  </w:style>
  <w:style w:type="character" w:customStyle="1" w:styleId="161">
    <w:name w:val="明显参考1"/>
    <w:basedOn w:val="132"/>
    <w:qFormat/>
    <w:uiPriority w:val="32"/>
    <w:rPr>
      <w:b/>
      <w:bCs/>
      <w:smallCaps/>
      <w:color w:val="C0504D" w:themeColor="accent2"/>
      <w:spacing w:val="5"/>
      <w:u w:val="single"/>
      <w14:textFill>
        <w14:solidFill>
          <w14:schemeClr w14:val="accent2"/>
        </w14:solidFill>
      </w14:textFill>
    </w:rPr>
  </w:style>
  <w:style w:type="character" w:customStyle="1" w:styleId="162">
    <w:name w:val="书籍标题1"/>
    <w:basedOn w:val="132"/>
    <w:qFormat/>
    <w:uiPriority w:val="33"/>
    <w:rPr>
      <w:b/>
      <w:bCs/>
      <w:smallCaps/>
      <w:spacing w:val="5"/>
    </w:rPr>
  </w:style>
  <w:style w:type="paragraph" w:customStyle="1" w:styleId="163">
    <w:name w:val="TOC 标题1"/>
    <w:basedOn w:val="3"/>
    <w:next w:val="1"/>
    <w:semiHidden/>
    <w:unhideWhenUsed/>
    <w:qFormat/>
    <w:uiPriority w:val="39"/>
    <w:pPr>
      <w:outlineLvl w:val="9"/>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F278816-EC6F-A645-907D-7F25AECB1D4A}">
  <ds:schemaRefs/>
</ds:datastoreItem>
</file>

<file path=docProps/app.xml><?xml version="1.0" encoding="utf-8"?>
<Properties xmlns="http://schemas.openxmlformats.org/officeDocument/2006/extended-properties" xmlns:vt="http://schemas.openxmlformats.org/officeDocument/2006/docPropsVTypes">
  <Template>Normal.dotm</Template>
  <Company>北京今日学易科技有限公司(Zxxk.Com)</Company>
  <Pages>18</Pages>
  <Words>2809</Words>
  <Characters>16017</Characters>
  <Lines>133</Lines>
  <Paragraphs>37</Paragraphs>
  <TotalTime>31</TotalTime>
  <ScaleCrop>false</ScaleCrop>
  <LinksUpToDate>false</LinksUpToDate>
  <CharactersWithSpaces>18789</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2013-12-23T23:15:00Z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南山有谷堆</cp:lastModifiedBy>
  <dcterms:modified xsi:type="dcterms:W3CDTF">2021-09-17T09:18:29Z</dcterms:modified>
  <dc:subject>嘉兴英语.docx</dc:subject>
  <dc:title>嘉兴英语.docx</dc:title>
  <cp:revision>145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ies>
</file>