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jc w:val="center"/>
        <w:rPr>
          <w:rFonts w:ascii="Times New Roman" w:hAnsi="Times New Roman" w:eastAsia="宋体"/>
          <w:b/>
          <w:bCs/>
          <w:sz w:val="21"/>
          <w:lang w:eastAsia="zh-CN"/>
        </w:rPr>
      </w:pPr>
      <w:r>
        <w:rPr>
          <w:rFonts w:ascii="Times New Roman" w:hAnsi="Times New Roman" w:eastAsia="宋体"/>
          <w:b/>
          <w:bCs/>
          <w:sz w:val="21"/>
          <w:lang w:eastAsia="zh-CN"/>
        </w:rPr>
        <w:drawing>
          <wp:anchor distT="0" distB="0" distL="114300" distR="114300" simplePos="0" relativeHeight="251658240" behindDoc="0" locked="0" layoutInCell="1" allowOverlap="1">
            <wp:simplePos x="0" y="0"/>
            <wp:positionH relativeFrom="page">
              <wp:posOffset>11569700</wp:posOffset>
            </wp:positionH>
            <wp:positionV relativeFrom="topMargin">
              <wp:posOffset>12369800</wp:posOffset>
            </wp:positionV>
            <wp:extent cx="368300" cy="431800"/>
            <wp:effectExtent l="0" t="0" r="3175"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68300" cy="431800"/>
                    </a:xfrm>
                    <a:prstGeom prst="rect">
                      <a:avLst/>
                    </a:prstGeom>
                  </pic:spPr>
                </pic:pic>
              </a:graphicData>
            </a:graphic>
          </wp:anchor>
        </w:drawing>
      </w:r>
      <w:r>
        <w:rPr>
          <w:rFonts w:ascii="Times New Roman" w:hAnsi="Times New Roman" w:eastAsia="宋体"/>
          <w:b/>
          <w:bCs/>
          <w:sz w:val="21"/>
          <w:lang w:eastAsia="zh-CN"/>
        </w:rPr>
        <w:t>Z20名校联盟（浙江省名校新高考研究联盟）2022届第三次联考</w:t>
      </w:r>
    </w:p>
    <w:p>
      <w:pPr>
        <w:pStyle w:val="19"/>
        <w:jc w:val="center"/>
        <w:rPr>
          <w:rFonts w:ascii="Times New Roman" w:hAnsi="Times New Roman" w:eastAsia="宋体"/>
          <w:b/>
          <w:bCs/>
          <w:sz w:val="21"/>
          <w:lang w:eastAsia="zh-CN"/>
        </w:rPr>
      </w:pPr>
      <w:r>
        <w:rPr>
          <w:rFonts w:ascii="Times New Roman" w:hAnsi="Times New Roman" w:eastAsia="宋体"/>
          <w:b/>
          <w:bCs/>
          <w:sz w:val="21"/>
          <w:lang w:eastAsia="zh-CN"/>
        </w:rPr>
        <w:t>英语试题卷</w:t>
      </w:r>
    </w:p>
    <w:p>
      <w:pPr>
        <w:pStyle w:val="19"/>
        <w:jc w:val="center"/>
        <w:rPr>
          <w:rFonts w:ascii="Times New Roman" w:hAnsi="Times New Roman" w:eastAsia="宋体"/>
          <w:sz w:val="21"/>
          <w:lang w:eastAsia="zh-CN"/>
        </w:rPr>
      </w:pPr>
      <w:r>
        <w:rPr>
          <w:rFonts w:ascii="Times New Roman" w:hAnsi="Times New Roman" w:eastAsia="宋体"/>
          <w:sz w:val="21"/>
          <w:lang w:eastAsia="zh-CN"/>
        </w:rPr>
        <w:t>第I卷（选择题部分）</w:t>
      </w:r>
    </w:p>
    <w:p>
      <w:pPr>
        <w:pStyle w:val="19"/>
        <w:rPr>
          <w:rFonts w:ascii="Times New Roman" w:hAnsi="Times New Roman" w:eastAsia="宋体"/>
          <w:sz w:val="21"/>
          <w:lang w:eastAsia="zh-CN"/>
        </w:rPr>
      </w:pPr>
      <w:r>
        <w:rPr>
          <w:rFonts w:ascii="Times New Roman" w:hAnsi="Times New Roman" w:eastAsia="宋体"/>
          <w:sz w:val="21"/>
          <w:lang w:eastAsia="zh-CN"/>
        </w:rPr>
        <w:t>第一部分：听力（共两节，满分30分）</w:t>
      </w:r>
    </w:p>
    <w:p>
      <w:pPr>
        <w:pStyle w:val="19"/>
        <w:rPr>
          <w:rFonts w:ascii="Times New Roman" w:hAnsi="Times New Roman" w:eastAsia="宋体"/>
          <w:sz w:val="21"/>
          <w:lang w:eastAsia="zh-CN"/>
        </w:rPr>
      </w:pPr>
      <w:r>
        <w:rPr>
          <w:rFonts w:ascii="Times New Roman" w:hAnsi="Times New Roman" w:eastAsia="宋体"/>
          <w:sz w:val="21"/>
          <w:lang w:eastAsia="zh-CN"/>
        </w:rPr>
        <w:t>第一节：短对话（共5小题；每小题1.5分，满分7.5分）</w:t>
      </w:r>
    </w:p>
    <w:p>
      <w:pPr>
        <w:pStyle w:val="19"/>
        <w:rPr>
          <w:rFonts w:ascii="Times New Roman" w:hAnsi="Times New Roman" w:eastAsia="宋体"/>
          <w:sz w:val="21"/>
          <w:lang w:eastAsia="zh-CN"/>
        </w:rPr>
      </w:pPr>
      <w:r>
        <w:rPr>
          <w:rFonts w:ascii="Times New Roman" w:hAnsi="Times New Roman" w:eastAsia="宋体"/>
          <w:sz w:val="21"/>
          <w:lang w:eastAsia="zh-CN"/>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19"/>
        <w:rPr>
          <w:rFonts w:ascii="Times New Roman" w:hAnsi="Times New Roman" w:eastAsia="宋体"/>
          <w:sz w:val="21"/>
          <w:lang w:eastAsia="zh-CN"/>
        </w:rPr>
      </w:pPr>
      <w:r>
        <w:rPr>
          <w:rFonts w:ascii="Times New Roman" w:hAnsi="Times New Roman" w:eastAsia="宋体"/>
          <w:sz w:val="21"/>
          <w:lang w:eastAsia="zh-CN"/>
        </w:rPr>
        <w:t>1. Who could the man most probably be?</w:t>
      </w:r>
    </w:p>
    <w:p>
      <w:pPr>
        <w:pStyle w:val="19"/>
        <w:rPr>
          <w:rFonts w:ascii="Times New Roman" w:hAnsi="Times New Roman" w:eastAsia="宋体"/>
          <w:sz w:val="21"/>
          <w:lang w:eastAsia="zh-CN"/>
        </w:rPr>
      </w:pPr>
      <w:r>
        <w:rPr>
          <w:rFonts w:ascii="Times New Roman" w:hAnsi="Times New Roman" w:eastAsia="宋体"/>
          <w:sz w:val="21"/>
          <w:lang w:eastAsia="zh-CN"/>
        </w:rPr>
        <w:t>A. A director.</w:t>
      </w:r>
      <w:r>
        <w:rPr>
          <w:rFonts w:ascii="Times New Roman" w:hAnsi="Times New Roman" w:eastAsia="宋体"/>
          <w:sz w:val="21"/>
          <w:lang w:eastAsia="zh-CN"/>
        </w:rPr>
        <w:tab/>
      </w:r>
      <w:r>
        <w:rPr>
          <w:rFonts w:ascii="Times New Roman" w:hAnsi="Times New Roman" w:eastAsia="宋体"/>
          <w:sz w:val="21"/>
          <w:lang w:eastAsia="zh-CN"/>
        </w:rPr>
        <w:t>B. A writer.</w:t>
      </w:r>
      <w:r>
        <w:rPr>
          <w:rFonts w:ascii="Times New Roman" w:hAnsi="Times New Roman" w:eastAsia="宋体"/>
          <w:sz w:val="21"/>
          <w:lang w:eastAsia="zh-CN"/>
        </w:rPr>
        <w:tab/>
      </w:r>
      <w:r>
        <w:rPr>
          <w:rFonts w:ascii="Times New Roman" w:hAnsi="Times New Roman" w:eastAsia="宋体"/>
          <w:sz w:val="21"/>
          <w:lang w:eastAsia="zh-CN"/>
        </w:rPr>
        <w:t>C. An actor.</w:t>
      </w:r>
    </w:p>
    <w:p>
      <w:pPr>
        <w:pStyle w:val="19"/>
        <w:rPr>
          <w:rFonts w:ascii="Times New Roman" w:hAnsi="Times New Roman" w:eastAsia="宋体"/>
          <w:sz w:val="21"/>
          <w:lang w:eastAsia="zh-CN"/>
        </w:rPr>
      </w:pPr>
      <w:r>
        <w:rPr>
          <w:rFonts w:ascii="Times New Roman" w:hAnsi="Times New Roman" w:eastAsia="宋体"/>
          <w:sz w:val="21"/>
          <w:lang w:eastAsia="zh-CN"/>
        </w:rPr>
        <w:t>2. What does the woman imply?</w:t>
      </w:r>
    </w:p>
    <w:p>
      <w:pPr>
        <w:pStyle w:val="19"/>
        <w:rPr>
          <w:rFonts w:ascii="Times New Roman" w:hAnsi="Times New Roman" w:eastAsia="宋体"/>
          <w:sz w:val="21"/>
        </w:rPr>
      </w:pPr>
      <w:r>
        <w:rPr>
          <w:rFonts w:ascii="Times New Roman" w:hAnsi="Times New Roman" w:eastAsia="宋体"/>
          <w:sz w:val="21"/>
        </w:rPr>
        <w:t>A. No one can succeed without hard work.</w:t>
      </w:r>
    </w:p>
    <w:p>
      <w:pPr>
        <w:pStyle w:val="19"/>
        <w:rPr>
          <w:rFonts w:ascii="Times New Roman" w:hAnsi="Times New Roman" w:eastAsia="宋体"/>
          <w:sz w:val="21"/>
        </w:rPr>
      </w:pPr>
      <w:r>
        <w:rPr>
          <w:rFonts w:ascii="Times New Roman" w:hAnsi="Times New Roman" w:eastAsia="宋体"/>
          <w:sz w:val="21"/>
        </w:rPr>
        <w:t>B. Mary is just lucky to have won the prize.</w:t>
      </w:r>
    </w:p>
    <w:p>
      <w:pPr>
        <w:pStyle w:val="19"/>
        <w:rPr>
          <w:rFonts w:ascii="Times New Roman" w:hAnsi="Times New Roman" w:eastAsia="宋体"/>
          <w:sz w:val="21"/>
        </w:rPr>
      </w:pPr>
      <w:r>
        <w:rPr>
          <w:rFonts w:ascii="Times New Roman" w:hAnsi="Times New Roman" w:eastAsia="宋体"/>
          <w:sz w:val="21"/>
        </w:rPr>
        <w:t>C. The man works with great diligence in his study.</w:t>
      </w:r>
    </w:p>
    <w:p>
      <w:pPr>
        <w:pStyle w:val="19"/>
        <w:rPr>
          <w:rFonts w:ascii="Times New Roman" w:hAnsi="Times New Roman" w:eastAsia="宋体"/>
          <w:sz w:val="21"/>
        </w:rPr>
      </w:pPr>
      <w:r>
        <w:rPr>
          <w:rFonts w:ascii="Times New Roman" w:hAnsi="Times New Roman" w:eastAsia="宋体"/>
          <w:sz w:val="21"/>
        </w:rPr>
        <w:t>3.What are the speakers probably doing?</w:t>
      </w:r>
    </w:p>
    <w:p>
      <w:pPr>
        <w:pStyle w:val="19"/>
        <w:rPr>
          <w:rFonts w:ascii="Times New Roman" w:hAnsi="Times New Roman" w:eastAsia="宋体"/>
          <w:sz w:val="21"/>
        </w:rPr>
      </w:pPr>
      <w:r>
        <w:rPr>
          <w:rFonts w:ascii="Times New Roman" w:hAnsi="Times New Roman" w:eastAsia="宋体"/>
          <w:sz w:val="21"/>
        </w:rPr>
        <w:t>A. Visiting a temple.</w:t>
      </w:r>
    </w:p>
    <w:p>
      <w:pPr>
        <w:pStyle w:val="19"/>
        <w:rPr>
          <w:rFonts w:ascii="Times New Roman" w:hAnsi="Times New Roman" w:eastAsia="宋体"/>
          <w:sz w:val="21"/>
        </w:rPr>
      </w:pPr>
      <w:r>
        <w:rPr>
          <w:rFonts w:ascii="Times New Roman" w:hAnsi="Times New Roman" w:eastAsia="宋体"/>
          <w:sz w:val="21"/>
        </w:rPr>
        <w:t>B. Running a race.</w:t>
      </w:r>
    </w:p>
    <w:p>
      <w:pPr>
        <w:pStyle w:val="19"/>
        <w:rPr>
          <w:rFonts w:ascii="Times New Roman" w:hAnsi="Times New Roman" w:eastAsia="宋体"/>
          <w:sz w:val="21"/>
        </w:rPr>
      </w:pPr>
      <w:r>
        <w:rPr>
          <w:rFonts w:ascii="Times New Roman" w:hAnsi="Times New Roman" w:eastAsia="宋体"/>
          <w:sz w:val="21"/>
        </w:rPr>
        <w:t>C. Climbing a mountain.</w:t>
      </w:r>
    </w:p>
    <w:p>
      <w:pPr>
        <w:pStyle w:val="19"/>
        <w:rPr>
          <w:rFonts w:ascii="Times New Roman" w:hAnsi="Times New Roman" w:eastAsia="宋体"/>
          <w:sz w:val="21"/>
        </w:rPr>
      </w:pPr>
      <w:r>
        <w:rPr>
          <w:rFonts w:ascii="Times New Roman" w:hAnsi="Times New Roman" w:eastAsia="宋体"/>
          <w:sz w:val="21"/>
        </w:rPr>
        <w:t>4.Where does the conversation probably take place?</w:t>
      </w:r>
    </w:p>
    <w:p>
      <w:pPr>
        <w:pStyle w:val="19"/>
        <w:rPr>
          <w:rFonts w:ascii="Times New Roman" w:hAnsi="Times New Roman" w:eastAsia="宋体"/>
          <w:sz w:val="21"/>
        </w:rPr>
      </w:pPr>
      <w:r>
        <w:rPr>
          <w:rFonts w:ascii="Times New Roman" w:hAnsi="Times New Roman" w:eastAsia="宋体"/>
          <w:sz w:val="21"/>
        </w:rPr>
        <w:t>A. In a hospital.   B. In a shop.   C. On the beach.</w:t>
      </w:r>
    </w:p>
    <w:p>
      <w:pPr>
        <w:pStyle w:val="19"/>
        <w:rPr>
          <w:rFonts w:ascii="Times New Roman" w:hAnsi="Times New Roman" w:eastAsia="宋体"/>
          <w:sz w:val="21"/>
        </w:rPr>
      </w:pPr>
      <w:r>
        <w:rPr>
          <w:rFonts w:ascii="Times New Roman" w:hAnsi="Times New Roman" w:eastAsia="宋体"/>
          <w:sz w:val="21"/>
        </w:rPr>
        <w:t>5. How will the man help the woman?</w:t>
      </w:r>
    </w:p>
    <w:p>
      <w:pPr>
        <w:pStyle w:val="19"/>
        <w:rPr>
          <w:rFonts w:ascii="Times New Roman" w:hAnsi="Times New Roman" w:eastAsia="宋体"/>
          <w:sz w:val="21"/>
        </w:rPr>
      </w:pPr>
      <w:r>
        <w:rPr>
          <w:rFonts w:ascii="Times New Roman" w:hAnsi="Times New Roman" w:eastAsia="宋体"/>
          <w:sz w:val="21"/>
        </w:rPr>
        <w:t>A. He will find her a secretary.</w:t>
      </w:r>
    </w:p>
    <w:p>
      <w:pPr>
        <w:pStyle w:val="19"/>
        <w:rPr>
          <w:rFonts w:ascii="Times New Roman" w:hAnsi="Times New Roman" w:eastAsia="宋体"/>
          <w:sz w:val="21"/>
        </w:rPr>
      </w:pPr>
      <w:r>
        <w:rPr>
          <w:rFonts w:ascii="Times New Roman" w:hAnsi="Times New Roman" w:eastAsia="宋体"/>
          <w:sz w:val="21"/>
        </w:rPr>
        <w:t>B. He will let her work in his company.</w:t>
      </w:r>
    </w:p>
    <w:p>
      <w:pPr>
        <w:pStyle w:val="19"/>
        <w:rPr>
          <w:rFonts w:ascii="Times New Roman" w:hAnsi="Times New Roman" w:eastAsia="宋体"/>
          <w:sz w:val="21"/>
        </w:rPr>
      </w:pPr>
      <w:r>
        <w:rPr>
          <w:rFonts w:ascii="Times New Roman" w:hAnsi="Times New Roman" w:eastAsia="宋体"/>
          <w:sz w:val="21"/>
        </w:rPr>
        <w:t>C. He will recommend her to his friend.</w:t>
      </w:r>
    </w:p>
    <w:p>
      <w:pPr>
        <w:pStyle w:val="19"/>
        <w:rPr>
          <w:rFonts w:ascii="Times New Roman" w:hAnsi="Times New Roman" w:eastAsia="宋体"/>
          <w:sz w:val="21"/>
          <w:lang w:eastAsia="zh-CN"/>
        </w:rPr>
      </w:pPr>
      <w:r>
        <w:rPr>
          <w:rFonts w:ascii="Times New Roman" w:hAnsi="Times New Roman" w:eastAsia="宋体"/>
          <w:sz w:val="21"/>
          <w:lang w:eastAsia="zh-CN"/>
        </w:rPr>
        <w:t>第二节：（共15小题；每小题1.5分，满分22.5分）</w:t>
      </w:r>
    </w:p>
    <w:p>
      <w:pPr>
        <w:pStyle w:val="19"/>
        <w:rPr>
          <w:rFonts w:ascii="Times New Roman" w:hAnsi="Times New Roman" w:eastAsia="宋体"/>
          <w:sz w:val="21"/>
          <w:lang w:eastAsia="zh-CN"/>
        </w:rPr>
      </w:pPr>
      <w:r>
        <w:rPr>
          <w:rFonts w:ascii="Times New Roman" w:hAnsi="Times New Roman" w:eastAsia="宋体"/>
          <w:sz w:val="21"/>
          <w:lang w:eastAsia="zh-CN"/>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pStyle w:val="19"/>
        <w:rPr>
          <w:rFonts w:ascii="Times New Roman" w:hAnsi="Times New Roman" w:eastAsia="宋体"/>
          <w:sz w:val="21"/>
          <w:lang w:eastAsia="zh-CN"/>
        </w:rPr>
      </w:pPr>
      <w:r>
        <w:rPr>
          <w:rFonts w:ascii="Times New Roman" w:hAnsi="Times New Roman" w:eastAsia="宋体"/>
          <w:sz w:val="21"/>
          <w:lang w:eastAsia="zh-CN"/>
        </w:rPr>
        <w:t>听第6段材料，回答第6、7题。</w:t>
      </w:r>
    </w:p>
    <w:p>
      <w:pPr>
        <w:pStyle w:val="19"/>
        <w:rPr>
          <w:rFonts w:ascii="Times New Roman" w:hAnsi="Times New Roman" w:eastAsia="宋体"/>
          <w:sz w:val="21"/>
        </w:rPr>
      </w:pPr>
      <w:r>
        <w:rPr>
          <w:rFonts w:ascii="Times New Roman" w:hAnsi="Times New Roman" w:eastAsia="宋体"/>
          <w:sz w:val="21"/>
        </w:rPr>
        <w:t>6. What did the speakers do just now?</w:t>
      </w:r>
    </w:p>
    <w:p>
      <w:pPr>
        <w:pStyle w:val="19"/>
        <w:rPr>
          <w:rFonts w:ascii="Times New Roman" w:hAnsi="Times New Roman" w:eastAsia="宋体"/>
          <w:sz w:val="21"/>
        </w:rPr>
      </w:pPr>
      <w:r>
        <w:rPr>
          <w:rFonts w:ascii="Times New Roman" w:hAnsi="Times New Roman" w:eastAsia="宋体"/>
          <w:sz w:val="21"/>
        </w:rPr>
        <w:t>A. They watched a movie.</w:t>
      </w:r>
    </w:p>
    <w:p>
      <w:pPr>
        <w:pStyle w:val="19"/>
        <w:rPr>
          <w:rFonts w:ascii="Times New Roman" w:hAnsi="Times New Roman" w:eastAsia="宋体"/>
          <w:sz w:val="21"/>
        </w:rPr>
      </w:pPr>
      <w:r>
        <w:rPr>
          <w:rFonts w:ascii="Times New Roman" w:hAnsi="Times New Roman" w:eastAsia="宋体"/>
          <w:sz w:val="21"/>
        </w:rPr>
        <w:t>B. They made a phone call.</w:t>
      </w:r>
    </w:p>
    <w:p>
      <w:pPr>
        <w:pStyle w:val="19"/>
        <w:rPr>
          <w:rFonts w:ascii="Times New Roman" w:hAnsi="Times New Roman" w:eastAsia="宋体"/>
          <w:sz w:val="21"/>
        </w:rPr>
      </w:pPr>
      <w:r>
        <w:rPr>
          <w:rFonts w:ascii="Times New Roman" w:hAnsi="Times New Roman" w:eastAsia="宋体"/>
          <w:sz w:val="21"/>
        </w:rPr>
        <w:t>C. They argued with someone.</w:t>
      </w:r>
    </w:p>
    <w:p>
      <w:pPr>
        <w:pStyle w:val="19"/>
        <w:rPr>
          <w:rFonts w:ascii="Times New Roman" w:hAnsi="Times New Roman" w:eastAsia="宋体"/>
          <w:sz w:val="21"/>
        </w:rPr>
      </w:pPr>
      <w:r>
        <w:rPr>
          <w:rFonts w:ascii="Times New Roman" w:hAnsi="Times New Roman" w:eastAsia="宋体"/>
          <w:sz w:val="21"/>
        </w:rPr>
        <w:t>7. How did the man feel about the idea of going to the snack street?</w:t>
      </w:r>
    </w:p>
    <w:p>
      <w:pPr>
        <w:pStyle w:val="19"/>
        <w:rPr>
          <w:rFonts w:ascii="Times New Roman" w:hAnsi="Times New Roman" w:eastAsia="宋体"/>
          <w:sz w:val="21"/>
        </w:rPr>
      </w:pPr>
      <w:r>
        <w:rPr>
          <w:rFonts w:ascii="Times New Roman" w:hAnsi="Times New Roman" w:eastAsia="宋体"/>
          <w:sz w:val="21"/>
        </w:rPr>
        <w:t>A. Excited.</w:t>
      </w:r>
    </w:p>
    <w:p>
      <w:pPr>
        <w:pStyle w:val="19"/>
        <w:rPr>
          <w:rFonts w:ascii="Times New Roman" w:hAnsi="Times New Roman" w:eastAsia="宋体"/>
          <w:sz w:val="21"/>
        </w:rPr>
      </w:pPr>
      <w:r>
        <w:rPr>
          <w:rFonts w:ascii="Times New Roman" w:hAnsi="Times New Roman" w:eastAsia="宋体"/>
          <w:sz w:val="21"/>
        </w:rPr>
        <w:t>B. Uninterested.</w:t>
      </w:r>
    </w:p>
    <w:p>
      <w:pPr>
        <w:pStyle w:val="19"/>
        <w:rPr>
          <w:rFonts w:ascii="Times New Roman" w:hAnsi="Times New Roman" w:eastAsia="宋体"/>
          <w:sz w:val="21"/>
        </w:rPr>
      </w:pPr>
      <w:r>
        <w:rPr>
          <w:rFonts w:ascii="Times New Roman" w:hAnsi="Times New Roman" w:eastAsia="宋体"/>
          <w:sz w:val="21"/>
        </w:rPr>
        <w:t>C. Nervous.</w:t>
      </w:r>
    </w:p>
    <w:p>
      <w:pPr>
        <w:pStyle w:val="19"/>
        <w:rPr>
          <w:rFonts w:ascii="Times New Roman" w:hAnsi="Times New Roman" w:eastAsia="宋体"/>
          <w:sz w:val="21"/>
        </w:rPr>
      </w:pPr>
      <w:r>
        <w:rPr>
          <w:rFonts w:ascii="Times New Roman" w:hAnsi="Times New Roman" w:eastAsia="宋体"/>
          <w:sz w:val="21"/>
        </w:rPr>
        <w:t>8. What does the man say about hot deserts?</w:t>
      </w:r>
    </w:p>
    <w:p>
      <w:pPr>
        <w:pStyle w:val="19"/>
        <w:rPr>
          <w:rFonts w:ascii="Times New Roman" w:hAnsi="Times New Roman" w:eastAsia="宋体"/>
          <w:sz w:val="21"/>
        </w:rPr>
      </w:pPr>
      <w:r>
        <w:rPr>
          <w:rFonts w:ascii="Times New Roman" w:hAnsi="Times New Roman" w:eastAsia="宋体"/>
          <w:sz w:val="21"/>
        </w:rPr>
        <w:t>A. They are hot all the time.</w:t>
      </w:r>
    </w:p>
    <w:p>
      <w:pPr>
        <w:pStyle w:val="19"/>
        <w:rPr>
          <w:rFonts w:ascii="Times New Roman" w:hAnsi="Times New Roman" w:eastAsia="宋体"/>
          <w:sz w:val="21"/>
        </w:rPr>
      </w:pPr>
      <w:r>
        <w:rPr>
          <w:rFonts w:ascii="Times New Roman" w:hAnsi="Times New Roman" w:eastAsia="宋体"/>
          <w:sz w:val="21"/>
        </w:rPr>
        <w:t>B. They are dangerous to live in.</w:t>
      </w:r>
    </w:p>
    <w:p>
      <w:pPr>
        <w:pStyle w:val="19"/>
        <w:rPr>
          <w:rFonts w:ascii="Times New Roman" w:hAnsi="Times New Roman" w:eastAsia="宋体"/>
          <w:sz w:val="21"/>
        </w:rPr>
      </w:pPr>
      <w:r>
        <w:rPr>
          <w:rFonts w:ascii="Times New Roman" w:hAnsi="Times New Roman" w:eastAsia="宋体"/>
          <w:sz w:val="21"/>
        </w:rPr>
        <w:t>C. The temperature is changeable.</w:t>
      </w:r>
    </w:p>
    <w:p>
      <w:pPr>
        <w:pStyle w:val="19"/>
        <w:rPr>
          <w:rFonts w:ascii="Times New Roman" w:hAnsi="Times New Roman" w:eastAsia="宋体"/>
          <w:sz w:val="21"/>
        </w:rPr>
      </w:pPr>
      <w:r>
        <w:rPr>
          <w:rFonts w:ascii="Times New Roman" w:hAnsi="Times New Roman" w:eastAsia="宋体"/>
          <w:sz w:val="21"/>
        </w:rPr>
        <w:t>9.What do deserts have in common?</w:t>
      </w:r>
    </w:p>
    <w:p>
      <w:pPr>
        <w:pStyle w:val="19"/>
        <w:rPr>
          <w:rFonts w:ascii="Times New Roman" w:hAnsi="Times New Roman" w:eastAsia="宋体"/>
          <w:sz w:val="21"/>
        </w:rPr>
      </w:pPr>
      <w:r>
        <w:rPr>
          <w:rFonts w:ascii="Times New Roman" w:hAnsi="Times New Roman" w:eastAsia="宋体"/>
          <w:sz w:val="21"/>
        </w:rPr>
        <w:t>A. They are large.</w:t>
      </w:r>
    </w:p>
    <w:p>
      <w:pPr>
        <w:pStyle w:val="19"/>
        <w:rPr>
          <w:rFonts w:ascii="Times New Roman" w:hAnsi="Times New Roman" w:eastAsia="宋体"/>
          <w:sz w:val="21"/>
        </w:rPr>
      </w:pPr>
      <w:r>
        <w:rPr>
          <w:rFonts w:ascii="Times New Roman" w:hAnsi="Times New Roman" w:eastAsia="宋体"/>
          <w:sz w:val="21"/>
        </w:rPr>
        <w:t>B. They receive little rain.</w:t>
      </w:r>
    </w:p>
    <w:p>
      <w:pPr>
        <w:pStyle w:val="19"/>
        <w:rPr>
          <w:rFonts w:ascii="Times New Roman" w:hAnsi="Times New Roman" w:eastAsia="宋体"/>
          <w:sz w:val="21"/>
        </w:rPr>
      </w:pPr>
      <w:r>
        <w:rPr>
          <w:rFonts w:ascii="Times New Roman" w:hAnsi="Times New Roman" w:eastAsia="宋体"/>
          <w:sz w:val="21"/>
        </w:rPr>
        <w:t>C. They are covered with sand.</w:t>
      </w:r>
    </w:p>
    <w:p>
      <w:pPr>
        <w:pStyle w:val="19"/>
        <w:rPr>
          <w:rFonts w:ascii="Times New Roman" w:hAnsi="Times New Roman" w:eastAsia="宋体"/>
          <w:sz w:val="21"/>
        </w:rPr>
      </w:pPr>
      <w:r>
        <w:rPr>
          <w:rFonts w:ascii="Times New Roman" w:hAnsi="Times New Roman" w:eastAsia="宋体"/>
          <w:sz w:val="21"/>
        </w:rPr>
        <w:t>10. What do we know about lots of desert animals?</w:t>
      </w:r>
    </w:p>
    <w:p>
      <w:pPr>
        <w:pStyle w:val="19"/>
        <w:rPr>
          <w:rFonts w:ascii="Times New Roman" w:hAnsi="Times New Roman" w:eastAsia="宋体"/>
          <w:sz w:val="21"/>
        </w:rPr>
      </w:pPr>
      <w:r>
        <w:rPr>
          <w:rFonts w:ascii="Times New Roman" w:hAnsi="Times New Roman" w:eastAsia="宋体"/>
          <w:sz w:val="21"/>
        </w:rPr>
        <w:t>A. They live in groups.</w:t>
      </w:r>
    </w:p>
    <w:p>
      <w:pPr>
        <w:pStyle w:val="19"/>
        <w:rPr>
          <w:rFonts w:ascii="Times New Roman" w:hAnsi="Times New Roman" w:eastAsia="宋体"/>
          <w:sz w:val="21"/>
        </w:rPr>
      </w:pPr>
      <w:r>
        <w:rPr>
          <w:rFonts w:ascii="Times New Roman" w:hAnsi="Times New Roman" w:eastAsia="宋体"/>
          <w:sz w:val="21"/>
        </w:rPr>
        <w:t>B. They live off water in the sand.</w:t>
      </w:r>
    </w:p>
    <w:p>
      <w:pPr>
        <w:pStyle w:val="19"/>
        <w:rPr>
          <w:rFonts w:ascii="Times New Roman" w:hAnsi="Times New Roman" w:eastAsia="宋体"/>
          <w:sz w:val="21"/>
        </w:rPr>
      </w:pPr>
      <w:r>
        <w:rPr>
          <w:rFonts w:ascii="Times New Roman" w:hAnsi="Times New Roman" w:eastAsia="宋体"/>
          <w:sz w:val="21"/>
        </w:rPr>
        <w:t>C. They rest during the day.</w:t>
      </w:r>
    </w:p>
    <w:p>
      <w:pPr>
        <w:pStyle w:val="19"/>
        <w:rPr>
          <w:rFonts w:ascii="Times New Roman" w:hAnsi="Times New Roman" w:eastAsia="宋体"/>
          <w:sz w:val="21"/>
          <w:lang w:eastAsia="zh-CN"/>
        </w:rPr>
      </w:pPr>
      <w:r>
        <w:rPr>
          <w:rFonts w:ascii="Times New Roman" w:hAnsi="Times New Roman" w:eastAsia="宋体"/>
          <w:sz w:val="21"/>
          <w:lang w:eastAsia="zh-CN"/>
        </w:rPr>
        <w:t>听第8段材料，回答第11至13题。</w:t>
      </w:r>
    </w:p>
    <w:p>
      <w:pPr>
        <w:pStyle w:val="19"/>
        <w:rPr>
          <w:rFonts w:ascii="Times New Roman" w:hAnsi="Times New Roman" w:eastAsia="宋体"/>
          <w:sz w:val="21"/>
        </w:rPr>
      </w:pPr>
      <w:r>
        <w:rPr>
          <w:rFonts w:ascii="Times New Roman" w:hAnsi="Times New Roman" w:eastAsia="宋体"/>
          <w:sz w:val="21"/>
        </w:rPr>
        <w:t>11.What does the man usually do?</w:t>
      </w:r>
    </w:p>
    <w:p>
      <w:pPr>
        <w:pStyle w:val="19"/>
        <w:rPr>
          <w:rFonts w:ascii="Times New Roman" w:hAnsi="Times New Roman" w:eastAsia="宋体"/>
          <w:sz w:val="21"/>
        </w:rPr>
      </w:pPr>
      <w:r>
        <w:rPr>
          <w:rFonts w:ascii="Times New Roman" w:hAnsi="Times New Roman" w:eastAsia="宋体"/>
          <w:sz w:val="21"/>
        </w:rPr>
        <w:t>A. He exercises at the gym.</w:t>
      </w:r>
    </w:p>
    <w:p>
      <w:pPr>
        <w:pStyle w:val="19"/>
        <w:rPr>
          <w:rFonts w:ascii="Times New Roman" w:hAnsi="Times New Roman" w:eastAsia="宋体"/>
          <w:sz w:val="21"/>
        </w:rPr>
      </w:pPr>
      <w:r>
        <w:rPr>
          <w:rFonts w:ascii="Times New Roman" w:hAnsi="Times New Roman" w:eastAsia="宋体"/>
          <w:sz w:val="21"/>
        </w:rPr>
        <w:t>B. He talks to friends.</w:t>
      </w:r>
    </w:p>
    <w:p>
      <w:pPr>
        <w:pStyle w:val="19"/>
        <w:rPr>
          <w:rFonts w:ascii="Times New Roman" w:hAnsi="Times New Roman" w:eastAsia="宋体"/>
          <w:sz w:val="21"/>
        </w:rPr>
      </w:pPr>
      <w:r>
        <w:rPr>
          <w:rFonts w:ascii="Times New Roman" w:hAnsi="Times New Roman" w:eastAsia="宋体"/>
          <w:sz w:val="21"/>
        </w:rPr>
        <w:t>C. He plays games a lot.</w:t>
      </w:r>
    </w:p>
    <w:p>
      <w:pPr>
        <w:pStyle w:val="19"/>
        <w:rPr>
          <w:rFonts w:ascii="Times New Roman" w:hAnsi="Times New Roman" w:eastAsia="宋体"/>
          <w:sz w:val="21"/>
        </w:rPr>
      </w:pPr>
      <w:r>
        <w:rPr>
          <w:rFonts w:ascii="Times New Roman" w:hAnsi="Times New Roman" w:eastAsia="宋体"/>
          <w:sz w:val="21"/>
        </w:rPr>
        <w:t>12.How should the man do a crossword puzzle according to the woman?</w:t>
      </w:r>
    </w:p>
    <w:p>
      <w:pPr>
        <w:pStyle w:val="19"/>
        <w:rPr>
          <w:rFonts w:ascii="Times New Roman" w:hAnsi="Times New Roman" w:eastAsia="宋体"/>
          <w:sz w:val="21"/>
        </w:rPr>
      </w:pPr>
      <w:r>
        <w:rPr>
          <w:rFonts w:ascii="Times New Roman" w:hAnsi="Times New Roman" w:eastAsia="宋体"/>
          <w:sz w:val="21"/>
        </w:rPr>
        <w:t>A. Twice a day.</w:t>
      </w:r>
    </w:p>
    <w:p>
      <w:pPr>
        <w:pStyle w:val="19"/>
        <w:rPr>
          <w:rFonts w:ascii="Times New Roman" w:hAnsi="Times New Roman" w:eastAsia="宋体"/>
          <w:sz w:val="21"/>
        </w:rPr>
      </w:pPr>
      <w:r>
        <w:rPr>
          <w:rFonts w:ascii="Times New Roman" w:hAnsi="Times New Roman" w:eastAsia="宋体"/>
          <w:sz w:val="21"/>
        </w:rPr>
        <w:t>B. Step by step.</w:t>
      </w:r>
    </w:p>
    <w:p>
      <w:pPr>
        <w:pStyle w:val="19"/>
        <w:rPr>
          <w:rFonts w:ascii="Times New Roman" w:hAnsi="Times New Roman" w:eastAsia="宋体"/>
          <w:sz w:val="21"/>
        </w:rPr>
      </w:pPr>
      <w:r>
        <w:rPr>
          <w:rFonts w:ascii="Times New Roman" w:hAnsi="Times New Roman" w:eastAsia="宋体"/>
          <w:sz w:val="21"/>
        </w:rPr>
        <w:t>C. As fast as possible.</w:t>
      </w:r>
    </w:p>
    <w:p>
      <w:pPr>
        <w:pStyle w:val="19"/>
        <w:rPr>
          <w:rFonts w:ascii="Times New Roman" w:hAnsi="Times New Roman" w:eastAsia="宋体"/>
          <w:sz w:val="21"/>
        </w:rPr>
      </w:pPr>
      <w:r>
        <w:rPr>
          <w:rFonts w:ascii="Times New Roman" w:hAnsi="Times New Roman" w:eastAsia="宋体"/>
          <w:sz w:val="21"/>
        </w:rPr>
        <w:t>13.What was the study about?</w:t>
      </w:r>
    </w:p>
    <w:p>
      <w:pPr>
        <w:pStyle w:val="19"/>
        <w:rPr>
          <w:rFonts w:ascii="Times New Roman" w:hAnsi="Times New Roman" w:eastAsia="宋体"/>
          <w:sz w:val="21"/>
        </w:rPr>
      </w:pPr>
      <w:r>
        <w:rPr>
          <w:rFonts w:ascii="Times New Roman" w:hAnsi="Times New Roman" w:eastAsia="宋体"/>
          <w:sz w:val="21"/>
        </w:rPr>
        <w:t>A. Playing games.</w:t>
      </w:r>
    </w:p>
    <w:p>
      <w:pPr>
        <w:pStyle w:val="19"/>
        <w:rPr>
          <w:rFonts w:ascii="Times New Roman" w:hAnsi="Times New Roman" w:eastAsia="宋体"/>
          <w:sz w:val="21"/>
        </w:rPr>
      </w:pPr>
      <w:r>
        <w:rPr>
          <w:rFonts w:ascii="Times New Roman" w:hAnsi="Times New Roman" w:eastAsia="宋体"/>
          <w:sz w:val="21"/>
        </w:rPr>
        <w:t>B. Counting numbers.</w:t>
      </w:r>
    </w:p>
    <w:p>
      <w:pPr>
        <w:pStyle w:val="19"/>
        <w:rPr>
          <w:rFonts w:ascii="Times New Roman" w:hAnsi="Times New Roman" w:eastAsia="宋体"/>
          <w:sz w:val="21"/>
        </w:rPr>
      </w:pPr>
      <w:r>
        <w:rPr>
          <w:rFonts w:ascii="Times New Roman" w:hAnsi="Times New Roman" w:eastAsia="宋体"/>
          <w:sz w:val="21"/>
        </w:rPr>
        <w:t>C. Learning languages.</w:t>
      </w:r>
    </w:p>
    <w:p>
      <w:pPr>
        <w:pStyle w:val="19"/>
        <w:rPr>
          <w:rFonts w:ascii="Times New Roman" w:hAnsi="Times New Roman" w:eastAsia="宋体"/>
          <w:sz w:val="21"/>
        </w:rPr>
      </w:pPr>
      <w:r>
        <w:rPr>
          <w:rFonts w:ascii="Times New Roman" w:hAnsi="Times New Roman" w:eastAsia="宋体"/>
          <w:sz w:val="21"/>
        </w:rPr>
        <w:t>听第9段材料，回答第14至16题。</w:t>
      </w:r>
    </w:p>
    <w:p>
      <w:pPr>
        <w:pStyle w:val="19"/>
        <w:rPr>
          <w:rFonts w:ascii="Times New Roman" w:hAnsi="Times New Roman" w:eastAsia="宋体"/>
          <w:sz w:val="21"/>
        </w:rPr>
      </w:pPr>
      <w:r>
        <w:rPr>
          <w:rFonts w:ascii="Times New Roman" w:hAnsi="Times New Roman" w:eastAsia="宋体"/>
          <w:sz w:val="21"/>
        </w:rPr>
        <w:t>14. What did the woman do for swimming when she was a small girl?</w:t>
      </w:r>
    </w:p>
    <w:p>
      <w:pPr>
        <w:pStyle w:val="19"/>
        <w:rPr>
          <w:rFonts w:ascii="Times New Roman" w:hAnsi="Times New Roman" w:eastAsia="宋体"/>
          <w:sz w:val="21"/>
        </w:rPr>
      </w:pPr>
      <w:r>
        <w:rPr>
          <w:rFonts w:ascii="Times New Roman" w:hAnsi="Times New Roman" w:eastAsia="宋体"/>
          <w:sz w:val="21"/>
        </w:rPr>
        <w:t>A. She swam 35 miles per week.</w:t>
      </w:r>
    </w:p>
    <w:p>
      <w:pPr>
        <w:pStyle w:val="19"/>
        <w:rPr>
          <w:rFonts w:ascii="Times New Roman" w:hAnsi="Times New Roman" w:eastAsia="宋体"/>
          <w:sz w:val="21"/>
        </w:rPr>
      </w:pPr>
      <w:r>
        <w:rPr>
          <w:rFonts w:ascii="Times New Roman" w:hAnsi="Times New Roman" w:eastAsia="宋体"/>
          <w:sz w:val="21"/>
        </w:rPr>
        <w:t>B. She took a break at weekends.</w:t>
      </w:r>
    </w:p>
    <w:p>
      <w:pPr>
        <w:pStyle w:val="19"/>
        <w:rPr>
          <w:rFonts w:ascii="Times New Roman" w:hAnsi="Times New Roman" w:eastAsia="宋体"/>
          <w:sz w:val="21"/>
        </w:rPr>
      </w:pPr>
      <w:r>
        <w:rPr>
          <w:rFonts w:ascii="Times New Roman" w:hAnsi="Times New Roman" w:eastAsia="宋体"/>
          <w:sz w:val="21"/>
        </w:rPr>
        <w:t>C. She arrived at the pool at 6:00 a.m..</w:t>
      </w:r>
    </w:p>
    <w:p>
      <w:pPr>
        <w:pStyle w:val="19"/>
        <w:rPr>
          <w:rFonts w:ascii="Times New Roman" w:hAnsi="Times New Roman" w:eastAsia="宋体"/>
          <w:sz w:val="21"/>
        </w:rPr>
      </w:pPr>
      <w:r>
        <w:rPr>
          <w:rFonts w:ascii="Times New Roman" w:hAnsi="Times New Roman" w:eastAsia="宋体"/>
          <w:sz w:val="21"/>
        </w:rPr>
        <w:t>15. What did the woman achieve at the last Olympics?</w:t>
      </w:r>
    </w:p>
    <w:p>
      <w:pPr>
        <w:pStyle w:val="19"/>
        <w:rPr>
          <w:rFonts w:ascii="Times New Roman" w:hAnsi="Times New Roman" w:eastAsia="宋体"/>
          <w:sz w:val="21"/>
        </w:rPr>
      </w:pPr>
      <w:r>
        <w:rPr>
          <w:rFonts w:ascii="Times New Roman" w:hAnsi="Times New Roman" w:eastAsia="宋体"/>
          <w:sz w:val="21"/>
        </w:rPr>
        <w:t>A. She won six medals.</w:t>
      </w:r>
    </w:p>
    <w:p>
      <w:pPr>
        <w:pStyle w:val="19"/>
        <w:rPr>
          <w:rFonts w:ascii="Times New Roman" w:hAnsi="Times New Roman" w:eastAsia="宋体"/>
          <w:sz w:val="21"/>
        </w:rPr>
      </w:pPr>
      <w:r>
        <w:rPr>
          <w:rFonts w:ascii="Times New Roman" w:hAnsi="Times New Roman" w:eastAsia="宋体"/>
          <w:sz w:val="21"/>
        </w:rPr>
        <w:t>B. She won eight cups.</w:t>
      </w:r>
    </w:p>
    <w:p>
      <w:pPr>
        <w:pStyle w:val="19"/>
        <w:rPr>
          <w:rFonts w:ascii="Times New Roman" w:hAnsi="Times New Roman" w:eastAsia="宋体"/>
          <w:sz w:val="21"/>
        </w:rPr>
      </w:pPr>
      <w:r>
        <w:rPr>
          <w:rFonts w:ascii="Times New Roman" w:hAnsi="Times New Roman" w:eastAsia="宋体"/>
          <w:sz w:val="21"/>
        </w:rPr>
        <w:t>C. She broke all the records.</w:t>
      </w:r>
    </w:p>
    <w:p>
      <w:pPr>
        <w:pStyle w:val="19"/>
        <w:rPr>
          <w:rFonts w:ascii="Times New Roman" w:hAnsi="Times New Roman" w:eastAsia="宋体"/>
          <w:sz w:val="21"/>
        </w:rPr>
      </w:pPr>
      <w:r>
        <w:rPr>
          <w:rFonts w:ascii="Times New Roman" w:hAnsi="Times New Roman" w:eastAsia="宋体"/>
          <w:sz w:val="21"/>
        </w:rPr>
        <w:t>16. Why has the woman given up swimming?</w:t>
      </w:r>
    </w:p>
    <w:p>
      <w:pPr>
        <w:pStyle w:val="19"/>
        <w:rPr>
          <w:rFonts w:ascii="Times New Roman" w:hAnsi="Times New Roman" w:eastAsia="宋体"/>
          <w:sz w:val="21"/>
        </w:rPr>
      </w:pPr>
      <w:r>
        <w:rPr>
          <w:rFonts w:ascii="Times New Roman" w:hAnsi="Times New Roman" w:eastAsia="宋体"/>
          <w:sz w:val="21"/>
        </w:rPr>
        <w:t>A. She is too old for a swimmer.</w:t>
      </w:r>
    </w:p>
    <w:p>
      <w:pPr>
        <w:pStyle w:val="19"/>
        <w:rPr>
          <w:rFonts w:ascii="Times New Roman" w:hAnsi="Times New Roman" w:eastAsia="宋体"/>
          <w:sz w:val="21"/>
        </w:rPr>
      </w:pPr>
      <w:r>
        <w:rPr>
          <w:rFonts w:ascii="Times New Roman" w:hAnsi="Times New Roman" w:eastAsia="宋体"/>
          <w:sz w:val="21"/>
        </w:rPr>
        <w:t>B. She can't win any competitions.</w:t>
      </w:r>
    </w:p>
    <w:p>
      <w:pPr>
        <w:pStyle w:val="19"/>
        <w:rPr>
          <w:rFonts w:ascii="Times New Roman" w:hAnsi="Times New Roman" w:eastAsia="宋体"/>
          <w:sz w:val="21"/>
        </w:rPr>
      </w:pPr>
      <w:r>
        <w:rPr>
          <w:rFonts w:ascii="Times New Roman" w:hAnsi="Times New Roman" w:eastAsia="宋体"/>
          <w:sz w:val="21"/>
        </w:rPr>
        <w:t>C. She prefers visiting other countries.</w:t>
      </w:r>
    </w:p>
    <w:p>
      <w:pPr>
        <w:pStyle w:val="19"/>
        <w:rPr>
          <w:rFonts w:ascii="Times New Roman" w:hAnsi="Times New Roman" w:eastAsia="宋体"/>
          <w:sz w:val="21"/>
          <w:lang w:eastAsia="zh-CN"/>
        </w:rPr>
      </w:pPr>
      <w:r>
        <w:rPr>
          <w:rFonts w:ascii="Times New Roman" w:hAnsi="Times New Roman" w:eastAsia="宋体"/>
          <w:sz w:val="21"/>
          <w:lang w:eastAsia="zh-CN"/>
        </w:rPr>
        <w:t>听第10段材料，回答第17至20题。</w:t>
      </w:r>
    </w:p>
    <w:p>
      <w:pPr>
        <w:pStyle w:val="19"/>
        <w:rPr>
          <w:rFonts w:ascii="Times New Roman" w:hAnsi="Times New Roman" w:eastAsia="宋体"/>
          <w:sz w:val="21"/>
        </w:rPr>
      </w:pPr>
      <w:r>
        <w:rPr>
          <w:rFonts w:ascii="Times New Roman" w:hAnsi="Times New Roman" w:eastAsia="宋体"/>
          <w:sz w:val="21"/>
        </w:rPr>
        <w:t>17. What can people do in the “Gravity Chair”?</w:t>
      </w:r>
    </w:p>
    <w:p>
      <w:pPr>
        <w:pStyle w:val="19"/>
        <w:rPr>
          <w:rFonts w:ascii="Times New Roman" w:hAnsi="Times New Roman" w:eastAsia="宋体"/>
          <w:sz w:val="21"/>
        </w:rPr>
      </w:pPr>
      <w:r>
        <w:rPr>
          <w:rFonts w:ascii="Times New Roman" w:hAnsi="Times New Roman" w:eastAsia="宋体"/>
          <w:sz w:val="21"/>
        </w:rPr>
        <w:t>A. Experience spacewalk.</w:t>
      </w:r>
    </w:p>
    <w:p>
      <w:pPr>
        <w:pStyle w:val="19"/>
        <w:rPr>
          <w:rFonts w:ascii="Times New Roman" w:hAnsi="Times New Roman" w:eastAsia="宋体"/>
          <w:sz w:val="21"/>
        </w:rPr>
      </w:pPr>
      <w:r>
        <w:rPr>
          <w:rFonts w:ascii="Times New Roman" w:hAnsi="Times New Roman" w:eastAsia="宋体"/>
          <w:sz w:val="21"/>
        </w:rPr>
        <w:t>B. Sleep in a special bed.</w:t>
      </w:r>
    </w:p>
    <w:p>
      <w:pPr>
        <w:pStyle w:val="19"/>
        <w:rPr>
          <w:rFonts w:ascii="Times New Roman" w:hAnsi="Times New Roman" w:eastAsia="宋体"/>
          <w:sz w:val="21"/>
        </w:rPr>
      </w:pPr>
      <w:r>
        <w:rPr>
          <w:rFonts w:ascii="Times New Roman" w:hAnsi="Times New Roman" w:eastAsia="宋体"/>
          <w:sz w:val="21"/>
        </w:rPr>
        <w:t>C. See a rocket take off.</w:t>
      </w:r>
    </w:p>
    <w:p>
      <w:pPr>
        <w:pStyle w:val="19"/>
        <w:rPr>
          <w:rFonts w:ascii="Times New Roman" w:hAnsi="Times New Roman" w:eastAsia="宋体"/>
          <w:sz w:val="21"/>
        </w:rPr>
      </w:pPr>
      <w:r>
        <w:rPr>
          <w:rFonts w:ascii="Times New Roman" w:hAnsi="Times New Roman" w:eastAsia="宋体"/>
          <w:sz w:val="21"/>
        </w:rPr>
        <w:t>18. What is the rule of the programmes?</w:t>
      </w:r>
    </w:p>
    <w:p>
      <w:pPr>
        <w:pStyle w:val="19"/>
        <w:rPr>
          <w:rFonts w:ascii="Times New Roman" w:hAnsi="Times New Roman" w:eastAsia="宋体"/>
          <w:sz w:val="21"/>
        </w:rPr>
      </w:pPr>
      <w:r>
        <w:rPr>
          <w:rFonts w:ascii="Times New Roman" w:hAnsi="Times New Roman" w:eastAsia="宋体"/>
          <w:sz w:val="21"/>
        </w:rPr>
        <w:t>A. Visitors must build a rocket.</w:t>
      </w:r>
    </w:p>
    <w:p>
      <w:pPr>
        <w:pStyle w:val="19"/>
        <w:rPr>
          <w:rFonts w:ascii="Times New Roman" w:hAnsi="Times New Roman" w:eastAsia="宋体"/>
          <w:sz w:val="21"/>
        </w:rPr>
      </w:pPr>
      <w:r>
        <w:rPr>
          <w:rFonts w:ascii="Times New Roman" w:hAnsi="Times New Roman" w:eastAsia="宋体"/>
          <w:sz w:val="21"/>
        </w:rPr>
        <w:t>B. Children under nine can't take part.</w:t>
      </w:r>
    </w:p>
    <w:p>
      <w:pPr>
        <w:pStyle w:val="19"/>
        <w:rPr>
          <w:rFonts w:ascii="Times New Roman" w:hAnsi="Times New Roman" w:eastAsia="宋体"/>
          <w:sz w:val="21"/>
        </w:rPr>
      </w:pPr>
      <w:r>
        <w:rPr>
          <w:rFonts w:ascii="Times New Roman" w:hAnsi="Times New Roman" w:eastAsia="宋体"/>
          <w:sz w:val="21"/>
        </w:rPr>
        <w:t>C. People have to eat freeze-dried food.</w:t>
      </w:r>
    </w:p>
    <w:p>
      <w:pPr>
        <w:pStyle w:val="19"/>
        <w:rPr>
          <w:rFonts w:ascii="Times New Roman" w:hAnsi="Times New Roman" w:eastAsia="宋体"/>
          <w:sz w:val="21"/>
        </w:rPr>
      </w:pPr>
      <w:r>
        <w:rPr>
          <w:rFonts w:ascii="Times New Roman" w:hAnsi="Times New Roman" w:eastAsia="宋体"/>
          <w:sz w:val="21"/>
        </w:rPr>
        <w:t>19.What is the ticket price for kids?</w:t>
      </w:r>
    </w:p>
    <w:p>
      <w:pPr>
        <w:pStyle w:val="19"/>
        <w:rPr>
          <w:rFonts w:ascii="Times New Roman" w:hAnsi="Times New Roman" w:eastAsia="宋体"/>
          <w:sz w:val="21"/>
        </w:rPr>
      </w:pPr>
      <w:r>
        <w:rPr>
          <w:rFonts w:ascii="Times New Roman" w:hAnsi="Times New Roman" w:eastAsia="宋体"/>
          <w:sz w:val="21"/>
        </w:rPr>
        <w:t>A. $325.</w:t>
      </w:r>
    </w:p>
    <w:p>
      <w:pPr>
        <w:pStyle w:val="19"/>
        <w:rPr>
          <w:rFonts w:ascii="Times New Roman" w:hAnsi="Times New Roman" w:eastAsia="宋体"/>
          <w:sz w:val="21"/>
        </w:rPr>
      </w:pPr>
      <w:r>
        <w:rPr>
          <w:rFonts w:ascii="Times New Roman" w:hAnsi="Times New Roman" w:eastAsia="宋体"/>
          <w:sz w:val="21"/>
        </w:rPr>
        <w:t>B. $575.</w:t>
      </w:r>
    </w:p>
    <w:p>
      <w:pPr>
        <w:pStyle w:val="19"/>
        <w:rPr>
          <w:rFonts w:ascii="Times New Roman" w:hAnsi="Times New Roman" w:eastAsia="宋体"/>
          <w:sz w:val="21"/>
        </w:rPr>
      </w:pPr>
      <w:r>
        <w:rPr>
          <w:rFonts w:ascii="Times New Roman" w:hAnsi="Times New Roman" w:eastAsia="宋体"/>
          <w:sz w:val="21"/>
        </w:rPr>
        <w:t>C. $875.</w:t>
      </w:r>
    </w:p>
    <w:p>
      <w:pPr>
        <w:pStyle w:val="19"/>
        <w:rPr>
          <w:rFonts w:ascii="Times New Roman" w:hAnsi="Times New Roman" w:eastAsia="宋体"/>
          <w:sz w:val="21"/>
        </w:rPr>
      </w:pPr>
      <w:r>
        <w:rPr>
          <w:rFonts w:ascii="Times New Roman" w:hAnsi="Times New Roman" w:eastAsia="宋体"/>
          <w:sz w:val="21"/>
        </w:rPr>
        <w:t>20.What is the talk mainly about?</w:t>
      </w:r>
    </w:p>
    <w:p>
      <w:pPr>
        <w:pStyle w:val="19"/>
        <w:rPr>
          <w:rFonts w:ascii="Times New Roman" w:hAnsi="Times New Roman" w:eastAsia="宋体"/>
          <w:sz w:val="21"/>
        </w:rPr>
      </w:pPr>
      <w:r>
        <w:rPr>
          <w:rFonts w:ascii="Times New Roman" w:hAnsi="Times New Roman" w:eastAsia="宋体"/>
          <w:sz w:val="21"/>
        </w:rPr>
        <w:t>A. Camp activities.</w:t>
      </w:r>
    </w:p>
    <w:p>
      <w:pPr>
        <w:pStyle w:val="19"/>
        <w:rPr>
          <w:rFonts w:ascii="Times New Roman" w:hAnsi="Times New Roman" w:eastAsia="宋体"/>
          <w:sz w:val="21"/>
        </w:rPr>
      </w:pPr>
      <w:r>
        <w:rPr>
          <w:rFonts w:ascii="Times New Roman" w:hAnsi="Times New Roman" w:eastAsia="宋体"/>
          <w:sz w:val="21"/>
        </w:rPr>
        <w:t>B. Astronauts’life.</w:t>
      </w:r>
    </w:p>
    <w:p>
      <w:pPr>
        <w:pStyle w:val="19"/>
        <w:rPr>
          <w:rFonts w:ascii="Times New Roman" w:hAnsi="Times New Roman" w:eastAsia="宋体"/>
          <w:sz w:val="21"/>
          <w:lang w:eastAsia="zh-CN"/>
        </w:rPr>
      </w:pPr>
      <w:r>
        <w:rPr>
          <w:rFonts w:ascii="Times New Roman" w:hAnsi="Times New Roman" w:eastAsia="宋体"/>
          <w:sz w:val="21"/>
          <w:lang w:eastAsia="zh-CN"/>
        </w:rPr>
        <w:t>C. Space travel.</w:t>
      </w:r>
    </w:p>
    <w:p>
      <w:pPr>
        <w:pStyle w:val="19"/>
        <w:rPr>
          <w:rFonts w:ascii="Times New Roman" w:hAnsi="Times New Roman" w:eastAsia="宋体"/>
          <w:sz w:val="21"/>
          <w:lang w:eastAsia="zh-CN"/>
        </w:rPr>
      </w:pPr>
      <w:r>
        <w:rPr>
          <w:rFonts w:ascii="Times New Roman" w:hAnsi="Times New Roman" w:eastAsia="宋体"/>
          <w:sz w:val="21"/>
          <w:lang w:eastAsia="zh-CN"/>
        </w:rPr>
        <w:t>第二部分：阅读理解（共两节，满分35分）</w:t>
      </w:r>
    </w:p>
    <w:p>
      <w:pPr>
        <w:pStyle w:val="19"/>
        <w:rPr>
          <w:rFonts w:ascii="Times New Roman" w:hAnsi="Times New Roman" w:eastAsia="宋体"/>
          <w:sz w:val="21"/>
          <w:lang w:eastAsia="zh-CN"/>
        </w:rPr>
      </w:pPr>
      <w:r>
        <w:rPr>
          <w:rFonts w:ascii="Times New Roman" w:hAnsi="Times New Roman" w:eastAsia="宋体"/>
          <w:sz w:val="21"/>
          <w:lang w:eastAsia="zh-CN"/>
        </w:rPr>
        <w:t>第一节：（共10个小题；每小题2.5分，满分25分）</w:t>
      </w:r>
    </w:p>
    <w:p>
      <w:pPr>
        <w:pStyle w:val="19"/>
        <w:rPr>
          <w:rFonts w:ascii="Times New Roman" w:hAnsi="Times New Roman" w:eastAsia="宋体"/>
          <w:sz w:val="21"/>
          <w:lang w:eastAsia="zh-CN"/>
        </w:rPr>
      </w:pPr>
      <w:r>
        <w:rPr>
          <w:rFonts w:ascii="Times New Roman" w:hAnsi="Times New Roman" w:eastAsia="宋体"/>
          <w:sz w:val="21"/>
          <w:lang w:eastAsia="zh-CN"/>
        </w:rPr>
        <w:t>阅读下列短文，从每题所给的四个选项（A、B、C和D）中，选出最佳选项，并在答题卡上将该项涂黑。</w:t>
      </w:r>
    </w:p>
    <w:p>
      <w:pPr>
        <w:pStyle w:val="19"/>
        <w:jc w:val="center"/>
        <w:rPr>
          <w:rFonts w:ascii="Times New Roman" w:hAnsi="Times New Roman" w:eastAsia="宋体"/>
          <w:sz w:val="21"/>
        </w:rPr>
      </w:pPr>
      <w:r>
        <w:rPr>
          <w:rFonts w:ascii="Times New Roman" w:hAnsi="Times New Roman" w:eastAsia="宋体"/>
          <w:sz w:val="21"/>
        </w:rPr>
        <w:t>A</w:t>
      </w:r>
    </w:p>
    <w:p>
      <w:pPr>
        <w:pStyle w:val="19"/>
        <w:ind w:firstLine="420" w:firstLineChars="200"/>
        <w:jc w:val="both"/>
        <w:rPr>
          <w:rFonts w:ascii="Times New Roman" w:hAnsi="Times New Roman" w:eastAsia="宋体"/>
          <w:sz w:val="21"/>
        </w:rPr>
      </w:pPr>
      <w:r>
        <w:rPr>
          <w:rFonts w:ascii="Times New Roman" w:hAnsi="Times New Roman" w:eastAsia="宋体"/>
          <w:sz w:val="21"/>
        </w:rPr>
        <w:t>“Meet me in the conference room with the contracts and a cup of coffee,” my boss barked at me. “Ten minutes.”</w:t>
      </w:r>
    </w:p>
    <w:p>
      <w:pPr>
        <w:pStyle w:val="19"/>
        <w:ind w:firstLine="420" w:firstLineChars="200"/>
        <w:jc w:val="both"/>
        <w:rPr>
          <w:rFonts w:ascii="Times New Roman" w:hAnsi="Times New Roman" w:eastAsia="宋体"/>
          <w:sz w:val="21"/>
        </w:rPr>
      </w:pPr>
      <w:r>
        <w:rPr>
          <w:rFonts w:ascii="Times New Roman" w:hAnsi="Times New Roman" w:eastAsia="宋体"/>
          <w:sz w:val="21"/>
        </w:rPr>
        <w:t>I didn't respond. I stood still as if my shoes had been glued to the floor. I had no intention of taking a cup of anything to anyone, supervisor or not.</w:t>
      </w:r>
    </w:p>
    <w:p>
      <w:pPr>
        <w:pStyle w:val="19"/>
        <w:ind w:firstLine="420" w:firstLineChars="200"/>
        <w:jc w:val="both"/>
        <w:rPr>
          <w:rFonts w:ascii="Times New Roman" w:hAnsi="Times New Roman" w:eastAsia="宋体"/>
          <w:sz w:val="21"/>
        </w:rPr>
      </w:pPr>
      <w:r>
        <w:rPr>
          <w:rFonts w:ascii="Times New Roman" w:hAnsi="Times New Roman" w:eastAsia="宋体"/>
          <w:sz w:val="21"/>
        </w:rPr>
        <w:t>I had seen with my own eyes what such behavior did to a woman. It happened to Mrs.Wilson next door. Old Mr.Wilson couldn't put in his own false teeth without his wife's assistance, let alone make himself lunch. It was a miserable union. I vowed by age eight that I would never live like her. I adopted the motto: Don't help those who won't help themselves.</w:t>
      </w:r>
    </w:p>
    <w:p>
      <w:pPr>
        <w:pStyle w:val="19"/>
        <w:ind w:firstLine="420" w:firstLineChars="200"/>
        <w:jc w:val="both"/>
        <w:rPr>
          <w:rFonts w:ascii="Times New Roman" w:hAnsi="Times New Roman" w:eastAsia="宋体"/>
          <w:sz w:val="21"/>
        </w:rPr>
      </w:pPr>
      <w:r>
        <w:rPr>
          <w:rFonts w:ascii="Times New Roman" w:hAnsi="Times New Roman" w:eastAsia="宋体"/>
          <w:sz w:val="21"/>
        </w:rPr>
        <w:t>I rushed to the file room and pulled my phone. I explained to my father what had happened and asked his advice on what to do, only to be asked back. He must have forgotten the unwritten rule between us about not answering a question with a question. Fortunately, I came up with an idea that would have the best of both worlds.</w:t>
      </w:r>
    </w:p>
    <w:p>
      <w:pPr>
        <w:pStyle w:val="19"/>
        <w:ind w:firstLine="420" w:firstLineChars="200"/>
        <w:jc w:val="both"/>
        <w:rPr>
          <w:rFonts w:ascii="Times New Roman" w:hAnsi="Times New Roman" w:eastAsia="宋体"/>
          <w:sz w:val="21"/>
        </w:rPr>
      </w:pPr>
      <w:r>
        <w:rPr>
          <w:rFonts w:ascii="Times New Roman" w:hAnsi="Times New Roman" w:eastAsia="宋体"/>
          <w:sz w:val="21"/>
        </w:rPr>
        <w:t>I took up the files and headed for the coffee pot. I took two cups and made two cups of coffee. Then I walked into the boss' office with a cup of coffee in each hand. I handed my boss a cup of coffee and drank at the same time as him.</w:t>
      </w:r>
    </w:p>
    <w:p>
      <w:pPr>
        <w:pStyle w:val="19"/>
        <w:ind w:firstLine="420" w:firstLineChars="200"/>
        <w:jc w:val="both"/>
        <w:rPr>
          <w:rFonts w:ascii="Times New Roman" w:hAnsi="Times New Roman" w:eastAsia="宋体"/>
          <w:sz w:val="21"/>
        </w:rPr>
      </w:pPr>
      <w:r>
        <w:rPr>
          <w:rFonts w:ascii="Times New Roman" w:hAnsi="Times New Roman" w:eastAsia="宋体"/>
          <w:sz w:val="21"/>
        </w:rPr>
        <w:t>“Let's take a break,” partway through the meeting, my boss stood, saying. “I need more coffee.” I picked up my empty cup. “I do, too,” I said, and handed it to him across the table. “Thanks,” I added, looking at him expectantly. The boss was staggered for a moment, and then took the cup from me.</w:t>
      </w:r>
    </w:p>
    <w:p>
      <w:pPr>
        <w:pStyle w:val="19"/>
        <w:ind w:firstLine="420" w:firstLineChars="200"/>
        <w:jc w:val="both"/>
        <w:rPr>
          <w:rFonts w:ascii="Times New Roman" w:hAnsi="Times New Roman" w:eastAsia="宋体"/>
          <w:sz w:val="21"/>
        </w:rPr>
      </w:pPr>
      <w:r>
        <w:rPr>
          <w:rFonts w:ascii="Times New Roman" w:hAnsi="Times New Roman" w:eastAsia="宋体"/>
          <w:sz w:val="21"/>
        </w:rPr>
        <w:t>When I finally left my boss' office, I hid in the bathroom and called my dad. My father's laughter on the phone made me feel even prouder.</w:t>
      </w:r>
    </w:p>
    <w:p>
      <w:pPr>
        <w:pStyle w:val="19"/>
        <w:rPr>
          <w:rFonts w:ascii="Times New Roman" w:hAnsi="Times New Roman" w:eastAsia="宋体"/>
          <w:sz w:val="21"/>
        </w:rPr>
      </w:pPr>
      <w:r>
        <w:rPr>
          <w:rFonts w:ascii="Times New Roman" w:hAnsi="Times New Roman" w:eastAsia="宋体"/>
          <w:sz w:val="21"/>
        </w:rPr>
        <w:t>21. Why does the author mention the Wilsons?</w:t>
      </w:r>
    </w:p>
    <w:p>
      <w:pPr>
        <w:pStyle w:val="19"/>
        <w:rPr>
          <w:rFonts w:ascii="Times New Roman" w:hAnsi="Times New Roman" w:eastAsia="宋体"/>
          <w:sz w:val="21"/>
        </w:rPr>
      </w:pPr>
      <w:r>
        <w:rPr>
          <w:rFonts w:ascii="Times New Roman" w:hAnsi="Times New Roman" w:eastAsia="宋体"/>
          <w:sz w:val="21"/>
        </w:rPr>
        <w:t>A. To show how the couple grew old together.</w:t>
      </w:r>
    </w:p>
    <w:p>
      <w:pPr>
        <w:pStyle w:val="19"/>
        <w:rPr>
          <w:rFonts w:ascii="Times New Roman" w:hAnsi="Times New Roman" w:eastAsia="宋体"/>
          <w:sz w:val="21"/>
        </w:rPr>
      </w:pPr>
      <w:r>
        <w:rPr>
          <w:rFonts w:ascii="Times New Roman" w:hAnsi="Times New Roman" w:eastAsia="宋体"/>
          <w:sz w:val="21"/>
        </w:rPr>
        <w:t>B. To picture what she will be like when she ages.</w:t>
      </w:r>
    </w:p>
    <w:p>
      <w:pPr>
        <w:pStyle w:val="19"/>
        <w:rPr>
          <w:rFonts w:ascii="Times New Roman" w:hAnsi="Times New Roman" w:eastAsia="宋体"/>
          <w:sz w:val="21"/>
        </w:rPr>
      </w:pPr>
      <w:r>
        <w:rPr>
          <w:rFonts w:ascii="Times New Roman" w:hAnsi="Times New Roman" w:eastAsia="宋体"/>
          <w:sz w:val="21"/>
        </w:rPr>
        <w:t>C. To stress her opposition to inequality in society.</w:t>
      </w:r>
    </w:p>
    <w:p>
      <w:pPr>
        <w:pStyle w:val="19"/>
        <w:rPr>
          <w:rFonts w:ascii="Times New Roman" w:hAnsi="Times New Roman" w:eastAsia="宋体"/>
          <w:sz w:val="21"/>
        </w:rPr>
      </w:pPr>
      <w:r>
        <w:rPr>
          <w:rFonts w:ascii="Times New Roman" w:hAnsi="Times New Roman" w:eastAsia="宋体"/>
          <w:sz w:val="21"/>
        </w:rPr>
        <w:t>D. To explain her unwillingness to serve the coffee.</w:t>
      </w:r>
    </w:p>
    <w:p>
      <w:pPr>
        <w:pStyle w:val="19"/>
        <w:rPr>
          <w:rFonts w:ascii="Times New Roman" w:hAnsi="Times New Roman" w:eastAsia="宋体"/>
          <w:sz w:val="21"/>
        </w:rPr>
      </w:pPr>
      <w:r>
        <w:rPr>
          <w:rFonts w:ascii="Times New Roman" w:hAnsi="Times New Roman" w:eastAsia="宋体"/>
          <w:sz w:val="21"/>
        </w:rPr>
        <w:t>22. What did the author mean by bringing two cups of coffee to meet the boss?</w:t>
      </w:r>
    </w:p>
    <w:p>
      <w:pPr>
        <w:pStyle w:val="19"/>
        <w:rPr>
          <w:rFonts w:ascii="Times New Roman" w:hAnsi="Times New Roman" w:eastAsia="宋体"/>
          <w:sz w:val="21"/>
        </w:rPr>
      </w:pPr>
      <w:r>
        <w:rPr>
          <w:rFonts w:ascii="Times New Roman" w:hAnsi="Times New Roman" w:eastAsia="宋体"/>
          <w:sz w:val="21"/>
        </w:rPr>
        <w:t>A. She meant to share instead of serving.</w:t>
      </w:r>
    </w:p>
    <w:p>
      <w:pPr>
        <w:pStyle w:val="19"/>
        <w:rPr>
          <w:rFonts w:ascii="Times New Roman" w:hAnsi="Times New Roman" w:eastAsia="宋体"/>
          <w:sz w:val="21"/>
        </w:rPr>
      </w:pPr>
      <w:r>
        <w:rPr>
          <w:rFonts w:ascii="Times New Roman" w:hAnsi="Times New Roman" w:eastAsia="宋体"/>
          <w:sz w:val="21"/>
        </w:rPr>
        <w:t>B. She planned to have the boss serve her later.</w:t>
      </w:r>
    </w:p>
    <w:p>
      <w:pPr>
        <w:pStyle w:val="19"/>
        <w:rPr>
          <w:rFonts w:ascii="Times New Roman" w:hAnsi="Times New Roman" w:eastAsia="宋体"/>
          <w:sz w:val="21"/>
        </w:rPr>
      </w:pPr>
      <w:r>
        <w:rPr>
          <w:rFonts w:ascii="Times New Roman" w:hAnsi="Times New Roman" w:eastAsia="宋体"/>
          <w:sz w:val="21"/>
        </w:rPr>
        <w:t>C. She intended to play a trick on her mean boss.</w:t>
      </w:r>
    </w:p>
    <w:p>
      <w:pPr>
        <w:pStyle w:val="19"/>
        <w:rPr>
          <w:rFonts w:ascii="Times New Roman" w:hAnsi="Times New Roman" w:eastAsia="宋体"/>
          <w:sz w:val="21"/>
        </w:rPr>
      </w:pPr>
      <w:r>
        <w:rPr>
          <w:rFonts w:ascii="Times New Roman" w:hAnsi="Times New Roman" w:eastAsia="宋体"/>
          <w:sz w:val="21"/>
        </w:rPr>
        <w:t>D. She wanted to save the trouble of doing it again.</w:t>
      </w:r>
    </w:p>
    <w:p>
      <w:pPr>
        <w:pStyle w:val="19"/>
        <w:rPr>
          <w:rFonts w:ascii="Times New Roman" w:hAnsi="Times New Roman" w:eastAsia="宋体"/>
          <w:sz w:val="21"/>
        </w:rPr>
      </w:pPr>
      <w:r>
        <w:rPr>
          <w:rFonts w:ascii="Times New Roman" w:hAnsi="Times New Roman" w:eastAsia="宋体"/>
          <w:sz w:val="21"/>
        </w:rPr>
        <w:t>23. What does the underlined word “staggered” mean in the sixth paragraph?</w:t>
      </w:r>
    </w:p>
    <w:p>
      <w:pPr>
        <w:pStyle w:val="19"/>
        <w:rPr>
          <w:rFonts w:ascii="Times New Roman" w:hAnsi="Times New Roman" w:eastAsia="宋体"/>
          <w:sz w:val="21"/>
        </w:rPr>
      </w:pPr>
      <w:r>
        <w:rPr>
          <w:rFonts w:ascii="Times New Roman" w:hAnsi="Times New Roman" w:eastAsia="宋体"/>
          <w:sz w:val="21"/>
        </w:rPr>
        <w:t>A. Annoyed.</w:t>
      </w:r>
    </w:p>
    <w:p>
      <w:pPr>
        <w:pStyle w:val="19"/>
        <w:rPr>
          <w:rFonts w:ascii="Times New Roman" w:hAnsi="Times New Roman" w:eastAsia="宋体"/>
          <w:sz w:val="21"/>
        </w:rPr>
      </w:pPr>
      <w:r>
        <w:rPr>
          <w:rFonts w:ascii="Times New Roman" w:hAnsi="Times New Roman" w:eastAsia="宋体"/>
          <w:sz w:val="21"/>
        </w:rPr>
        <w:t>B. Shocked.</w:t>
      </w:r>
    </w:p>
    <w:p>
      <w:pPr>
        <w:pStyle w:val="19"/>
        <w:rPr>
          <w:rFonts w:ascii="Times New Roman" w:hAnsi="Times New Roman" w:eastAsia="宋体"/>
          <w:sz w:val="21"/>
        </w:rPr>
      </w:pPr>
      <w:r>
        <w:rPr>
          <w:rFonts w:ascii="Times New Roman" w:hAnsi="Times New Roman" w:eastAsia="宋体"/>
          <w:sz w:val="21"/>
        </w:rPr>
        <w:t>C. Confused.</w:t>
      </w:r>
    </w:p>
    <w:p>
      <w:pPr>
        <w:pStyle w:val="19"/>
        <w:rPr>
          <w:rFonts w:ascii="Times New Roman" w:hAnsi="Times New Roman" w:eastAsia="宋体"/>
          <w:sz w:val="21"/>
        </w:rPr>
      </w:pPr>
      <w:r>
        <w:rPr>
          <w:rFonts w:ascii="Times New Roman" w:hAnsi="Times New Roman" w:eastAsia="宋体"/>
          <w:sz w:val="21"/>
        </w:rPr>
        <w:t>D. Excited.</w:t>
      </w:r>
    </w:p>
    <w:p>
      <w:pPr>
        <w:pStyle w:val="19"/>
        <w:rPr>
          <w:rFonts w:ascii="Times New Roman" w:hAnsi="Times New Roman" w:eastAsia="宋体"/>
          <w:sz w:val="21"/>
        </w:rPr>
      </w:pPr>
      <w:r>
        <w:rPr>
          <w:rFonts w:ascii="Times New Roman" w:hAnsi="Times New Roman" w:eastAsia="宋体"/>
          <w:sz w:val="21"/>
        </w:rPr>
        <w:t>24.What can we learn about the author from the text?</w:t>
      </w:r>
    </w:p>
    <w:p>
      <w:pPr>
        <w:pStyle w:val="19"/>
        <w:rPr>
          <w:rFonts w:ascii="Times New Roman" w:hAnsi="Times New Roman" w:eastAsia="宋体"/>
          <w:sz w:val="21"/>
        </w:rPr>
      </w:pPr>
      <w:r>
        <w:rPr>
          <w:rFonts w:ascii="Times New Roman" w:hAnsi="Times New Roman" w:eastAsia="宋体"/>
          <w:sz w:val="21"/>
        </w:rPr>
        <w:t>A. She figured out how to show respect for her superior.</w:t>
      </w:r>
    </w:p>
    <w:p>
      <w:pPr>
        <w:pStyle w:val="19"/>
        <w:rPr>
          <w:rFonts w:ascii="Times New Roman" w:hAnsi="Times New Roman" w:eastAsia="宋体"/>
          <w:sz w:val="21"/>
        </w:rPr>
      </w:pPr>
      <w:r>
        <w:rPr>
          <w:rFonts w:ascii="Times New Roman" w:hAnsi="Times New Roman" w:eastAsia="宋体"/>
          <w:sz w:val="21"/>
        </w:rPr>
        <w:t>B. She found it practical to seek solutions from her father.</w:t>
      </w:r>
    </w:p>
    <w:p>
      <w:pPr>
        <w:pStyle w:val="19"/>
        <w:rPr>
          <w:rFonts w:ascii="Times New Roman" w:hAnsi="Times New Roman" w:eastAsia="宋体"/>
          <w:sz w:val="21"/>
        </w:rPr>
      </w:pPr>
      <w:r>
        <w:rPr>
          <w:rFonts w:ascii="Times New Roman" w:hAnsi="Times New Roman" w:eastAsia="宋体"/>
          <w:sz w:val="21"/>
        </w:rPr>
        <w:t>C. She took a sensible approach to standing up for herself.</w:t>
      </w:r>
    </w:p>
    <w:p>
      <w:pPr>
        <w:pStyle w:val="19"/>
        <w:rPr>
          <w:rFonts w:ascii="Times New Roman" w:hAnsi="Times New Roman" w:eastAsia="宋体"/>
          <w:sz w:val="21"/>
        </w:rPr>
      </w:pPr>
      <w:r>
        <w:rPr>
          <w:rFonts w:ascii="Times New Roman" w:hAnsi="Times New Roman" w:eastAsia="宋体"/>
          <w:sz w:val="21"/>
        </w:rPr>
        <w:t>D. She considered it significant to fight against men bravely.</w:t>
      </w:r>
    </w:p>
    <w:p>
      <w:pPr>
        <w:pStyle w:val="19"/>
        <w:jc w:val="center"/>
        <w:rPr>
          <w:rFonts w:ascii="Times New Roman" w:hAnsi="Times New Roman" w:eastAsia="宋体"/>
          <w:sz w:val="21"/>
          <w:lang w:eastAsia="zh-CN"/>
        </w:rPr>
      </w:pPr>
      <w:r>
        <w:rPr>
          <w:rFonts w:hint="eastAsia" w:ascii="Times New Roman" w:hAnsi="Times New Roman" w:eastAsia="宋体"/>
          <w:sz w:val="21"/>
          <w:lang w:eastAsia="zh-CN"/>
        </w:rPr>
        <w:t>B</w:t>
      </w:r>
    </w:p>
    <w:p>
      <w:pPr>
        <w:pStyle w:val="19"/>
        <w:ind w:firstLine="420" w:firstLineChars="200"/>
        <w:jc w:val="both"/>
        <w:rPr>
          <w:rFonts w:ascii="Times New Roman" w:hAnsi="Times New Roman" w:eastAsia="宋体"/>
          <w:sz w:val="21"/>
          <w:lang w:eastAsia="zh-CN"/>
        </w:rPr>
      </w:pPr>
      <w:r>
        <w:rPr>
          <w:rFonts w:hint="eastAsia" w:ascii="Times New Roman" w:hAnsi="Times New Roman" w:eastAsia="宋体"/>
          <w:sz w:val="21"/>
          <w:lang w:eastAsia="zh-CN"/>
        </w:rPr>
        <w:t>From crystal-blue lakes to snow-capped mountains and thousand-year-old trees, Canada's nature is</w:t>
      </w:r>
      <w:r>
        <w:rPr>
          <w:rFonts w:ascii="Times New Roman" w:hAnsi="Times New Roman" w:eastAsia="宋体"/>
          <w:sz w:val="21"/>
          <w:lang w:eastAsia="zh-CN"/>
        </w:rPr>
        <w:t xml:space="preserve"> </w:t>
      </w:r>
      <w:r>
        <w:rPr>
          <w:rFonts w:hint="eastAsia" w:ascii="Times New Roman" w:hAnsi="Times New Roman" w:eastAsia="宋体"/>
          <w:sz w:val="21"/>
          <w:lang w:eastAsia="zh-CN"/>
        </w:rPr>
        <w:t>highly praised around the world. Now it might also be just what the doctor ordered.</w:t>
      </w:r>
    </w:p>
    <w:p>
      <w:pPr>
        <w:pStyle w:val="19"/>
        <w:ind w:firstLine="420" w:firstLineChars="200"/>
        <w:jc w:val="both"/>
        <w:rPr>
          <w:rFonts w:ascii="Times New Roman" w:hAnsi="Times New Roman" w:eastAsia="宋体"/>
          <w:sz w:val="21"/>
          <w:lang w:eastAsia="zh-CN"/>
        </w:rPr>
      </w:pPr>
      <w:r>
        <w:rPr>
          <w:rFonts w:hint="eastAsia" w:ascii="Times New Roman" w:hAnsi="Times New Roman" w:eastAsia="宋体"/>
          <w:sz w:val="21"/>
          <w:lang w:eastAsia="zh-CN"/>
        </w:rPr>
        <w:t>An ambitious new programme allows doctors to write prescriptions for free annual passes to Canada's national parks, encouraging their patients to improve their health-both mental and physical-by taking a</w:t>
      </w:r>
      <w:r>
        <w:rPr>
          <w:rFonts w:ascii="Times New Roman" w:hAnsi="Times New Roman" w:eastAsia="宋体"/>
          <w:sz w:val="21"/>
          <w:lang w:eastAsia="zh-CN"/>
        </w:rPr>
        <w:t xml:space="preserve"> </w:t>
      </w:r>
      <w:r>
        <w:rPr>
          <w:rFonts w:hint="eastAsia" w:ascii="Times New Roman" w:hAnsi="Times New Roman" w:eastAsia="宋体"/>
          <w:sz w:val="21"/>
          <w:lang w:eastAsia="zh-CN"/>
        </w:rPr>
        <w:t>stroll in nature.</w:t>
      </w:r>
    </w:p>
    <w:p>
      <w:pPr>
        <w:pStyle w:val="19"/>
        <w:ind w:firstLine="420" w:firstLineChars="200"/>
        <w:jc w:val="both"/>
        <w:rPr>
          <w:rFonts w:ascii="Times New Roman" w:hAnsi="Times New Roman" w:eastAsia="宋体"/>
          <w:sz w:val="21"/>
          <w:lang w:eastAsia="zh-CN"/>
        </w:rPr>
      </w:pPr>
      <w:r>
        <w:rPr>
          <w:rFonts w:hint="eastAsia" w:ascii="Times New Roman" w:hAnsi="Times New Roman" w:eastAsia="宋体"/>
          <w:sz w:val="21"/>
          <w:lang w:eastAsia="zh-CN"/>
        </w:rPr>
        <w:t>The prescriptions are provided by PaRX, in partnership with Parks Canada. The first passes were handed</w:t>
      </w:r>
      <w:r>
        <w:rPr>
          <w:rFonts w:ascii="Times New Roman" w:hAnsi="Times New Roman" w:eastAsia="宋体"/>
          <w:sz w:val="21"/>
          <w:lang w:eastAsia="zh-CN"/>
        </w:rPr>
        <w:t xml:space="preserve"> </w:t>
      </w:r>
      <w:r>
        <w:rPr>
          <w:rFonts w:hint="eastAsia" w:ascii="Times New Roman" w:hAnsi="Times New Roman" w:eastAsia="宋体"/>
          <w:sz w:val="21"/>
          <w:lang w:eastAsia="zh-CN"/>
        </w:rPr>
        <w:t>out last month, giving holders access to more than 80 national parks, historic sites and nature reserves.</w:t>
      </w:r>
    </w:p>
    <w:p>
      <w:pPr>
        <w:pStyle w:val="19"/>
        <w:ind w:firstLine="420" w:firstLineChars="200"/>
        <w:jc w:val="both"/>
        <w:rPr>
          <w:rFonts w:ascii="Times New Roman" w:hAnsi="Times New Roman" w:eastAsia="宋体"/>
          <w:sz w:val="21"/>
          <w:lang w:eastAsia="zh-CN"/>
        </w:rPr>
      </w:pPr>
      <w:r>
        <w:rPr>
          <w:rFonts w:hint="eastAsia" w:ascii="Times New Roman" w:hAnsi="Times New Roman" w:eastAsia="宋体"/>
          <w:sz w:val="21"/>
          <w:lang w:eastAsia="zh-CN"/>
        </w:rPr>
        <w:t>PaRX, a health initiative launched in 2019 by the British Columbia Parks Foundation, notes on its</w:t>
      </w:r>
      <w:r>
        <w:rPr>
          <w:rFonts w:ascii="Times New Roman" w:hAnsi="Times New Roman" w:eastAsia="宋体"/>
          <w:sz w:val="21"/>
          <w:lang w:eastAsia="zh-CN"/>
        </w:rPr>
        <w:t xml:space="preserve"> </w:t>
      </w:r>
      <w:r>
        <w:rPr>
          <w:rFonts w:hint="eastAsia" w:ascii="Times New Roman" w:hAnsi="Times New Roman" w:eastAsia="宋体"/>
          <w:sz w:val="21"/>
          <w:lang w:eastAsia="zh-CN"/>
        </w:rPr>
        <w:t>website that spending time in nature can lead to longer lives, increased energy, reduced stress and anxiety,</w:t>
      </w:r>
      <w:r>
        <w:rPr>
          <w:rFonts w:ascii="Times New Roman" w:hAnsi="Times New Roman" w:eastAsia="宋体"/>
          <w:sz w:val="21"/>
          <w:lang w:eastAsia="zh-CN"/>
        </w:rPr>
        <w:t xml:space="preserve"> </w:t>
      </w:r>
      <w:r>
        <w:rPr>
          <w:rFonts w:hint="eastAsia" w:ascii="Times New Roman" w:hAnsi="Times New Roman" w:eastAsia="宋体"/>
          <w:sz w:val="21"/>
          <w:lang w:eastAsia="zh-CN"/>
        </w:rPr>
        <w:t>improved heart health, less pain and better mood. Vitamin D from the sun's rays has proven health benefits.</w:t>
      </w:r>
      <w:r>
        <w:rPr>
          <w:rFonts w:ascii="Times New Roman" w:hAnsi="Times New Roman" w:eastAsia="宋体"/>
          <w:sz w:val="21"/>
          <w:lang w:eastAsia="zh-CN"/>
        </w:rPr>
        <w:t xml:space="preserve"> </w:t>
      </w:r>
      <w:r>
        <w:rPr>
          <w:rFonts w:hint="eastAsia" w:ascii="Times New Roman" w:hAnsi="Times New Roman" w:eastAsia="宋体"/>
          <w:sz w:val="21"/>
          <w:lang w:eastAsia="zh-CN"/>
        </w:rPr>
        <w:t>The</w:t>
      </w:r>
      <w:r>
        <w:rPr>
          <w:rFonts w:ascii="Times New Roman" w:hAnsi="Times New Roman" w:eastAsia="宋体"/>
          <w:sz w:val="21"/>
          <w:lang w:eastAsia="zh-CN"/>
        </w:rPr>
        <w:t xml:space="preserve"> </w:t>
      </w:r>
      <w:r>
        <w:rPr>
          <w:rFonts w:hint="eastAsia" w:ascii="Times New Roman" w:hAnsi="Times New Roman" w:eastAsia="宋体"/>
          <w:sz w:val="21"/>
          <w:lang w:eastAsia="zh-CN"/>
        </w:rPr>
        <w:t>organisation also hopes that the prescriptions will boost investment in conservation in Canada.</w:t>
      </w:r>
    </w:p>
    <w:p>
      <w:pPr>
        <w:pStyle w:val="19"/>
        <w:ind w:firstLine="420" w:firstLineChars="200"/>
        <w:jc w:val="both"/>
        <w:rPr>
          <w:rFonts w:ascii="Times New Roman" w:hAnsi="Times New Roman" w:eastAsia="宋体"/>
          <w:sz w:val="21"/>
          <w:lang w:eastAsia="zh-CN"/>
        </w:rPr>
      </w:pPr>
      <w:r>
        <w:rPr>
          <w:rFonts w:hint="eastAsia" w:ascii="Times New Roman" w:hAnsi="Times New Roman" w:eastAsia="宋体"/>
          <w:sz w:val="21"/>
          <w:lang w:eastAsia="zh-CN"/>
        </w:rPr>
        <w:t>The initial provision covers four Canadian provinces: British Columbia, Saskatchewan, Ontario and</w:t>
      </w:r>
      <w:r>
        <w:rPr>
          <w:rFonts w:ascii="Times New Roman" w:hAnsi="Times New Roman" w:eastAsia="宋体"/>
          <w:sz w:val="21"/>
          <w:lang w:eastAsia="zh-CN"/>
        </w:rPr>
        <w:t xml:space="preserve"> </w:t>
      </w:r>
      <w:r>
        <w:rPr>
          <w:rFonts w:hint="eastAsia" w:ascii="Times New Roman" w:hAnsi="Times New Roman" w:eastAsia="宋体"/>
          <w:sz w:val="21"/>
          <w:lang w:eastAsia="zh-CN"/>
        </w:rPr>
        <w:t>Manitoba. Participating doctors have only 100 annual passes to hand out for now, but PaRX hopes that the</w:t>
      </w:r>
      <w:r>
        <w:rPr>
          <w:rFonts w:ascii="Times New Roman" w:hAnsi="Times New Roman" w:eastAsia="宋体"/>
          <w:sz w:val="21"/>
          <w:lang w:eastAsia="zh-CN"/>
        </w:rPr>
        <w:t xml:space="preserve"> </w:t>
      </w:r>
      <w:r>
        <w:rPr>
          <w:rFonts w:hint="eastAsia" w:ascii="Times New Roman" w:hAnsi="Times New Roman" w:eastAsia="宋体"/>
          <w:sz w:val="21"/>
          <w:lang w:eastAsia="zh-CN"/>
        </w:rPr>
        <w:t>programme will be expanded. Because economic factors can affect access to nature, doctors using the pass</w:t>
      </w:r>
      <w:r>
        <w:rPr>
          <w:rFonts w:ascii="Times New Roman" w:hAnsi="Times New Roman" w:eastAsia="宋体"/>
          <w:sz w:val="21"/>
          <w:lang w:eastAsia="zh-CN"/>
        </w:rPr>
        <w:t xml:space="preserve"> </w:t>
      </w:r>
      <w:r>
        <w:rPr>
          <w:rFonts w:hint="eastAsia" w:ascii="Times New Roman" w:hAnsi="Times New Roman" w:eastAsia="宋体"/>
          <w:sz w:val="21"/>
          <w:lang w:eastAsia="zh-CN"/>
        </w:rPr>
        <w:t>programme have been urged to prioritize patients who might not otherwise be able to afford the passes,</w:t>
      </w:r>
      <w:r>
        <w:rPr>
          <w:rFonts w:ascii="Times New Roman" w:hAnsi="Times New Roman" w:eastAsia="宋体"/>
          <w:sz w:val="21"/>
          <w:lang w:eastAsia="zh-CN"/>
        </w:rPr>
        <w:t xml:space="preserve"> </w:t>
      </w:r>
      <w:r>
        <w:rPr>
          <w:rFonts w:hint="eastAsia" w:ascii="Times New Roman" w:hAnsi="Times New Roman" w:eastAsia="宋体"/>
          <w:sz w:val="21"/>
          <w:lang w:eastAsia="zh-CN"/>
        </w:rPr>
        <w:t>the</w:t>
      </w:r>
      <w:r>
        <w:rPr>
          <w:rFonts w:ascii="Times New Roman" w:hAnsi="Times New Roman" w:eastAsia="宋体"/>
          <w:sz w:val="21"/>
          <w:lang w:eastAsia="zh-CN"/>
        </w:rPr>
        <w:t xml:space="preserve"> </w:t>
      </w:r>
      <w:r>
        <w:rPr>
          <w:rFonts w:hint="eastAsia" w:ascii="Times New Roman" w:hAnsi="Times New Roman" w:eastAsia="宋体"/>
          <w:sz w:val="21"/>
          <w:lang w:eastAsia="zh-CN"/>
        </w:rPr>
        <w:t>Washington Post reported.</w:t>
      </w:r>
    </w:p>
    <w:p>
      <w:pPr>
        <w:pStyle w:val="19"/>
        <w:ind w:firstLine="420" w:firstLineChars="200"/>
        <w:jc w:val="both"/>
        <w:rPr>
          <w:rFonts w:ascii="Times New Roman" w:hAnsi="Times New Roman" w:eastAsia="宋体"/>
          <w:sz w:val="21"/>
          <w:lang w:eastAsia="zh-CN"/>
        </w:rPr>
      </w:pPr>
      <w:r>
        <w:rPr>
          <w:rFonts w:hint="eastAsia" w:ascii="Times New Roman" w:hAnsi="Times New Roman" w:eastAsia="宋体"/>
          <w:sz w:val="21"/>
          <w:lang w:eastAsia="zh-CN"/>
        </w:rPr>
        <w:t>Medical research now clearly shows the positive health benefits of connecting with nature.</w:t>
      </w:r>
      <w:r>
        <w:rPr>
          <w:rFonts w:ascii="Times New Roman" w:hAnsi="Times New Roman" w:eastAsia="宋体"/>
          <w:sz w:val="21"/>
          <w:lang w:eastAsia="zh-CN"/>
        </w:rPr>
        <w:t xml:space="preserve"> </w:t>
      </w:r>
      <w:r>
        <w:rPr>
          <w:rFonts w:hint="eastAsia" w:ascii="Times New Roman" w:hAnsi="Times New Roman" w:eastAsia="宋体"/>
          <w:sz w:val="21"/>
          <w:lang w:eastAsia="zh-CN"/>
        </w:rPr>
        <w:t>Steven</w:t>
      </w:r>
      <w:r>
        <w:rPr>
          <w:rFonts w:ascii="Times New Roman" w:hAnsi="Times New Roman" w:eastAsia="宋体"/>
          <w:sz w:val="21"/>
          <w:lang w:eastAsia="zh-CN"/>
        </w:rPr>
        <w:t xml:space="preserve"> </w:t>
      </w:r>
      <w:r>
        <w:rPr>
          <w:rFonts w:hint="eastAsia" w:ascii="Times New Roman" w:hAnsi="Times New Roman" w:eastAsia="宋体"/>
          <w:sz w:val="21"/>
          <w:lang w:eastAsia="zh-CN"/>
        </w:rPr>
        <w:t>Guilbeault, the environment minister said, “I am confident this programme will quickly show its enorm</w:t>
      </w:r>
      <w:bookmarkStart w:id="0" w:name="_GoBack"/>
      <w:bookmarkEnd w:id="0"/>
      <w:r>
        <w:rPr>
          <w:rFonts w:hint="eastAsia" w:ascii="Times New Roman" w:hAnsi="Times New Roman" w:eastAsia="宋体"/>
          <w:sz w:val="21"/>
          <w:lang w:eastAsia="zh-CN"/>
        </w:rPr>
        <w:t>ous</w:t>
      </w:r>
      <w:r>
        <w:rPr>
          <w:rFonts w:ascii="Times New Roman" w:hAnsi="Times New Roman" w:eastAsia="宋体"/>
          <w:sz w:val="21"/>
          <w:lang w:eastAsia="zh-CN"/>
        </w:rPr>
        <w:t xml:space="preserve"> </w:t>
      </w:r>
      <w:r>
        <w:rPr>
          <w:rFonts w:hint="eastAsia" w:ascii="Times New Roman" w:hAnsi="Times New Roman" w:eastAsia="宋体"/>
          <w:sz w:val="21"/>
          <w:lang w:eastAsia="zh-CN"/>
        </w:rPr>
        <w:t>value to the wellbeing of patients as it continues to expand throughout the country.”</w:t>
      </w:r>
    </w:p>
    <w:p>
      <w:pPr>
        <w:pStyle w:val="19"/>
        <w:ind w:firstLine="420" w:firstLineChars="200"/>
        <w:jc w:val="both"/>
        <w:rPr>
          <w:rFonts w:ascii="Times New Roman" w:hAnsi="Times New Roman" w:eastAsia="宋体"/>
          <w:sz w:val="21"/>
          <w:lang w:eastAsia="zh-CN"/>
        </w:rPr>
      </w:pPr>
      <w:r>
        <w:rPr>
          <w:rFonts w:hint="eastAsia" w:ascii="Times New Roman" w:hAnsi="Times New Roman" w:eastAsia="宋体"/>
          <w:sz w:val="21"/>
          <w:lang w:eastAsia="zh-CN"/>
        </w:rPr>
        <w:t>Canada's physicians are already in the habit of prescribing “nature therapy” as a treatment for anxiety,</w:t>
      </w:r>
      <w:r>
        <w:rPr>
          <w:rFonts w:ascii="Times New Roman" w:hAnsi="Times New Roman" w:eastAsia="宋体"/>
          <w:sz w:val="21"/>
          <w:lang w:eastAsia="zh-CN"/>
        </w:rPr>
        <w:t xml:space="preserve"> </w:t>
      </w:r>
      <w:r>
        <w:rPr>
          <w:rFonts w:hint="eastAsia" w:ascii="Times New Roman" w:hAnsi="Times New Roman" w:eastAsia="宋体"/>
          <w:sz w:val="21"/>
          <w:lang w:eastAsia="zh-CN"/>
        </w:rPr>
        <w:t>depression， high blood pressure， immune function and insomnia （失眠症）.Previously，though，they would</w:t>
      </w:r>
      <w:r>
        <w:rPr>
          <w:rFonts w:ascii="Times New Roman" w:hAnsi="Times New Roman" w:eastAsia="宋体"/>
          <w:sz w:val="21"/>
          <w:lang w:eastAsia="zh-CN"/>
        </w:rPr>
        <w:t xml:space="preserve"> </w:t>
      </w:r>
      <w:r>
        <w:rPr>
          <w:rFonts w:hint="eastAsia" w:ascii="Times New Roman" w:hAnsi="Times New Roman" w:eastAsia="宋体"/>
          <w:sz w:val="21"/>
          <w:lang w:eastAsia="zh-CN"/>
        </w:rPr>
        <w:t>write more general prescriptions, such as spending time in nature twice a week, for at least 20 minutes at a</w:t>
      </w:r>
      <w:r>
        <w:rPr>
          <w:rFonts w:ascii="Times New Roman" w:hAnsi="Times New Roman" w:eastAsia="宋体"/>
          <w:sz w:val="21"/>
          <w:lang w:eastAsia="zh-CN"/>
        </w:rPr>
        <w:t xml:space="preserve"> </w:t>
      </w:r>
      <w:r>
        <w:rPr>
          <w:rFonts w:hint="eastAsia" w:ascii="Times New Roman" w:hAnsi="Times New Roman" w:eastAsia="宋体"/>
          <w:sz w:val="21"/>
          <w:lang w:eastAsia="zh-CN"/>
        </w:rPr>
        <w:t>time. This is the first time that they have been able to equip their patients with tickets. Certain doctors in</w:t>
      </w:r>
      <w:r>
        <w:rPr>
          <w:rFonts w:ascii="Times New Roman" w:hAnsi="Times New Roman" w:eastAsia="宋体"/>
          <w:sz w:val="21"/>
          <w:lang w:eastAsia="zh-CN"/>
        </w:rPr>
        <w:t xml:space="preserve"> </w:t>
      </w:r>
      <w:r>
        <w:rPr>
          <w:rFonts w:hint="eastAsia" w:ascii="Times New Roman" w:hAnsi="Times New Roman" w:eastAsia="宋体"/>
          <w:sz w:val="21"/>
          <w:lang w:eastAsia="zh-CN"/>
        </w:rPr>
        <w:t>the United States are also prescribing time outdoors， reflecting a more holistic（整体疗法的） approach to</w:t>
      </w:r>
      <w:r>
        <w:rPr>
          <w:rFonts w:ascii="Times New Roman" w:hAnsi="Times New Roman" w:eastAsia="宋体"/>
          <w:sz w:val="21"/>
          <w:lang w:eastAsia="zh-CN"/>
        </w:rPr>
        <w:t xml:space="preserve"> </w:t>
      </w:r>
      <w:r>
        <w:rPr>
          <w:rFonts w:hint="eastAsia" w:ascii="Times New Roman" w:hAnsi="Times New Roman" w:eastAsia="宋体"/>
          <w:sz w:val="21"/>
          <w:lang w:eastAsia="zh-CN"/>
        </w:rPr>
        <w:t>public health, as are those in Belgium and the Shetland Islands.</w:t>
      </w:r>
    </w:p>
    <w:p>
      <w:pPr>
        <w:pStyle w:val="19"/>
        <w:rPr>
          <w:rFonts w:ascii="Times New Roman" w:hAnsi="Times New Roman" w:eastAsia="宋体"/>
          <w:sz w:val="21"/>
          <w:lang w:eastAsia="zh-CN"/>
        </w:rPr>
      </w:pPr>
      <w:r>
        <w:rPr>
          <w:rFonts w:hint="eastAsia" w:ascii="Times New Roman" w:hAnsi="Times New Roman" w:eastAsia="宋体"/>
          <w:sz w:val="21"/>
          <w:lang w:eastAsia="zh-CN"/>
        </w:rPr>
        <w:t>25. What could the doctors do in the pass programme?</w:t>
      </w:r>
    </w:p>
    <w:p>
      <w:pPr>
        <w:pStyle w:val="19"/>
        <w:rPr>
          <w:rFonts w:ascii="Times New Roman" w:hAnsi="Times New Roman" w:eastAsia="宋体"/>
          <w:sz w:val="21"/>
          <w:lang w:eastAsia="zh-CN"/>
        </w:rPr>
      </w:pPr>
      <w:r>
        <w:rPr>
          <w:rFonts w:hint="eastAsia" w:ascii="Times New Roman" w:hAnsi="Times New Roman" w:eastAsia="宋体"/>
          <w:sz w:val="21"/>
          <w:lang w:eastAsia="zh-CN"/>
        </w:rPr>
        <w:t>A.</w:t>
      </w:r>
      <w:r>
        <w:rPr>
          <w:rFonts w:ascii="Times New Roman" w:hAnsi="Times New Roman" w:eastAsia="宋体"/>
          <w:sz w:val="21"/>
          <w:lang w:eastAsia="zh-CN"/>
        </w:rPr>
        <w:t xml:space="preserve"> </w:t>
      </w:r>
      <w:r>
        <w:rPr>
          <w:rFonts w:hint="eastAsia" w:ascii="Times New Roman" w:hAnsi="Times New Roman" w:eastAsia="宋体"/>
          <w:sz w:val="21"/>
          <w:lang w:eastAsia="zh-CN"/>
        </w:rPr>
        <w:t>Give preference to cases with financial hardship.</w:t>
      </w:r>
    </w:p>
    <w:p>
      <w:pPr>
        <w:pStyle w:val="19"/>
        <w:rPr>
          <w:rFonts w:ascii="Times New Roman" w:hAnsi="Times New Roman" w:eastAsia="宋体"/>
          <w:sz w:val="21"/>
          <w:lang w:eastAsia="zh-CN"/>
        </w:rPr>
      </w:pPr>
      <w:r>
        <w:rPr>
          <w:rFonts w:hint="eastAsia" w:ascii="Times New Roman" w:hAnsi="Times New Roman" w:eastAsia="宋体"/>
          <w:sz w:val="21"/>
          <w:lang w:eastAsia="zh-CN"/>
        </w:rPr>
        <w:t>B.</w:t>
      </w:r>
      <w:r>
        <w:rPr>
          <w:rFonts w:ascii="Times New Roman" w:hAnsi="Times New Roman" w:eastAsia="宋体"/>
          <w:sz w:val="21"/>
          <w:lang w:eastAsia="zh-CN"/>
        </w:rPr>
        <w:t xml:space="preserve"> </w:t>
      </w:r>
      <w:r>
        <w:rPr>
          <w:rFonts w:hint="eastAsia" w:ascii="Times New Roman" w:hAnsi="Times New Roman" w:eastAsia="宋体"/>
          <w:sz w:val="21"/>
          <w:lang w:eastAsia="zh-CN"/>
        </w:rPr>
        <w:t>Gain free access to some national parks for health profits.</w:t>
      </w:r>
    </w:p>
    <w:p>
      <w:pPr>
        <w:pStyle w:val="19"/>
        <w:rPr>
          <w:rFonts w:ascii="Times New Roman" w:hAnsi="Times New Roman" w:eastAsia="宋体"/>
          <w:sz w:val="21"/>
          <w:lang w:eastAsia="zh-CN"/>
        </w:rPr>
      </w:pPr>
      <w:r>
        <w:rPr>
          <w:rFonts w:hint="eastAsia" w:ascii="Times New Roman" w:hAnsi="Times New Roman" w:eastAsia="宋体"/>
          <w:sz w:val="21"/>
          <w:lang w:eastAsia="zh-CN"/>
        </w:rPr>
        <w:t>C. Hand out passes for people to travel throughout the country.</w:t>
      </w:r>
    </w:p>
    <w:p>
      <w:pPr>
        <w:pStyle w:val="19"/>
        <w:rPr>
          <w:rFonts w:ascii="Times New Roman" w:hAnsi="Times New Roman" w:eastAsia="宋体"/>
          <w:sz w:val="21"/>
          <w:lang w:eastAsia="zh-CN"/>
        </w:rPr>
      </w:pPr>
      <w:r>
        <w:rPr>
          <w:rFonts w:hint="eastAsia" w:ascii="Times New Roman" w:hAnsi="Times New Roman" w:eastAsia="宋体"/>
          <w:sz w:val="21"/>
          <w:lang w:eastAsia="zh-CN"/>
        </w:rPr>
        <w:t>D.</w:t>
      </w:r>
      <w:r>
        <w:rPr>
          <w:rFonts w:ascii="Times New Roman" w:hAnsi="Times New Roman" w:eastAsia="宋体"/>
          <w:sz w:val="21"/>
          <w:lang w:eastAsia="zh-CN"/>
        </w:rPr>
        <w:t xml:space="preserve"> </w:t>
      </w:r>
      <w:r>
        <w:rPr>
          <w:rFonts w:hint="eastAsia" w:ascii="Times New Roman" w:hAnsi="Times New Roman" w:eastAsia="宋体"/>
          <w:sz w:val="21"/>
          <w:lang w:eastAsia="zh-CN"/>
        </w:rPr>
        <w:t>Offer prescriptions to only 100 patients with mental problems.</w:t>
      </w:r>
    </w:p>
    <w:p>
      <w:pPr>
        <w:pStyle w:val="19"/>
        <w:rPr>
          <w:rFonts w:ascii="Times New Roman" w:hAnsi="Times New Roman" w:eastAsia="宋体"/>
          <w:sz w:val="21"/>
          <w:lang w:eastAsia="zh-CN"/>
        </w:rPr>
      </w:pPr>
      <w:r>
        <w:rPr>
          <w:rFonts w:hint="eastAsia" w:ascii="Times New Roman" w:hAnsi="Times New Roman" w:eastAsia="宋体"/>
          <w:sz w:val="21"/>
          <w:lang w:eastAsia="zh-CN"/>
        </w:rPr>
        <w:t>26. What does the last paragraph mainly talk about?</w:t>
      </w:r>
    </w:p>
    <w:p>
      <w:pPr>
        <w:pStyle w:val="19"/>
        <w:rPr>
          <w:rFonts w:ascii="Times New Roman" w:hAnsi="Times New Roman" w:eastAsia="宋体"/>
          <w:sz w:val="21"/>
          <w:lang w:eastAsia="zh-CN"/>
        </w:rPr>
      </w:pPr>
      <w:r>
        <w:rPr>
          <w:rFonts w:hint="eastAsia" w:ascii="Times New Roman" w:hAnsi="Times New Roman" w:eastAsia="宋体"/>
          <w:sz w:val="21"/>
          <w:lang w:eastAsia="zh-CN"/>
        </w:rPr>
        <w:t>A.</w:t>
      </w:r>
      <w:r>
        <w:rPr>
          <w:rFonts w:ascii="Times New Roman" w:hAnsi="Times New Roman" w:eastAsia="宋体"/>
          <w:sz w:val="21"/>
          <w:lang w:eastAsia="zh-CN"/>
        </w:rPr>
        <w:t xml:space="preserve"> </w:t>
      </w:r>
      <w:r>
        <w:rPr>
          <w:rFonts w:hint="eastAsia" w:ascii="Times New Roman" w:hAnsi="Times New Roman" w:eastAsia="宋体"/>
          <w:sz w:val="21"/>
          <w:lang w:eastAsia="zh-CN"/>
        </w:rPr>
        <w:t>The general treatment without tickets did not work.</w:t>
      </w:r>
    </w:p>
    <w:p>
      <w:pPr>
        <w:pStyle w:val="19"/>
        <w:rPr>
          <w:rFonts w:ascii="Times New Roman" w:hAnsi="Times New Roman" w:eastAsia="宋体"/>
          <w:sz w:val="21"/>
          <w:lang w:eastAsia="zh-CN"/>
        </w:rPr>
      </w:pPr>
      <w:r>
        <w:rPr>
          <w:rFonts w:hint="eastAsia" w:ascii="Times New Roman" w:hAnsi="Times New Roman" w:eastAsia="宋体"/>
          <w:sz w:val="21"/>
          <w:lang w:eastAsia="zh-CN"/>
        </w:rPr>
        <w:t>B. The “nature therapy” has long been used in Canada.</w:t>
      </w:r>
    </w:p>
    <w:p>
      <w:pPr>
        <w:pStyle w:val="19"/>
        <w:rPr>
          <w:rFonts w:ascii="Times New Roman" w:hAnsi="Times New Roman" w:eastAsia="宋体"/>
          <w:sz w:val="21"/>
          <w:lang w:eastAsia="zh-CN"/>
        </w:rPr>
      </w:pPr>
      <w:r>
        <w:rPr>
          <w:rFonts w:hint="eastAsia" w:ascii="Times New Roman" w:hAnsi="Times New Roman" w:eastAsia="宋体"/>
          <w:sz w:val="21"/>
          <w:lang w:eastAsia="zh-CN"/>
        </w:rPr>
        <w:t>C. Canadian doctors are not doing as well as those in the US.</w:t>
      </w:r>
    </w:p>
    <w:p>
      <w:pPr>
        <w:pStyle w:val="19"/>
        <w:rPr>
          <w:rFonts w:ascii="Times New Roman" w:hAnsi="Times New Roman" w:eastAsia="宋体"/>
          <w:sz w:val="21"/>
          <w:lang w:eastAsia="zh-CN"/>
        </w:rPr>
      </w:pPr>
      <w:r>
        <w:rPr>
          <w:rFonts w:hint="eastAsia" w:ascii="Times New Roman" w:hAnsi="Times New Roman" w:eastAsia="宋体"/>
          <w:sz w:val="21"/>
          <w:lang w:eastAsia="zh-CN"/>
        </w:rPr>
        <w:t>D. The programme has pushed Canadian doctors a step forward.</w:t>
      </w:r>
    </w:p>
    <w:p>
      <w:pPr>
        <w:pStyle w:val="19"/>
        <w:rPr>
          <w:rFonts w:ascii="Times New Roman" w:hAnsi="Times New Roman" w:eastAsia="宋体"/>
          <w:sz w:val="21"/>
          <w:lang w:eastAsia="zh-CN"/>
        </w:rPr>
      </w:pPr>
      <w:r>
        <w:rPr>
          <w:rFonts w:hint="eastAsia" w:ascii="Times New Roman" w:hAnsi="Times New Roman" w:eastAsia="宋体"/>
          <w:sz w:val="21"/>
          <w:lang w:eastAsia="zh-CN"/>
        </w:rPr>
        <w:t>27. Which of the following is a suitable title for the text?</w:t>
      </w:r>
    </w:p>
    <w:p>
      <w:pPr>
        <w:pStyle w:val="19"/>
        <w:rPr>
          <w:rFonts w:ascii="Times New Roman" w:hAnsi="Times New Roman" w:eastAsia="宋体"/>
          <w:sz w:val="21"/>
          <w:lang w:eastAsia="zh-CN"/>
        </w:rPr>
      </w:pPr>
      <w:r>
        <w:rPr>
          <w:rFonts w:hint="eastAsia" w:ascii="Times New Roman" w:hAnsi="Times New Roman" w:eastAsia="宋体"/>
          <w:sz w:val="21"/>
          <w:lang w:eastAsia="zh-CN"/>
        </w:rPr>
        <w:t>A.</w:t>
      </w:r>
      <w:r>
        <w:rPr>
          <w:rFonts w:ascii="Times New Roman" w:hAnsi="Times New Roman" w:eastAsia="宋体"/>
          <w:sz w:val="21"/>
          <w:lang w:eastAsia="zh-CN"/>
        </w:rPr>
        <w:t xml:space="preserve"> </w:t>
      </w:r>
      <w:r>
        <w:rPr>
          <w:rFonts w:hint="eastAsia" w:ascii="Times New Roman" w:hAnsi="Times New Roman" w:eastAsia="宋体"/>
          <w:sz w:val="21"/>
          <w:lang w:eastAsia="zh-CN"/>
        </w:rPr>
        <w:t>A Study Reveals the Good Nature Does</w:t>
      </w:r>
    </w:p>
    <w:p>
      <w:pPr>
        <w:pStyle w:val="19"/>
        <w:rPr>
          <w:rFonts w:ascii="Times New Roman" w:hAnsi="Times New Roman" w:eastAsia="宋体"/>
          <w:sz w:val="21"/>
          <w:lang w:eastAsia="zh-CN"/>
        </w:rPr>
      </w:pPr>
      <w:r>
        <w:rPr>
          <w:rFonts w:hint="eastAsia" w:ascii="Times New Roman" w:hAnsi="Times New Roman" w:eastAsia="宋体"/>
          <w:sz w:val="21"/>
          <w:lang w:eastAsia="zh-CN"/>
        </w:rPr>
        <w:t>B.</w:t>
      </w:r>
      <w:r>
        <w:rPr>
          <w:rFonts w:ascii="Times New Roman" w:hAnsi="Times New Roman" w:eastAsia="宋体"/>
          <w:sz w:val="21"/>
          <w:lang w:eastAsia="zh-CN"/>
        </w:rPr>
        <w:t xml:space="preserve"> </w:t>
      </w:r>
      <w:r>
        <w:rPr>
          <w:rFonts w:hint="eastAsia" w:ascii="Times New Roman" w:hAnsi="Times New Roman" w:eastAsia="宋体"/>
          <w:sz w:val="21"/>
          <w:lang w:eastAsia="zh-CN"/>
        </w:rPr>
        <w:t>Doctors Order a Walk in the Wilderness</w:t>
      </w:r>
    </w:p>
    <w:p>
      <w:pPr>
        <w:pStyle w:val="19"/>
        <w:rPr>
          <w:rFonts w:ascii="Times New Roman" w:hAnsi="Times New Roman" w:eastAsia="宋体"/>
          <w:sz w:val="21"/>
          <w:lang w:eastAsia="zh-CN"/>
        </w:rPr>
      </w:pPr>
      <w:r>
        <w:rPr>
          <w:rFonts w:hint="eastAsia" w:ascii="Times New Roman" w:hAnsi="Times New Roman" w:eastAsia="宋体"/>
          <w:sz w:val="21"/>
          <w:lang w:eastAsia="zh-CN"/>
        </w:rPr>
        <w:t>C.</w:t>
      </w:r>
      <w:r>
        <w:rPr>
          <w:rFonts w:ascii="Times New Roman" w:hAnsi="Times New Roman" w:eastAsia="宋体"/>
          <w:sz w:val="21"/>
          <w:lang w:eastAsia="zh-CN"/>
        </w:rPr>
        <w:t xml:space="preserve"> </w:t>
      </w:r>
      <w:r>
        <w:rPr>
          <w:rFonts w:hint="eastAsia" w:ascii="Times New Roman" w:hAnsi="Times New Roman" w:eastAsia="宋体"/>
          <w:sz w:val="21"/>
          <w:lang w:eastAsia="zh-CN"/>
        </w:rPr>
        <w:t>Researchers Find a Cure for Mental Diseases</w:t>
      </w:r>
    </w:p>
    <w:p>
      <w:pPr>
        <w:pStyle w:val="19"/>
        <w:rPr>
          <w:rFonts w:ascii="Times New Roman" w:hAnsi="Times New Roman" w:eastAsia="宋体"/>
          <w:sz w:val="21"/>
          <w:lang w:eastAsia="zh-CN"/>
        </w:rPr>
      </w:pPr>
      <w:r>
        <w:rPr>
          <w:rFonts w:hint="eastAsia" w:ascii="Times New Roman" w:hAnsi="Times New Roman" w:eastAsia="宋体"/>
          <w:sz w:val="21"/>
          <w:lang w:eastAsia="zh-CN"/>
        </w:rPr>
        <w:t>D.A Health Programme Boosts Nature Reserves</w:t>
      </w:r>
    </w:p>
    <w:p>
      <w:pPr>
        <w:pStyle w:val="19"/>
        <w:jc w:val="center"/>
        <w:rPr>
          <w:rFonts w:ascii="Times New Roman" w:hAnsi="Times New Roman" w:eastAsia="宋体"/>
          <w:sz w:val="21"/>
        </w:rPr>
      </w:pPr>
      <w:r>
        <w:rPr>
          <w:rFonts w:ascii="Times New Roman" w:hAnsi="Times New Roman" w:eastAsia="宋体"/>
          <w:sz w:val="21"/>
        </w:rPr>
        <w:t>C</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Now， a new study has uncovered a simple physical rule that governs ant rafts （蚂蚁筏）：shrink and expand. The discovery could one day lead to the design of robots that work </w:t>
      </w:r>
      <w:r>
        <w:rPr>
          <w:rFonts w:hint="eastAsia" w:ascii="Times New Roman" w:hAnsi="Times New Roman" w:eastAsia="宋体"/>
          <w:sz w:val="21"/>
          <w:lang w:eastAsia="zh-CN"/>
        </w:rPr>
        <w:t>in groups</w:t>
      </w:r>
      <w:r>
        <w:rPr>
          <w:rFonts w:ascii="Times New Roman" w:hAnsi="Times New Roman" w:eastAsia="宋体"/>
          <w:sz w:val="21"/>
        </w:rPr>
        <w:t>.</w:t>
      </w:r>
    </w:p>
    <w:p>
      <w:pPr>
        <w:pStyle w:val="19"/>
        <w:ind w:firstLine="420" w:firstLineChars="200"/>
        <w:jc w:val="both"/>
        <w:rPr>
          <w:rFonts w:ascii="Times New Roman" w:hAnsi="Times New Roman" w:eastAsia="宋体"/>
          <w:sz w:val="21"/>
        </w:rPr>
      </w:pPr>
      <w:r>
        <w:rPr>
          <w:rFonts w:ascii="Times New Roman" w:hAnsi="Times New Roman" w:eastAsia="宋体"/>
          <w:sz w:val="21"/>
        </w:rPr>
        <w:t>Individually, ants are not as smart as people think, but collectively, they can form very smart and flexible organizations. For example, after storms in the southeastern United States, fire ants form giant floating rafts to survive rough waters.</w:t>
      </w:r>
    </w:p>
    <w:p>
      <w:pPr>
        <w:pStyle w:val="19"/>
        <w:ind w:firstLine="420" w:firstLineChars="200"/>
        <w:jc w:val="both"/>
        <w:rPr>
          <w:rFonts w:ascii="Times New Roman" w:hAnsi="Times New Roman" w:eastAsia="宋体"/>
          <w:sz w:val="21"/>
        </w:rPr>
      </w:pPr>
      <w:r>
        <w:rPr>
          <w:rFonts w:ascii="Times New Roman" w:hAnsi="Times New Roman" w:eastAsia="宋体"/>
          <w:sz w:val="21"/>
        </w:rPr>
        <w:t>Researchers used mathematical models to work out the mechanics behind these floating rafts. They found that the faster the ants on a raft moved, the more the raft expanded outwards, often forming long stretches. This behavior is automatic in nature and does not require any central decision making.</w:t>
      </w:r>
    </w:p>
    <w:p>
      <w:pPr>
        <w:pStyle w:val="19"/>
        <w:ind w:firstLine="420" w:firstLineChars="200"/>
        <w:jc w:val="both"/>
        <w:rPr>
          <w:rFonts w:ascii="Times New Roman" w:hAnsi="Times New Roman" w:eastAsia="宋体"/>
          <w:sz w:val="21"/>
        </w:rPr>
      </w:pPr>
      <w:r>
        <w:rPr>
          <w:rFonts w:ascii="Times New Roman" w:hAnsi="Times New Roman" w:eastAsia="宋体"/>
          <w:sz w:val="21"/>
        </w:rPr>
        <w:t>The researchers also conducted experiments to uncover the secrets of the ant raft. They put thousands of fire ants in a bucket of water with a plastic stick in the middle, and they waited.</w:t>
      </w:r>
    </w:p>
    <w:p>
      <w:pPr>
        <w:pStyle w:val="19"/>
        <w:ind w:firstLine="420" w:firstLineChars="200"/>
        <w:jc w:val="both"/>
        <w:rPr>
          <w:rFonts w:ascii="Times New Roman" w:hAnsi="Times New Roman" w:eastAsia="宋体"/>
          <w:sz w:val="21"/>
        </w:rPr>
      </w:pPr>
      <w:r>
        <w:rPr>
          <w:rFonts w:ascii="Times New Roman" w:hAnsi="Times New Roman" w:eastAsia="宋体"/>
          <w:sz w:val="21"/>
        </w:rPr>
        <w:t>What they eventually saw was that rafts started to form, and instead of these structures staying the same shape over time, they kept shrinking and expanding until they formed dense colonies. Sometimes the ants spread out like pancake batter （面糊） on a frying pan， and sometimes they shrank to form bridges. Each ant raft was made up of two layers. At the bottom, structural ants stuck together to form a base. Above them was a second layer of ants, which were free to walk on top of other ants. Over a period of time, ants climbed from the bottom to the top.</w:t>
      </w:r>
    </w:p>
    <w:p>
      <w:pPr>
        <w:pStyle w:val="19"/>
        <w:ind w:firstLine="420" w:firstLineChars="200"/>
        <w:jc w:val="both"/>
        <w:rPr>
          <w:rFonts w:ascii="Times New Roman" w:hAnsi="Times New Roman" w:eastAsia="宋体"/>
          <w:sz w:val="21"/>
        </w:rPr>
      </w:pPr>
      <w:r>
        <w:rPr>
          <w:rFonts w:ascii="Times New Roman" w:hAnsi="Times New Roman" w:eastAsia="宋体"/>
          <w:sz w:val="21"/>
        </w:rPr>
        <w:t>When they let the game play out， researchers found simulated （模拟的） ant rafts behaved like they were in the real world. The more the ants walked, the more likely they were to form long stretches stretching out from the raft, like people gathering for the exit in a crowded stadium.</w:t>
      </w:r>
    </w:p>
    <w:p>
      <w:pPr>
        <w:pStyle w:val="19"/>
        <w:ind w:firstLine="420" w:firstLineChars="200"/>
        <w:jc w:val="both"/>
        <w:rPr>
          <w:rFonts w:ascii="Times New Roman" w:hAnsi="Times New Roman" w:eastAsia="宋体"/>
          <w:sz w:val="21"/>
        </w:rPr>
      </w:pPr>
      <w:r>
        <w:rPr>
          <w:rFonts w:ascii="Times New Roman" w:hAnsi="Times New Roman" w:eastAsia="宋体"/>
          <w:sz w:val="21"/>
        </w:rPr>
        <w:t>Research on fire ants will hopefully help understand how simple rules can be written to instruct robot show to interact with others to achieve targeted group responses.</w:t>
      </w:r>
    </w:p>
    <w:p>
      <w:pPr>
        <w:pStyle w:val="19"/>
        <w:rPr>
          <w:rFonts w:ascii="Times New Roman" w:hAnsi="Times New Roman" w:eastAsia="宋体"/>
          <w:sz w:val="21"/>
        </w:rPr>
      </w:pPr>
      <w:r>
        <w:rPr>
          <w:rFonts w:ascii="Times New Roman" w:hAnsi="Times New Roman" w:eastAsia="宋体"/>
          <w:sz w:val="21"/>
        </w:rPr>
        <w:t>28.What plays an important role in the size of ant rafts?</w:t>
      </w:r>
    </w:p>
    <w:p>
      <w:pPr>
        <w:pStyle w:val="19"/>
        <w:rPr>
          <w:rFonts w:ascii="Times New Roman" w:hAnsi="Times New Roman" w:eastAsia="宋体"/>
          <w:sz w:val="21"/>
        </w:rPr>
      </w:pPr>
      <w:r>
        <w:rPr>
          <w:rFonts w:ascii="Times New Roman" w:hAnsi="Times New Roman" w:eastAsia="宋体"/>
          <w:sz w:val="21"/>
        </w:rPr>
        <w:t>A. The speed of ants.</w:t>
      </w:r>
    </w:p>
    <w:p>
      <w:pPr>
        <w:pStyle w:val="19"/>
        <w:rPr>
          <w:rFonts w:ascii="Times New Roman" w:hAnsi="Times New Roman" w:eastAsia="宋体"/>
          <w:sz w:val="21"/>
        </w:rPr>
      </w:pPr>
      <w:r>
        <w:rPr>
          <w:rFonts w:ascii="Times New Roman" w:hAnsi="Times New Roman" w:eastAsia="宋体"/>
          <w:sz w:val="21"/>
        </w:rPr>
        <w:t>B. The central decision.</w:t>
      </w:r>
    </w:p>
    <w:p>
      <w:pPr>
        <w:pStyle w:val="19"/>
        <w:rPr>
          <w:rFonts w:ascii="Times New Roman" w:hAnsi="Times New Roman" w:eastAsia="宋体"/>
          <w:sz w:val="21"/>
        </w:rPr>
      </w:pPr>
      <w:r>
        <w:rPr>
          <w:rFonts w:ascii="Times New Roman" w:hAnsi="Times New Roman" w:eastAsia="宋体"/>
          <w:sz w:val="21"/>
        </w:rPr>
        <w:t>C. The division of labor.</w:t>
      </w:r>
    </w:p>
    <w:p>
      <w:pPr>
        <w:pStyle w:val="19"/>
        <w:rPr>
          <w:rFonts w:ascii="Times New Roman" w:hAnsi="Times New Roman" w:eastAsia="宋体"/>
          <w:sz w:val="21"/>
        </w:rPr>
      </w:pPr>
      <w:r>
        <w:rPr>
          <w:rFonts w:ascii="Times New Roman" w:hAnsi="Times New Roman" w:eastAsia="宋体"/>
          <w:sz w:val="21"/>
        </w:rPr>
        <w:t>D. The number of ants.</w:t>
      </w:r>
    </w:p>
    <w:p>
      <w:pPr>
        <w:pStyle w:val="19"/>
        <w:rPr>
          <w:rFonts w:ascii="Times New Roman" w:hAnsi="Times New Roman" w:eastAsia="宋体"/>
          <w:sz w:val="21"/>
        </w:rPr>
      </w:pPr>
      <w:r>
        <w:rPr>
          <w:rFonts w:ascii="Times New Roman" w:hAnsi="Times New Roman" w:eastAsia="宋体"/>
          <w:sz w:val="21"/>
        </w:rPr>
        <w:t>29. What is mainly discussed about ant rafts in the fifth paragraph?</w:t>
      </w:r>
    </w:p>
    <w:p>
      <w:pPr>
        <w:pStyle w:val="19"/>
        <w:rPr>
          <w:rFonts w:ascii="Times New Roman" w:hAnsi="Times New Roman" w:eastAsia="宋体"/>
          <w:sz w:val="21"/>
        </w:rPr>
      </w:pPr>
      <w:r>
        <w:rPr>
          <w:rFonts w:ascii="Times New Roman" w:hAnsi="Times New Roman" w:eastAsia="宋体"/>
          <w:sz w:val="21"/>
        </w:rPr>
        <w:t>A. Size</w:t>
      </w:r>
    </w:p>
    <w:p>
      <w:pPr>
        <w:pStyle w:val="19"/>
        <w:rPr>
          <w:rFonts w:ascii="Times New Roman" w:hAnsi="Times New Roman" w:eastAsia="宋体"/>
          <w:sz w:val="21"/>
        </w:rPr>
      </w:pPr>
      <w:r>
        <w:rPr>
          <w:rFonts w:ascii="Times New Roman" w:hAnsi="Times New Roman" w:eastAsia="宋体"/>
          <w:sz w:val="21"/>
        </w:rPr>
        <w:t>B. Function.</w:t>
      </w:r>
    </w:p>
    <w:p>
      <w:pPr>
        <w:pStyle w:val="19"/>
        <w:rPr>
          <w:rFonts w:ascii="Times New Roman" w:hAnsi="Times New Roman" w:eastAsia="宋体"/>
          <w:sz w:val="21"/>
        </w:rPr>
      </w:pPr>
      <w:r>
        <w:rPr>
          <w:rFonts w:ascii="Times New Roman" w:hAnsi="Times New Roman" w:eastAsia="宋体"/>
          <w:sz w:val="21"/>
        </w:rPr>
        <w:t>C. Shape.</w:t>
      </w:r>
    </w:p>
    <w:p>
      <w:pPr>
        <w:pStyle w:val="19"/>
        <w:rPr>
          <w:rFonts w:ascii="Times New Roman" w:hAnsi="Times New Roman" w:eastAsia="宋体"/>
          <w:sz w:val="21"/>
        </w:rPr>
      </w:pPr>
      <w:r>
        <w:rPr>
          <w:rFonts w:ascii="Times New Roman" w:hAnsi="Times New Roman" w:eastAsia="宋体"/>
          <w:sz w:val="21"/>
        </w:rPr>
        <w:t>D. Formation.</w:t>
      </w:r>
    </w:p>
    <w:p>
      <w:pPr>
        <w:pStyle w:val="19"/>
        <w:rPr>
          <w:rFonts w:ascii="Times New Roman" w:hAnsi="Times New Roman" w:eastAsia="宋体"/>
          <w:sz w:val="21"/>
        </w:rPr>
      </w:pPr>
      <w:r>
        <w:rPr>
          <w:rFonts w:ascii="Times New Roman" w:hAnsi="Times New Roman" w:eastAsia="宋体"/>
          <w:sz w:val="21"/>
        </w:rPr>
        <w:t>30. Which column of a magazine is this article most likely from?</w:t>
      </w:r>
    </w:p>
    <w:p>
      <w:pPr>
        <w:pStyle w:val="19"/>
        <w:rPr>
          <w:rFonts w:ascii="Times New Roman" w:hAnsi="Times New Roman" w:eastAsia="宋体"/>
          <w:sz w:val="21"/>
        </w:rPr>
      </w:pPr>
      <w:r>
        <w:rPr>
          <w:rFonts w:ascii="Times New Roman" w:hAnsi="Times New Roman" w:eastAsia="宋体"/>
          <w:sz w:val="21"/>
        </w:rPr>
        <w:t>A. Education.</w:t>
      </w:r>
    </w:p>
    <w:p>
      <w:pPr>
        <w:pStyle w:val="19"/>
        <w:rPr>
          <w:rFonts w:ascii="Times New Roman" w:hAnsi="Times New Roman" w:eastAsia="宋体"/>
          <w:sz w:val="21"/>
        </w:rPr>
      </w:pPr>
      <w:r>
        <w:rPr>
          <w:rFonts w:ascii="Times New Roman" w:hAnsi="Times New Roman" w:eastAsia="宋体"/>
          <w:sz w:val="21"/>
        </w:rPr>
        <w:t>B. Society.</w:t>
      </w:r>
    </w:p>
    <w:p>
      <w:pPr>
        <w:pStyle w:val="19"/>
        <w:rPr>
          <w:rFonts w:ascii="Times New Roman" w:hAnsi="Times New Roman" w:eastAsia="宋体"/>
          <w:sz w:val="21"/>
        </w:rPr>
      </w:pPr>
      <w:r>
        <w:rPr>
          <w:rFonts w:ascii="Times New Roman" w:hAnsi="Times New Roman" w:eastAsia="宋体"/>
          <w:sz w:val="21"/>
        </w:rPr>
        <w:t>C. Technology.</w:t>
      </w:r>
    </w:p>
    <w:p>
      <w:pPr>
        <w:pStyle w:val="19"/>
        <w:rPr>
          <w:rFonts w:ascii="Times New Roman" w:hAnsi="Times New Roman" w:eastAsia="宋体"/>
          <w:sz w:val="21"/>
          <w:lang w:eastAsia="zh-CN"/>
        </w:rPr>
      </w:pPr>
      <w:r>
        <w:rPr>
          <w:rFonts w:ascii="Times New Roman" w:hAnsi="Times New Roman" w:eastAsia="宋体"/>
          <w:sz w:val="21"/>
          <w:lang w:eastAsia="zh-CN"/>
        </w:rPr>
        <w:t>D. Environment.</w:t>
      </w:r>
    </w:p>
    <w:p>
      <w:pPr>
        <w:pStyle w:val="19"/>
        <w:rPr>
          <w:rFonts w:ascii="Times New Roman" w:hAnsi="Times New Roman" w:eastAsia="宋体"/>
          <w:sz w:val="21"/>
          <w:lang w:eastAsia="zh-CN"/>
        </w:rPr>
      </w:pPr>
      <w:r>
        <w:rPr>
          <w:rFonts w:ascii="Times New Roman" w:hAnsi="Times New Roman" w:eastAsia="宋体"/>
          <w:sz w:val="21"/>
          <w:lang w:eastAsia="zh-CN"/>
        </w:rPr>
        <w:t>第二节：（共5个小题；每小题2分，满分10分）</w:t>
      </w:r>
    </w:p>
    <w:p>
      <w:pPr>
        <w:pStyle w:val="19"/>
        <w:rPr>
          <w:rFonts w:ascii="Times New Roman" w:hAnsi="Times New Roman" w:eastAsia="宋体"/>
          <w:sz w:val="21"/>
          <w:lang w:eastAsia="zh-CN"/>
        </w:rPr>
      </w:pPr>
      <w:r>
        <w:rPr>
          <w:rFonts w:ascii="Times New Roman" w:hAnsi="Times New Roman" w:eastAsia="宋体"/>
          <w:sz w:val="21"/>
          <w:lang w:eastAsia="zh-CN"/>
        </w:rPr>
        <w:t>根据短文内容，从短文后的选项中选出能填入空白处的最佳选项。选项中有两项为多余选项。</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Agriculture has come a long way from its ancient beginnings. Long ago, farmers would work hard on their individual plots of land, using simple tools or even their bare hands. They tended to their crops for many hours each day so that the crops grew well. </w:t>
      </w:r>
      <w:r>
        <w:rPr>
          <w:rFonts w:ascii="Times New Roman" w:hAnsi="Times New Roman" w:eastAsia="宋体"/>
          <w:sz w:val="21"/>
          <w:u w:val="single"/>
        </w:rPr>
        <w:t>31</w:t>
      </w:r>
      <w:r>
        <w:rPr>
          <w:rFonts w:ascii="Times New Roman" w:hAnsi="Times New Roman" w:eastAsia="宋体"/>
          <w:sz w:val="21"/>
        </w:rPr>
        <w:t xml:space="preserve"> For example, a single storm could destroy a whole year's work, while a summer of good weather could ensure a good harvest.</w:t>
      </w:r>
    </w:p>
    <w:p>
      <w:pPr>
        <w:pStyle w:val="19"/>
        <w:ind w:firstLine="420" w:firstLineChars="200"/>
        <w:jc w:val="both"/>
        <w:rPr>
          <w:rFonts w:ascii="Times New Roman" w:hAnsi="Times New Roman" w:eastAsia="宋体"/>
          <w:sz w:val="21"/>
        </w:rPr>
      </w:pPr>
      <w:r>
        <w:rPr>
          <w:rFonts w:ascii="Times New Roman" w:hAnsi="Times New Roman" w:eastAsia="宋体"/>
          <w:sz w:val="21"/>
        </w:rPr>
        <w:t>Modern science and technology have helped to greatly reduce the back-breaking lab our involved in farming, along with the reliance on luck and guesswork.</w:t>
      </w:r>
      <w:r>
        <w:rPr>
          <w:rFonts w:ascii="Times New Roman" w:hAnsi="Times New Roman" w:eastAsia="宋体"/>
          <w:sz w:val="21"/>
          <w:u w:val="single"/>
        </w:rPr>
        <w:t>32</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Probably one of the most beneficial innovations is drip irrigation, which has made it possible to develop big, green farms in the middle of the desert. Simcha Blass, an Israeli scientist, discovered this new way of irrigation in the 1930s. Through this discovery, farmers can now produce crops on dry land without needing much water. </w:t>
      </w:r>
      <w:r>
        <w:rPr>
          <w:rFonts w:ascii="Times New Roman" w:hAnsi="Times New Roman" w:eastAsia="宋体"/>
          <w:sz w:val="21"/>
          <w:u w:val="single"/>
        </w:rPr>
        <w:t>33</w:t>
      </w:r>
      <w:r>
        <w:rPr>
          <w:rFonts w:ascii="Times New Roman" w:hAnsi="Times New Roman" w:eastAsia="宋体"/>
          <w:sz w:val="21"/>
        </w:rPr>
        <w:t xml:space="preserve"> The limited and focused use of just the right amount of water also denies moisture （水分）</w:t>
      </w:r>
      <w:r>
        <w:rPr>
          <w:rFonts w:hint="eastAsia" w:ascii="Times New Roman" w:hAnsi="Times New Roman" w:eastAsia="宋体"/>
          <w:sz w:val="21"/>
          <w:lang w:eastAsia="zh-CN"/>
        </w:rPr>
        <w:t xml:space="preserve"> </w:t>
      </w:r>
      <w:r>
        <w:rPr>
          <w:rFonts w:ascii="Times New Roman" w:hAnsi="Times New Roman" w:eastAsia="宋体"/>
          <w:sz w:val="21"/>
        </w:rPr>
        <w:t>to weeds， keeping them from harming the crops.</w:t>
      </w:r>
    </w:p>
    <w:p>
      <w:pPr>
        <w:pStyle w:val="19"/>
        <w:ind w:firstLine="420" w:firstLineChars="200"/>
        <w:jc w:val="both"/>
        <w:rPr>
          <w:rFonts w:ascii="Times New Roman" w:hAnsi="Times New Roman" w:eastAsia="宋体"/>
          <w:sz w:val="21"/>
        </w:rPr>
      </w:pPr>
      <w:r>
        <w:rPr>
          <w:rFonts w:ascii="Times New Roman" w:hAnsi="Times New Roman" w:eastAsia="宋体"/>
          <w:sz w:val="21"/>
          <w:u w:val="single"/>
        </w:rPr>
        <w:t>34</w:t>
      </w:r>
      <w:r>
        <w:rPr>
          <w:rFonts w:ascii="Times New Roman" w:hAnsi="Times New Roman" w:eastAsia="宋体"/>
          <w:sz w:val="21"/>
        </w:rPr>
        <w:t xml:space="preserve"> However, what if an area has plenty of water, but little usable soil? As it turns out, it is possible to grow plants without using soil at all. With hydroponics （水培）， plant roots are supported by rocks or a fiber mat. Nutrient-rich water is then provided so that the plants can grow. Recent research has centered on vertical hydroponics farming. With a vertical farm, the crops are planted in containers that are piled into plant skyscrapers.</w:t>
      </w:r>
      <w:r>
        <w:rPr>
          <w:rFonts w:ascii="Times New Roman" w:hAnsi="Times New Roman" w:eastAsia="宋体"/>
          <w:sz w:val="21"/>
          <w:u w:val="single"/>
        </w:rPr>
        <w:t>35</w:t>
      </w:r>
    </w:p>
    <w:p>
      <w:pPr>
        <w:pStyle w:val="19"/>
        <w:ind w:firstLine="420" w:firstLineChars="200"/>
        <w:jc w:val="both"/>
        <w:rPr>
          <w:rFonts w:ascii="Times New Roman" w:hAnsi="Times New Roman" w:eastAsia="宋体"/>
          <w:sz w:val="21"/>
        </w:rPr>
      </w:pPr>
      <w:r>
        <w:rPr>
          <w:rFonts w:ascii="Times New Roman" w:hAnsi="Times New Roman" w:eastAsia="宋体"/>
          <w:sz w:val="21"/>
        </w:rPr>
        <w:t>With such technological advances, the image of a farmer pushing a plough will eventually become a thing of the past.</w:t>
      </w:r>
    </w:p>
    <w:p>
      <w:pPr>
        <w:pStyle w:val="19"/>
        <w:rPr>
          <w:rFonts w:ascii="Times New Roman" w:hAnsi="Times New Roman" w:eastAsia="宋体"/>
          <w:sz w:val="21"/>
        </w:rPr>
      </w:pPr>
      <w:r>
        <w:rPr>
          <w:rFonts w:ascii="Times New Roman" w:hAnsi="Times New Roman" w:eastAsia="宋体"/>
          <w:sz w:val="21"/>
        </w:rPr>
        <w:t>A. Luck played a great part in farming.</w:t>
      </w:r>
    </w:p>
    <w:p>
      <w:pPr>
        <w:pStyle w:val="19"/>
        <w:rPr>
          <w:rFonts w:ascii="Times New Roman" w:hAnsi="Times New Roman" w:eastAsia="宋体"/>
          <w:sz w:val="21"/>
        </w:rPr>
      </w:pPr>
      <w:r>
        <w:rPr>
          <w:rFonts w:ascii="Times New Roman" w:hAnsi="Times New Roman" w:eastAsia="宋体"/>
          <w:sz w:val="21"/>
        </w:rPr>
        <w:t>B. Some areas would be too dry to grow crops.</w:t>
      </w:r>
    </w:p>
    <w:p>
      <w:pPr>
        <w:pStyle w:val="19"/>
        <w:rPr>
          <w:rFonts w:ascii="Times New Roman" w:hAnsi="Times New Roman" w:eastAsia="宋体"/>
          <w:sz w:val="21"/>
        </w:rPr>
      </w:pPr>
      <w:r>
        <w:rPr>
          <w:rFonts w:ascii="Times New Roman" w:hAnsi="Times New Roman" w:eastAsia="宋体"/>
          <w:sz w:val="21"/>
        </w:rPr>
        <w:t>C. Drip irrigation deals with a lack of water in an area.</w:t>
      </w:r>
    </w:p>
    <w:p>
      <w:pPr>
        <w:pStyle w:val="19"/>
        <w:rPr>
          <w:rFonts w:ascii="Times New Roman" w:hAnsi="Times New Roman" w:eastAsia="宋体"/>
          <w:sz w:val="21"/>
        </w:rPr>
      </w:pPr>
      <w:r>
        <w:rPr>
          <w:rFonts w:ascii="Times New Roman" w:hAnsi="Times New Roman" w:eastAsia="宋体"/>
          <w:sz w:val="21"/>
        </w:rPr>
        <w:t>D. There have been experiments to make drip irrigation a reality.</w:t>
      </w:r>
    </w:p>
    <w:p>
      <w:pPr>
        <w:pStyle w:val="19"/>
        <w:rPr>
          <w:rFonts w:ascii="Times New Roman" w:hAnsi="Times New Roman" w:eastAsia="宋体"/>
          <w:sz w:val="21"/>
        </w:rPr>
      </w:pPr>
      <w:r>
        <w:rPr>
          <w:rFonts w:ascii="Times New Roman" w:hAnsi="Times New Roman" w:eastAsia="宋体"/>
          <w:sz w:val="21"/>
        </w:rPr>
        <w:t>E. This irrigation method uses far less water than other methods.</w:t>
      </w:r>
    </w:p>
    <w:p>
      <w:pPr>
        <w:pStyle w:val="19"/>
        <w:rPr>
          <w:rFonts w:ascii="Times New Roman" w:hAnsi="Times New Roman" w:eastAsia="宋体"/>
          <w:sz w:val="21"/>
        </w:rPr>
      </w:pPr>
      <w:r>
        <w:rPr>
          <w:rFonts w:ascii="Times New Roman" w:hAnsi="Times New Roman" w:eastAsia="宋体"/>
          <w:sz w:val="21"/>
        </w:rPr>
        <w:t>F. Furthermore, nearly all hydroponic farms partially or fully automated.</w:t>
      </w:r>
    </w:p>
    <w:p>
      <w:pPr>
        <w:pStyle w:val="19"/>
        <w:rPr>
          <w:rFonts w:ascii="Times New Roman" w:hAnsi="Times New Roman" w:eastAsia="宋体"/>
          <w:sz w:val="21"/>
        </w:rPr>
      </w:pPr>
      <w:r>
        <w:rPr>
          <w:rFonts w:ascii="Times New Roman" w:hAnsi="Times New Roman" w:eastAsia="宋体"/>
          <w:sz w:val="21"/>
        </w:rPr>
        <w:t>G. Farmers have benefited greatly from innovations in crop production.</w:t>
      </w:r>
    </w:p>
    <w:p>
      <w:pPr>
        <w:pStyle w:val="19"/>
        <w:rPr>
          <w:rFonts w:ascii="Times New Roman" w:hAnsi="Times New Roman" w:eastAsia="宋体"/>
          <w:sz w:val="21"/>
          <w:lang w:eastAsia="zh-CN"/>
        </w:rPr>
      </w:pPr>
      <w:r>
        <w:rPr>
          <w:rFonts w:ascii="Times New Roman" w:hAnsi="Times New Roman" w:eastAsia="宋体"/>
          <w:sz w:val="21"/>
          <w:lang w:eastAsia="zh-CN"/>
        </w:rPr>
        <w:t>第三部分：语言运用（共两节，满分45分）</w:t>
      </w:r>
    </w:p>
    <w:p>
      <w:pPr>
        <w:pStyle w:val="19"/>
        <w:rPr>
          <w:rFonts w:ascii="Times New Roman" w:hAnsi="Times New Roman" w:eastAsia="宋体"/>
          <w:sz w:val="21"/>
          <w:lang w:eastAsia="zh-CN"/>
        </w:rPr>
      </w:pPr>
      <w:r>
        <w:rPr>
          <w:rFonts w:ascii="Times New Roman" w:hAnsi="Times New Roman" w:eastAsia="宋体"/>
          <w:sz w:val="21"/>
          <w:lang w:eastAsia="zh-CN"/>
        </w:rPr>
        <w:t>第一节：完形填空（共20个小题；每小题1.5分，满分30分）</w:t>
      </w:r>
    </w:p>
    <w:p>
      <w:pPr>
        <w:pStyle w:val="19"/>
        <w:rPr>
          <w:rFonts w:ascii="Times New Roman" w:hAnsi="Times New Roman" w:eastAsia="宋体"/>
          <w:sz w:val="21"/>
          <w:lang w:eastAsia="zh-CN"/>
        </w:rPr>
      </w:pPr>
      <w:r>
        <w:rPr>
          <w:rFonts w:ascii="Times New Roman" w:hAnsi="Times New Roman" w:eastAsia="宋体"/>
          <w:sz w:val="21"/>
          <w:lang w:eastAsia="zh-CN"/>
        </w:rPr>
        <w:t>阅读下面短文，从短文后各题所给的A、B、C和D四个选项中，选出可以填入空白处的最佳选项，并在答题卡上将该项涂黑。</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Times were tough then. So when Bill Beasley got the call that his son was ill in California and not </w:t>
      </w:r>
      <w:r>
        <w:rPr>
          <w:rFonts w:ascii="Times New Roman" w:hAnsi="Times New Roman" w:eastAsia="宋体"/>
          <w:sz w:val="21"/>
          <w:u w:val="single"/>
        </w:rPr>
        <w:t>36</w:t>
      </w:r>
      <w:r>
        <w:rPr>
          <w:rFonts w:ascii="Times New Roman" w:hAnsi="Times New Roman" w:eastAsia="宋体"/>
          <w:sz w:val="21"/>
        </w:rPr>
        <w:t xml:space="preserve"> to live, he didn't know how he was going to </w:t>
      </w:r>
      <w:r>
        <w:rPr>
          <w:rFonts w:ascii="Times New Roman" w:hAnsi="Times New Roman" w:eastAsia="宋体"/>
          <w:sz w:val="21"/>
          <w:u w:val="single"/>
        </w:rPr>
        <w:t>37</w:t>
      </w:r>
      <w:r>
        <w:rPr>
          <w:rFonts w:ascii="Times New Roman" w:hAnsi="Times New Roman" w:eastAsia="宋体"/>
          <w:sz w:val="21"/>
        </w:rPr>
        <w:t xml:space="preserve"> the money for his wife and himself to make the trip. Bill had worked as a(n) </w:t>
      </w:r>
      <w:r>
        <w:rPr>
          <w:rFonts w:ascii="Times New Roman" w:hAnsi="Times New Roman" w:eastAsia="宋体"/>
          <w:sz w:val="21"/>
          <w:u w:val="single"/>
        </w:rPr>
        <w:t>38</w:t>
      </w:r>
      <w:r>
        <w:rPr>
          <w:rFonts w:ascii="Times New Roman" w:hAnsi="Times New Roman" w:eastAsia="宋体"/>
          <w:sz w:val="21"/>
        </w:rPr>
        <w:t xml:space="preserve"> his entire life, but he never managed to </w:t>
      </w:r>
      <w:r>
        <w:rPr>
          <w:rFonts w:ascii="Times New Roman" w:hAnsi="Times New Roman" w:eastAsia="宋体"/>
          <w:sz w:val="21"/>
          <w:u w:val="single"/>
        </w:rPr>
        <w:t>39</w:t>
      </w:r>
      <w:r>
        <w:rPr>
          <w:rFonts w:ascii="Times New Roman" w:hAnsi="Times New Roman" w:eastAsia="宋体"/>
          <w:sz w:val="21"/>
        </w:rPr>
        <w:t xml:space="preserve"> any savings.</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So it was with embarrassment and </w:t>
      </w:r>
      <w:r>
        <w:rPr>
          <w:rFonts w:ascii="Times New Roman" w:hAnsi="Times New Roman" w:eastAsia="宋体"/>
          <w:sz w:val="21"/>
          <w:u w:val="single"/>
        </w:rPr>
        <w:t>40</w:t>
      </w:r>
      <w:r>
        <w:rPr>
          <w:rFonts w:ascii="Times New Roman" w:hAnsi="Times New Roman" w:eastAsia="宋体"/>
          <w:sz w:val="21"/>
        </w:rPr>
        <w:t xml:space="preserve"> that Bill Beasley walked to the gas station and pleaded to make a(n) </w:t>
      </w:r>
      <w:r>
        <w:rPr>
          <w:rFonts w:ascii="Times New Roman" w:hAnsi="Times New Roman" w:eastAsia="宋体"/>
          <w:sz w:val="21"/>
          <w:u w:val="single"/>
        </w:rPr>
        <w:t>41</w:t>
      </w:r>
      <w:r>
        <w:rPr>
          <w:rFonts w:ascii="Times New Roman" w:hAnsi="Times New Roman" w:eastAsia="宋体"/>
          <w:sz w:val="21"/>
        </w:rPr>
        <w:t xml:space="preserve">. As he started to dial, he was </w:t>
      </w:r>
      <w:r>
        <w:rPr>
          <w:rFonts w:ascii="Times New Roman" w:hAnsi="Times New Roman" w:eastAsia="宋体"/>
          <w:sz w:val="21"/>
          <w:u w:val="single"/>
        </w:rPr>
        <w:t>42</w:t>
      </w:r>
      <w:r>
        <w:rPr>
          <w:rFonts w:ascii="Times New Roman" w:hAnsi="Times New Roman" w:eastAsia="宋体"/>
          <w:sz w:val="21"/>
        </w:rPr>
        <w:t xml:space="preserve"> by a voice asking, “Aren't you Bill Beasley?” It was a </w:t>
      </w:r>
      <w:r>
        <w:rPr>
          <w:rFonts w:ascii="Times New Roman" w:hAnsi="Times New Roman" w:eastAsia="宋体"/>
          <w:sz w:val="21"/>
          <w:u w:val="single"/>
        </w:rPr>
        <w:t>43</w:t>
      </w:r>
      <w:r>
        <w:rPr>
          <w:rFonts w:ascii="Times New Roman" w:hAnsi="Times New Roman" w:eastAsia="宋体"/>
          <w:sz w:val="21"/>
        </w:rPr>
        <w:t xml:space="preserve">, jumping down from the cab of a truck. The young man didn't look familiar, and Bill could only stare at him with a </w:t>
      </w:r>
      <w:r>
        <w:rPr>
          <w:rFonts w:ascii="Times New Roman" w:hAnsi="Times New Roman" w:eastAsia="宋体"/>
          <w:sz w:val="21"/>
          <w:u w:val="single"/>
        </w:rPr>
        <w:t>44</w:t>
      </w:r>
      <w:r>
        <w:rPr>
          <w:rFonts w:ascii="Times New Roman" w:hAnsi="Times New Roman" w:eastAsia="宋体"/>
          <w:sz w:val="21"/>
        </w:rPr>
        <w:t xml:space="preserve"> look and say, “That's right, I am.”</w:t>
      </w:r>
    </w:p>
    <w:p>
      <w:pPr>
        <w:pStyle w:val="19"/>
        <w:ind w:firstLine="420" w:firstLineChars="200"/>
        <w:jc w:val="both"/>
        <w:rPr>
          <w:rFonts w:ascii="Times New Roman" w:hAnsi="Times New Roman" w:eastAsia="宋体"/>
          <w:sz w:val="21"/>
        </w:rPr>
      </w:pPr>
      <w:r>
        <w:rPr>
          <w:rFonts w:ascii="Times New Roman" w:hAnsi="Times New Roman" w:eastAsia="宋体"/>
          <w:sz w:val="21"/>
        </w:rPr>
        <w:t>“Your son was one of my best pals. Heard you say he's sick?”</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“Real bad. I'm gonna call and try to make some arrangements.” He </w:t>
      </w:r>
      <w:r>
        <w:rPr>
          <w:rFonts w:ascii="Times New Roman" w:hAnsi="Times New Roman" w:eastAsia="宋体"/>
          <w:sz w:val="21"/>
          <w:u w:val="single"/>
        </w:rPr>
        <w:t>45</w:t>
      </w:r>
      <w:r>
        <w:rPr>
          <w:rFonts w:ascii="Times New Roman" w:hAnsi="Times New Roman" w:eastAsia="宋体"/>
          <w:sz w:val="21"/>
        </w:rPr>
        <w:t>, “Have yourself a Merry Christmas.” Then Old man Beasley walked into the office and made the call to cousin.</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There was a(n) </w:t>
      </w:r>
      <w:r>
        <w:rPr>
          <w:rFonts w:ascii="Times New Roman" w:hAnsi="Times New Roman" w:eastAsia="宋体"/>
          <w:sz w:val="21"/>
          <w:u w:val="single"/>
        </w:rPr>
        <w:t>46</w:t>
      </w:r>
      <w:r>
        <w:rPr>
          <w:rFonts w:ascii="Times New Roman" w:hAnsi="Times New Roman" w:eastAsia="宋体"/>
          <w:sz w:val="21"/>
        </w:rPr>
        <w:t xml:space="preserve"> look of sorrow on the elder citizen's face as he </w:t>
      </w:r>
      <w:r>
        <w:rPr>
          <w:rFonts w:ascii="Times New Roman" w:hAnsi="Times New Roman" w:eastAsia="宋体"/>
          <w:sz w:val="21"/>
          <w:u w:val="single"/>
        </w:rPr>
        <w:t>47</w:t>
      </w:r>
      <w:r>
        <w:rPr>
          <w:rFonts w:ascii="Times New Roman" w:hAnsi="Times New Roman" w:eastAsia="宋体"/>
          <w:sz w:val="21"/>
        </w:rPr>
        <w:t xml:space="preserve"> the owner that he would pay for the call </w:t>
      </w:r>
      <w:r>
        <w:rPr>
          <w:rFonts w:ascii="Times New Roman" w:hAnsi="Times New Roman" w:eastAsia="宋体"/>
          <w:sz w:val="21"/>
          <w:u w:val="single"/>
        </w:rPr>
        <w:t>48</w:t>
      </w:r>
      <w:r>
        <w:rPr>
          <w:rFonts w:ascii="Times New Roman" w:hAnsi="Times New Roman" w:eastAsia="宋体"/>
          <w:sz w:val="21"/>
        </w:rPr>
        <w:t xml:space="preserve"> he could. “The call has been paid for. That trucker left me a 20 and said to give you the </w:t>
      </w:r>
      <w:r>
        <w:rPr>
          <w:rFonts w:ascii="Times New Roman" w:hAnsi="Times New Roman" w:eastAsia="宋体"/>
          <w:sz w:val="21"/>
          <w:u w:val="single"/>
        </w:rPr>
        <w:t>49</w:t>
      </w:r>
      <w:r>
        <w:rPr>
          <w:rFonts w:ascii="Times New Roman" w:hAnsi="Times New Roman" w:eastAsia="宋体"/>
          <w:sz w:val="21"/>
        </w:rPr>
        <w:t xml:space="preserve"> when the phone bill was settled up. He also left you this envelope.”</w:t>
      </w:r>
    </w:p>
    <w:p>
      <w:pPr>
        <w:pStyle w:val="19"/>
        <w:ind w:firstLine="420" w:firstLineChars="200"/>
        <w:jc w:val="both"/>
        <w:rPr>
          <w:rFonts w:ascii="Times New Roman" w:hAnsi="Times New Roman" w:eastAsia="宋体"/>
          <w:sz w:val="21"/>
        </w:rPr>
      </w:pPr>
      <w:r>
        <w:rPr>
          <w:rFonts w:ascii="Times New Roman" w:hAnsi="Times New Roman" w:eastAsia="宋体"/>
          <w:sz w:val="21"/>
        </w:rPr>
        <w:t>The old man fumbled （摸索）</w:t>
      </w:r>
      <w:r>
        <w:rPr>
          <w:rFonts w:hint="eastAsia" w:ascii="Times New Roman" w:hAnsi="Times New Roman" w:eastAsia="宋体"/>
          <w:sz w:val="21"/>
          <w:lang w:eastAsia="zh-CN"/>
        </w:rPr>
        <w:t xml:space="preserve"> </w:t>
      </w:r>
      <w:r>
        <w:rPr>
          <w:rFonts w:ascii="Times New Roman" w:hAnsi="Times New Roman" w:eastAsia="宋体"/>
          <w:sz w:val="21"/>
        </w:rPr>
        <w:t xml:space="preserve">open the envelope and </w:t>
      </w:r>
      <w:r>
        <w:rPr>
          <w:rFonts w:ascii="Times New Roman" w:hAnsi="Times New Roman" w:eastAsia="宋体"/>
          <w:sz w:val="21"/>
          <w:u w:val="single"/>
        </w:rPr>
        <w:t>50</w:t>
      </w:r>
      <w:r>
        <w:rPr>
          <w:rFonts w:ascii="Times New Roman" w:hAnsi="Times New Roman" w:eastAsia="宋体"/>
          <w:sz w:val="21"/>
        </w:rPr>
        <w:t xml:space="preserve"> two sheets of paper．One </w:t>
      </w:r>
      <w:r>
        <w:rPr>
          <w:rFonts w:ascii="Times New Roman" w:hAnsi="Times New Roman" w:eastAsia="宋体"/>
          <w:sz w:val="21"/>
          <w:u w:val="single"/>
        </w:rPr>
        <w:t>51</w:t>
      </w:r>
      <w:r>
        <w:rPr>
          <w:rFonts w:ascii="Times New Roman" w:hAnsi="Times New Roman" w:eastAsia="宋体"/>
          <w:sz w:val="21"/>
        </w:rPr>
        <w:t xml:space="preserve">，“Youwere the first trucker I ever traveled with when I was  </w:t>
      </w:r>
      <w:r>
        <w:rPr>
          <w:rFonts w:ascii="Times New Roman" w:hAnsi="Times New Roman" w:eastAsia="宋体"/>
          <w:sz w:val="21"/>
          <w:u w:val="single"/>
        </w:rPr>
        <w:t>52</w:t>
      </w:r>
      <w:r>
        <w:rPr>
          <w:rFonts w:ascii="Times New Roman" w:hAnsi="Times New Roman" w:eastAsia="宋体"/>
          <w:sz w:val="21"/>
        </w:rPr>
        <w:t xml:space="preserve"> five years old. I remember you bought me a Snickers bar.” The second sheet was a </w:t>
      </w:r>
      <w:r>
        <w:rPr>
          <w:rFonts w:ascii="Times New Roman" w:hAnsi="Times New Roman" w:eastAsia="宋体"/>
          <w:sz w:val="21"/>
          <w:u w:val="single"/>
        </w:rPr>
        <w:t>53</w:t>
      </w:r>
      <w:r>
        <w:rPr>
          <w:rFonts w:ascii="Times New Roman" w:hAnsi="Times New Roman" w:eastAsia="宋体"/>
          <w:sz w:val="21"/>
        </w:rPr>
        <w:t xml:space="preserve"> check along with an attached </w:t>
      </w:r>
      <w:r>
        <w:rPr>
          <w:rFonts w:ascii="Times New Roman" w:hAnsi="Times New Roman" w:eastAsia="宋体"/>
          <w:sz w:val="21"/>
          <w:u w:val="single"/>
        </w:rPr>
        <w:t>54</w:t>
      </w:r>
      <w:r>
        <w:rPr>
          <w:rFonts w:ascii="Times New Roman" w:hAnsi="Times New Roman" w:eastAsia="宋体"/>
          <w:sz w:val="21"/>
        </w:rPr>
        <w:t xml:space="preserve"> : “Fill out the amount needed for you and your wife to make the </w:t>
      </w:r>
      <w:r>
        <w:rPr>
          <w:rFonts w:ascii="Times New Roman" w:hAnsi="Times New Roman" w:eastAsia="宋体"/>
          <w:sz w:val="21"/>
          <w:u w:val="single"/>
        </w:rPr>
        <w:t>55</w:t>
      </w:r>
      <w:r>
        <w:rPr>
          <w:rFonts w:ascii="Times New Roman" w:hAnsi="Times New Roman" w:eastAsia="宋体"/>
          <w:sz w:val="21"/>
        </w:rPr>
        <w:t xml:space="preserve"> ... and give your son, my pal, a Snickers bar. Merry Christmas!”</w:t>
      </w:r>
    </w:p>
    <w:p>
      <w:pPr>
        <w:pStyle w:val="19"/>
        <w:rPr>
          <w:rFonts w:ascii="Times New Roman" w:hAnsi="Times New Roman" w:eastAsia="宋体"/>
          <w:sz w:val="21"/>
        </w:rPr>
      </w:pPr>
      <w:r>
        <w:rPr>
          <w:rFonts w:ascii="Times New Roman" w:hAnsi="Times New Roman" w:eastAsia="宋体"/>
          <w:sz w:val="21"/>
        </w:rPr>
        <w:t>36.A. meant       B. supposed       C. expected       D. intended</w:t>
      </w:r>
    </w:p>
    <w:p>
      <w:pPr>
        <w:pStyle w:val="19"/>
        <w:rPr>
          <w:rFonts w:ascii="Times New Roman" w:hAnsi="Times New Roman" w:eastAsia="宋体"/>
          <w:sz w:val="21"/>
        </w:rPr>
      </w:pPr>
      <w:r>
        <w:rPr>
          <w:rFonts w:ascii="Times New Roman" w:hAnsi="Times New Roman" w:eastAsia="宋体"/>
          <w:sz w:val="21"/>
        </w:rPr>
        <w:t>37.A. collect       B. distribute       C. save       D. withdraw</w:t>
      </w:r>
    </w:p>
    <w:p>
      <w:pPr>
        <w:pStyle w:val="19"/>
        <w:rPr>
          <w:rFonts w:ascii="Times New Roman" w:hAnsi="Times New Roman" w:eastAsia="宋体"/>
          <w:sz w:val="21"/>
        </w:rPr>
      </w:pPr>
      <w:r>
        <w:rPr>
          <w:rFonts w:ascii="Times New Roman" w:hAnsi="Times New Roman" w:eastAsia="宋体"/>
          <w:sz w:val="21"/>
        </w:rPr>
        <w:t>38.A. farmer       B. trucker       C. attendant       D. conductor</w:t>
      </w:r>
    </w:p>
    <w:p>
      <w:pPr>
        <w:pStyle w:val="19"/>
        <w:rPr>
          <w:rFonts w:ascii="Times New Roman" w:hAnsi="Times New Roman" w:eastAsia="宋体"/>
          <w:sz w:val="21"/>
        </w:rPr>
      </w:pPr>
      <w:r>
        <w:rPr>
          <w:rFonts w:ascii="Times New Roman" w:hAnsi="Times New Roman" w:eastAsia="宋体"/>
          <w:sz w:val="21"/>
        </w:rPr>
        <w:t>39.A. raise       B. accumulate       C. invest       D. expend</w:t>
      </w:r>
    </w:p>
    <w:p>
      <w:pPr>
        <w:pStyle w:val="19"/>
        <w:rPr>
          <w:rFonts w:ascii="Times New Roman" w:hAnsi="Times New Roman" w:eastAsia="宋体"/>
          <w:sz w:val="21"/>
        </w:rPr>
      </w:pPr>
      <w:r>
        <w:rPr>
          <w:rFonts w:ascii="Times New Roman" w:hAnsi="Times New Roman" w:eastAsia="宋体"/>
          <w:sz w:val="21"/>
        </w:rPr>
        <w:t>40.A. gratitude       B. annoyance       C. enthusiasm       D. depression</w:t>
      </w:r>
    </w:p>
    <w:p>
      <w:pPr>
        <w:pStyle w:val="19"/>
        <w:rPr>
          <w:rFonts w:ascii="Times New Roman" w:hAnsi="Times New Roman" w:eastAsia="宋体"/>
          <w:sz w:val="21"/>
        </w:rPr>
      </w:pPr>
      <w:r>
        <w:rPr>
          <w:rFonts w:ascii="Times New Roman" w:hAnsi="Times New Roman" w:eastAsia="宋体"/>
          <w:sz w:val="21"/>
        </w:rPr>
        <w:t>41.A. call       B. attempt       C. fortune       D. living</w:t>
      </w:r>
    </w:p>
    <w:p>
      <w:pPr>
        <w:pStyle w:val="19"/>
        <w:rPr>
          <w:rFonts w:ascii="Times New Roman" w:hAnsi="Times New Roman" w:eastAsia="宋体"/>
          <w:sz w:val="21"/>
        </w:rPr>
      </w:pPr>
      <w:r>
        <w:rPr>
          <w:rFonts w:ascii="Times New Roman" w:hAnsi="Times New Roman" w:eastAsia="宋体"/>
          <w:sz w:val="21"/>
        </w:rPr>
        <w:t>42.A. interrupted       B. frightened       C. encouraged       D. awakened</w:t>
      </w:r>
    </w:p>
    <w:p>
      <w:pPr>
        <w:pStyle w:val="19"/>
        <w:rPr>
          <w:rFonts w:ascii="Times New Roman" w:hAnsi="Times New Roman" w:eastAsia="宋体"/>
          <w:sz w:val="21"/>
        </w:rPr>
      </w:pPr>
      <w:r>
        <w:rPr>
          <w:rFonts w:ascii="Times New Roman" w:hAnsi="Times New Roman" w:eastAsia="宋体"/>
          <w:sz w:val="21"/>
        </w:rPr>
        <w:t>43.A. manager       B. visitor       C. friend       D. stranger</w:t>
      </w:r>
    </w:p>
    <w:p>
      <w:pPr>
        <w:pStyle w:val="19"/>
        <w:rPr>
          <w:rFonts w:ascii="Times New Roman" w:hAnsi="Times New Roman" w:eastAsia="宋体"/>
          <w:sz w:val="21"/>
        </w:rPr>
      </w:pPr>
      <w:r>
        <w:rPr>
          <w:rFonts w:ascii="Times New Roman" w:hAnsi="Times New Roman" w:eastAsia="宋体"/>
          <w:sz w:val="21"/>
        </w:rPr>
        <w:t>44.A. determined       B. puzzled       C. pleased       D. worried</w:t>
      </w:r>
    </w:p>
    <w:p>
      <w:pPr>
        <w:pStyle w:val="19"/>
        <w:rPr>
          <w:rFonts w:ascii="Times New Roman" w:hAnsi="Times New Roman" w:eastAsia="宋体"/>
          <w:sz w:val="21"/>
        </w:rPr>
      </w:pPr>
      <w:r>
        <w:rPr>
          <w:rFonts w:ascii="Times New Roman" w:hAnsi="Times New Roman" w:eastAsia="宋体"/>
          <w:sz w:val="21"/>
        </w:rPr>
        <w:t>45.A. explained       B. smiled       C. added       D. wept</w:t>
      </w:r>
    </w:p>
    <w:p>
      <w:pPr>
        <w:pStyle w:val="19"/>
        <w:rPr>
          <w:rFonts w:ascii="Times New Roman" w:hAnsi="Times New Roman" w:eastAsia="宋体"/>
          <w:sz w:val="21"/>
        </w:rPr>
      </w:pPr>
      <w:r>
        <w:rPr>
          <w:rFonts w:ascii="Times New Roman" w:hAnsi="Times New Roman" w:eastAsia="宋体"/>
          <w:sz w:val="21"/>
        </w:rPr>
        <w:t>46.A. impressive       B. new       C. obvious       D. serious</w:t>
      </w:r>
    </w:p>
    <w:p>
      <w:pPr>
        <w:pStyle w:val="19"/>
        <w:rPr>
          <w:rFonts w:ascii="Times New Roman" w:hAnsi="Times New Roman" w:eastAsia="宋体"/>
          <w:sz w:val="21"/>
        </w:rPr>
      </w:pPr>
      <w:r>
        <w:rPr>
          <w:rFonts w:ascii="Times New Roman" w:hAnsi="Times New Roman" w:eastAsia="宋体"/>
          <w:sz w:val="21"/>
        </w:rPr>
        <w:t>47.A. requested       B. persuaded       C. reminded       D. promised</w:t>
      </w:r>
    </w:p>
    <w:p>
      <w:pPr>
        <w:pStyle w:val="19"/>
        <w:rPr>
          <w:rFonts w:ascii="Times New Roman" w:hAnsi="Times New Roman" w:eastAsia="宋体"/>
          <w:sz w:val="21"/>
        </w:rPr>
      </w:pPr>
      <w:r>
        <w:rPr>
          <w:rFonts w:ascii="Times New Roman" w:hAnsi="Times New Roman" w:eastAsia="宋体"/>
          <w:sz w:val="21"/>
        </w:rPr>
        <w:t>48.A. even if       B. in case       C. as if       D. as soon as</w:t>
      </w:r>
    </w:p>
    <w:p>
      <w:pPr>
        <w:pStyle w:val="19"/>
        <w:rPr>
          <w:rFonts w:ascii="Times New Roman" w:hAnsi="Times New Roman" w:eastAsia="宋体"/>
          <w:sz w:val="21"/>
        </w:rPr>
      </w:pPr>
      <w:r>
        <w:rPr>
          <w:rFonts w:ascii="Times New Roman" w:hAnsi="Times New Roman" w:eastAsia="宋体"/>
          <w:sz w:val="21"/>
        </w:rPr>
        <w:t>49.A. change       B. check       C. number       D. gift</w:t>
      </w:r>
    </w:p>
    <w:p>
      <w:pPr>
        <w:pStyle w:val="19"/>
        <w:rPr>
          <w:rFonts w:ascii="Times New Roman" w:hAnsi="Times New Roman" w:eastAsia="宋体"/>
          <w:sz w:val="21"/>
        </w:rPr>
      </w:pPr>
      <w:r>
        <w:rPr>
          <w:rFonts w:ascii="Times New Roman" w:hAnsi="Times New Roman" w:eastAsia="宋体"/>
          <w:sz w:val="21"/>
        </w:rPr>
        <w:t>50.A. picked up       B. pulled over       C. picked out       D. pulled out</w:t>
      </w:r>
    </w:p>
    <w:p>
      <w:pPr>
        <w:pStyle w:val="19"/>
        <w:rPr>
          <w:rFonts w:ascii="Times New Roman" w:hAnsi="Times New Roman" w:eastAsia="宋体"/>
          <w:sz w:val="21"/>
        </w:rPr>
      </w:pPr>
      <w:r>
        <w:rPr>
          <w:rFonts w:ascii="Times New Roman" w:hAnsi="Times New Roman" w:eastAsia="宋体"/>
          <w:sz w:val="21"/>
        </w:rPr>
        <w:t>51.A. wrote       B. read       C. described       D. quoted</w:t>
      </w:r>
    </w:p>
    <w:p>
      <w:pPr>
        <w:pStyle w:val="19"/>
        <w:rPr>
          <w:rFonts w:ascii="Times New Roman" w:hAnsi="Times New Roman" w:eastAsia="宋体"/>
          <w:sz w:val="21"/>
        </w:rPr>
      </w:pPr>
      <w:r>
        <w:rPr>
          <w:rFonts w:ascii="Times New Roman" w:hAnsi="Times New Roman" w:eastAsia="宋体"/>
          <w:sz w:val="21"/>
        </w:rPr>
        <w:t>52.A. barely       B. normally       C. already       D. still</w:t>
      </w:r>
    </w:p>
    <w:p>
      <w:pPr>
        <w:pStyle w:val="19"/>
        <w:rPr>
          <w:rFonts w:ascii="Times New Roman" w:hAnsi="Times New Roman" w:eastAsia="宋体"/>
          <w:sz w:val="21"/>
        </w:rPr>
      </w:pPr>
      <w:r>
        <w:rPr>
          <w:rFonts w:ascii="Times New Roman" w:hAnsi="Times New Roman" w:eastAsia="宋体"/>
          <w:sz w:val="21"/>
        </w:rPr>
        <w:t>53.A. printed       B. paid       C. signed       D. faded</w:t>
      </w:r>
    </w:p>
    <w:p>
      <w:pPr>
        <w:pStyle w:val="19"/>
        <w:rPr>
          <w:rFonts w:ascii="Times New Roman" w:hAnsi="Times New Roman" w:eastAsia="宋体"/>
          <w:sz w:val="21"/>
        </w:rPr>
      </w:pPr>
      <w:r>
        <w:rPr>
          <w:rFonts w:ascii="Times New Roman" w:hAnsi="Times New Roman" w:eastAsia="宋体"/>
          <w:sz w:val="21"/>
        </w:rPr>
        <w:t>54.A. story       B. message       C. idea       D. suggestion</w:t>
      </w:r>
    </w:p>
    <w:p>
      <w:pPr>
        <w:pStyle w:val="19"/>
        <w:rPr>
          <w:rFonts w:ascii="Times New Roman" w:hAnsi="Times New Roman" w:eastAsia="宋体"/>
          <w:sz w:val="21"/>
        </w:rPr>
      </w:pPr>
      <w:r>
        <w:rPr>
          <w:rFonts w:ascii="Times New Roman" w:hAnsi="Times New Roman" w:eastAsia="宋体"/>
          <w:sz w:val="21"/>
        </w:rPr>
        <w:t>55.A. move       B. decision       C. trip       D. connection</w:t>
      </w:r>
    </w:p>
    <w:p>
      <w:pPr>
        <w:pStyle w:val="19"/>
        <w:jc w:val="center"/>
        <w:rPr>
          <w:rFonts w:ascii="Times New Roman" w:hAnsi="Times New Roman" w:eastAsia="宋体"/>
          <w:sz w:val="21"/>
          <w:lang w:eastAsia="zh-CN"/>
        </w:rPr>
      </w:pPr>
      <w:r>
        <w:rPr>
          <w:rFonts w:ascii="Times New Roman" w:hAnsi="Times New Roman" w:eastAsia="宋体"/>
          <w:sz w:val="21"/>
          <w:lang w:eastAsia="zh-CN"/>
        </w:rPr>
        <w:t>第II卷（非选择题部分）</w:t>
      </w:r>
    </w:p>
    <w:p>
      <w:pPr>
        <w:pStyle w:val="19"/>
        <w:rPr>
          <w:rFonts w:ascii="Times New Roman" w:hAnsi="Times New Roman" w:eastAsia="宋体"/>
          <w:sz w:val="21"/>
          <w:lang w:eastAsia="zh-CN"/>
        </w:rPr>
      </w:pPr>
      <w:r>
        <w:rPr>
          <w:rFonts w:ascii="Times New Roman" w:hAnsi="Times New Roman" w:eastAsia="宋体"/>
          <w:sz w:val="21"/>
          <w:lang w:eastAsia="zh-CN"/>
        </w:rPr>
        <w:t>第二节：语法填空（共10个小题；每小题1.5分，满分15分）</w:t>
      </w:r>
    </w:p>
    <w:p>
      <w:pPr>
        <w:pStyle w:val="19"/>
        <w:rPr>
          <w:rFonts w:ascii="Times New Roman" w:hAnsi="Times New Roman" w:eastAsia="宋体"/>
          <w:sz w:val="21"/>
          <w:lang w:eastAsia="zh-CN"/>
        </w:rPr>
      </w:pPr>
      <w:r>
        <w:rPr>
          <w:rFonts w:ascii="Times New Roman" w:hAnsi="Times New Roman" w:eastAsia="宋体"/>
          <w:sz w:val="21"/>
          <w:lang w:eastAsia="zh-CN"/>
        </w:rPr>
        <w:t>阅读下面材料，在空白处填入适当的内容（1个单词）或括号内单词的正确形式。</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Imagine living and working deep in the ocean. For some people, this idea might sound a little frightening. Others are fascinated by the chance to experience a mysterious world </w:t>
      </w:r>
      <w:r>
        <w:rPr>
          <w:rFonts w:ascii="Times New Roman" w:hAnsi="Times New Roman" w:eastAsia="宋体"/>
          <w:sz w:val="21"/>
          <w:u w:val="single"/>
        </w:rPr>
        <w:t>56</w:t>
      </w:r>
      <w:r>
        <w:rPr>
          <w:rFonts w:ascii="Times New Roman" w:hAnsi="Times New Roman" w:eastAsia="宋体"/>
          <w:sz w:val="21"/>
        </w:rPr>
        <w:t xml:space="preserve"> so few humans get to see first-hand. Aquarius Reef Base owned by the National Oceanic and Atmospheric Administration is an undersea laboratory and habitat </w:t>
      </w:r>
      <w:r>
        <w:rPr>
          <w:rFonts w:ascii="Times New Roman" w:hAnsi="Times New Roman" w:eastAsia="宋体"/>
          <w:sz w:val="21"/>
          <w:u w:val="single"/>
        </w:rPr>
        <w:t>57</w:t>
      </w:r>
      <w:r>
        <w:rPr>
          <w:rFonts w:ascii="Times New Roman" w:hAnsi="Times New Roman" w:eastAsia="宋体"/>
          <w:sz w:val="21"/>
        </w:rPr>
        <w:t xml:space="preserve"> (locate) about 4.5 miles off the coast of Key Largo, Florida. It sits in a sandy area near a coral reef, about 60 feet </w:t>
      </w:r>
      <w:r>
        <w:rPr>
          <w:rFonts w:ascii="Times New Roman" w:hAnsi="Times New Roman" w:eastAsia="宋体"/>
          <w:sz w:val="21"/>
          <w:u w:val="single"/>
        </w:rPr>
        <w:t>58</w:t>
      </w:r>
      <w:r>
        <w:rPr>
          <w:rFonts w:ascii="Times New Roman" w:hAnsi="Times New Roman" w:eastAsia="宋体"/>
          <w:sz w:val="21"/>
        </w:rPr>
        <w:t xml:space="preserve"> the ocean's surface.</w:t>
      </w:r>
    </w:p>
    <w:p>
      <w:pPr>
        <w:pStyle w:val="19"/>
        <w:ind w:firstLine="420" w:firstLineChars="200"/>
        <w:jc w:val="both"/>
        <w:rPr>
          <w:rFonts w:ascii="Times New Roman" w:hAnsi="Times New Roman" w:eastAsia="宋体"/>
          <w:sz w:val="21"/>
        </w:rPr>
      </w:pPr>
      <w:r>
        <w:rPr>
          <w:rFonts w:ascii="Times New Roman" w:hAnsi="Times New Roman" w:eastAsia="宋体"/>
          <w:sz w:val="21"/>
          <w:u w:val="single"/>
        </w:rPr>
        <w:t>59</w:t>
      </w:r>
      <w:r>
        <w:rPr>
          <w:rFonts w:ascii="Times New Roman" w:hAnsi="Times New Roman" w:eastAsia="宋体"/>
          <w:sz w:val="21"/>
        </w:rPr>
        <w:t xml:space="preserve"> (measure) about 43 feet long and 9 feet wide, Aquarius is large enough to be equipped with many comforts of home. Since 1993, more than 115 missions </w:t>
      </w:r>
      <w:r>
        <w:rPr>
          <w:rFonts w:ascii="Times New Roman" w:hAnsi="Times New Roman" w:eastAsia="宋体"/>
          <w:sz w:val="21"/>
          <w:u w:val="single"/>
        </w:rPr>
        <w:t>60</w:t>
      </w:r>
      <w:r>
        <w:rPr>
          <w:rFonts w:ascii="Times New Roman" w:hAnsi="Times New Roman" w:eastAsia="宋体"/>
          <w:sz w:val="21"/>
        </w:rPr>
        <w:t xml:space="preserve"> (complete) on Aquarius!</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One of the greatest benefits to scientists is that they do not need to surface </w:t>
      </w:r>
      <w:r>
        <w:rPr>
          <w:rFonts w:ascii="Times New Roman" w:hAnsi="Times New Roman" w:eastAsia="宋体"/>
          <w:sz w:val="21"/>
          <w:u w:val="single"/>
        </w:rPr>
        <w:t>61</w:t>
      </w:r>
      <w:r>
        <w:rPr>
          <w:rFonts w:ascii="Times New Roman" w:hAnsi="Times New Roman" w:eastAsia="宋体"/>
          <w:sz w:val="21"/>
        </w:rPr>
        <w:t xml:space="preserve"> (regular). The goals of the undersea scientists are </w:t>
      </w:r>
      <w:r>
        <w:rPr>
          <w:rFonts w:ascii="Times New Roman" w:hAnsi="Times New Roman" w:eastAsia="宋体"/>
          <w:sz w:val="21"/>
          <w:u w:val="single"/>
        </w:rPr>
        <w:t>62</w:t>
      </w:r>
      <w:r>
        <w:rPr>
          <w:rFonts w:ascii="Times New Roman" w:hAnsi="Times New Roman" w:eastAsia="宋体"/>
          <w:sz w:val="21"/>
        </w:rPr>
        <w:t xml:space="preserve"> (vary). One thing they have in common is that the scientists are longing </w:t>
      </w:r>
      <w:r>
        <w:rPr>
          <w:rFonts w:ascii="Times New Roman" w:hAnsi="Times New Roman" w:eastAsia="宋体"/>
          <w:sz w:val="21"/>
          <w:u w:val="single"/>
        </w:rPr>
        <w:t>63</w:t>
      </w:r>
      <w:r>
        <w:rPr>
          <w:rFonts w:ascii="Times New Roman" w:hAnsi="Times New Roman" w:eastAsia="宋体"/>
          <w:sz w:val="21"/>
        </w:rPr>
        <w:t xml:space="preserve"> (learn) about and protect the oceans. Aquarius's closeness to a coral reef offers scientists </w:t>
      </w:r>
      <w:r>
        <w:rPr>
          <w:rFonts w:ascii="Times New Roman" w:hAnsi="Times New Roman" w:eastAsia="宋体"/>
          <w:sz w:val="21"/>
          <w:u w:val="single"/>
        </w:rPr>
        <w:t>64</w:t>
      </w:r>
      <w:r>
        <w:rPr>
          <w:rFonts w:ascii="Times New Roman" w:hAnsi="Times New Roman" w:eastAsia="宋体"/>
          <w:sz w:val="21"/>
        </w:rPr>
        <w:t xml:space="preserve"> up-close look at this amazing habitat. Scientists can perform experiments, keep careful </w:t>
      </w:r>
      <w:r>
        <w:rPr>
          <w:rFonts w:ascii="Times New Roman" w:hAnsi="Times New Roman" w:eastAsia="宋体"/>
          <w:sz w:val="21"/>
          <w:u w:val="single"/>
        </w:rPr>
        <w:t>65</w:t>
      </w:r>
      <w:r>
        <w:rPr>
          <w:rFonts w:ascii="Times New Roman" w:hAnsi="Times New Roman" w:eastAsia="宋体"/>
          <w:sz w:val="21"/>
        </w:rPr>
        <w:t xml:space="preserve"> (observe) of marine life and take samples that allow them to better understand the reefs and their role in under water ecosystems.</w:t>
      </w:r>
    </w:p>
    <w:p>
      <w:pPr>
        <w:pStyle w:val="19"/>
        <w:rPr>
          <w:rFonts w:ascii="Times New Roman" w:hAnsi="Times New Roman" w:eastAsia="宋体"/>
          <w:sz w:val="21"/>
          <w:lang w:eastAsia="zh-CN"/>
        </w:rPr>
      </w:pPr>
      <w:r>
        <w:rPr>
          <w:rFonts w:ascii="Times New Roman" w:hAnsi="Times New Roman" w:eastAsia="宋体"/>
          <w:sz w:val="21"/>
          <w:lang w:eastAsia="zh-CN"/>
        </w:rPr>
        <w:t>第四部分：写作（共两节，满分40分）</w:t>
      </w:r>
    </w:p>
    <w:p>
      <w:pPr>
        <w:pStyle w:val="19"/>
        <w:rPr>
          <w:rFonts w:ascii="Times New Roman" w:hAnsi="Times New Roman" w:eastAsia="宋体"/>
          <w:sz w:val="21"/>
          <w:lang w:eastAsia="zh-CN"/>
        </w:rPr>
      </w:pPr>
      <w:r>
        <w:rPr>
          <w:rFonts w:ascii="Times New Roman" w:hAnsi="Times New Roman" w:eastAsia="宋体"/>
          <w:sz w:val="21"/>
          <w:lang w:eastAsia="zh-CN"/>
        </w:rPr>
        <w:t>第一节：应用文（满分15分）</w:t>
      </w:r>
    </w:p>
    <w:p>
      <w:pPr>
        <w:pStyle w:val="19"/>
        <w:rPr>
          <w:rFonts w:ascii="Times New Roman" w:hAnsi="Times New Roman" w:eastAsia="宋体"/>
          <w:sz w:val="21"/>
          <w:lang w:eastAsia="zh-CN"/>
        </w:rPr>
      </w:pPr>
      <w:r>
        <w:rPr>
          <w:rFonts w:ascii="Times New Roman" w:hAnsi="Times New Roman" w:eastAsia="宋体"/>
          <w:sz w:val="21"/>
          <w:lang w:eastAsia="zh-CN"/>
        </w:rPr>
        <w:t>假定你是李华，即将参加学校组织的主题为“My Future Career”的英语演讲比赛，请你根据以下要点写一篇演讲稿，内容包括：</w:t>
      </w:r>
    </w:p>
    <w:p>
      <w:pPr>
        <w:pStyle w:val="19"/>
        <w:rPr>
          <w:rFonts w:ascii="Times New Roman" w:hAnsi="Times New Roman" w:eastAsia="宋体"/>
          <w:sz w:val="21"/>
          <w:lang w:eastAsia="zh-CN"/>
        </w:rPr>
      </w:pPr>
      <w:r>
        <w:rPr>
          <w:rFonts w:ascii="Times New Roman" w:hAnsi="Times New Roman" w:eastAsia="宋体"/>
          <w:sz w:val="21"/>
          <w:lang w:eastAsia="zh-CN"/>
        </w:rPr>
        <w:t>1．你的职业规划；2．选择理由；3．你为此做的准备。</w:t>
      </w:r>
    </w:p>
    <w:p>
      <w:pPr>
        <w:pStyle w:val="19"/>
        <w:rPr>
          <w:rFonts w:ascii="Times New Roman" w:hAnsi="Times New Roman" w:eastAsia="宋体"/>
          <w:sz w:val="21"/>
          <w:lang w:eastAsia="zh-CN"/>
        </w:rPr>
      </w:pPr>
      <w:r>
        <w:rPr>
          <w:rFonts w:ascii="Times New Roman" w:hAnsi="Times New Roman" w:eastAsia="宋体"/>
          <w:sz w:val="21"/>
          <w:lang w:eastAsia="zh-CN"/>
        </w:rPr>
        <w:t>注意：1．词数80左右；</w:t>
      </w:r>
    </w:p>
    <w:p>
      <w:pPr>
        <w:pStyle w:val="19"/>
        <w:rPr>
          <w:rFonts w:ascii="Times New Roman" w:hAnsi="Times New Roman" w:eastAsia="宋体"/>
          <w:sz w:val="21"/>
          <w:lang w:eastAsia="zh-CN"/>
        </w:rPr>
      </w:pPr>
      <w:r>
        <w:rPr>
          <w:rFonts w:ascii="Times New Roman" w:hAnsi="Times New Roman" w:eastAsia="宋体"/>
          <w:sz w:val="21"/>
          <w:lang w:eastAsia="zh-CN"/>
        </w:rPr>
        <w:t>2．可适当增加细节，以使行文连贯。</w:t>
      </w:r>
    </w:p>
    <w:p>
      <w:pPr>
        <w:pStyle w:val="19"/>
        <w:rPr>
          <w:rFonts w:ascii="Times New Roman" w:hAnsi="Times New Roman" w:eastAsia="宋体"/>
          <w:sz w:val="21"/>
          <w:lang w:eastAsia="zh-CN"/>
        </w:rPr>
      </w:pPr>
      <w:r>
        <w:rPr>
          <w:rFonts w:ascii="Times New Roman" w:hAnsi="Times New Roman" w:eastAsia="宋体"/>
          <w:sz w:val="21"/>
          <w:lang w:eastAsia="zh-CN"/>
        </w:rPr>
        <w:t>第二节：读后续写（满分25分）</w:t>
      </w:r>
    </w:p>
    <w:p>
      <w:pPr>
        <w:pStyle w:val="19"/>
        <w:rPr>
          <w:rFonts w:ascii="Times New Roman" w:hAnsi="Times New Roman" w:eastAsia="宋体"/>
          <w:sz w:val="21"/>
          <w:lang w:eastAsia="zh-CN"/>
        </w:rPr>
      </w:pPr>
      <w:r>
        <w:rPr>
          <w:rFonts w:ascii="Times New Roman" w:hAnsi="Times New Roman" w:eastAsia="宋体"/>
          <w:sz w:val="21"/>
          <w:lang w:eastAsia="zh-CN"/>
        </w:rPr>
        <w:t>阅读下面短文，根据所给情节进行续写，使之构成一个完整的故事。</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Kelly was driving through rural Alabama with her five-year-old </w:t>
      </w:r>
      <w:r>
        <w:rPr>
          <w:rFonts w:ascii="Times New Roman" w:hAnsi="Times New Roman" w:eastAsia="宋体"/>
          <w:sz w:val="21"/>
          <w:u w:val="single"/>
        </w:rPr>
        <w:t>son</w:t>
      </w:r>
      <w:r>
        <w:rPr>
          <w:rFonts w:ascii="Times New Roman" w:hAnsi="Times New Roman" w:eastAsia="宋体"/>
          <w:sz w:val="21"/>
        </w:rPr>
        <w:t xml:space="preserve">, Rocky Lyons. He was asleep on the front seat of their pickup </w:t>
      </w:r>
      <w:r>
        <w:rPr>
          <w:rFonts w:ascii="Times New Roman" w:hAnsi="Times New Roman" w:eastAsia="宋体"/>
          <w:sz w:val="21"/>
          <w:u w:val="single"/>
        </w:rPr>
        <w:t>truck</w:t>
      </w:r>
      <w:r>
        <w:rPr>
          <w:rFonts w:ascii="Times New Roman" w:hAnsi="Times New Roman" w:eastAsia="宋体"/>
          <w:sz w:val="21"/>
        </w:rPr>
        <w:t>, with his feet resting on her lap.</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As Kelly drove carefully down the winding two-lane country </w:t>
      </w:r>
      <w:r>
        <w:rPr>
          <w:rFonts w:ascii="Times New Roman" w:hAnsi="Times New Roman" w:eastAsia="宋体"/>
          <w:sz w:val="21"/>
          <w:u w:val="single"/>
        </w:rPr>
        <w:t>road</w:t>
      </w:r>
      <w:r>
        <w:rPr>
          <w:rFonts w:ascii="Times New Roman" w:hAnsi="Times New Roman" w:eastAsia="宋体"/>
          <w:sz w:val="21"/>
        </w:rPr>
        <w:t>, she turned onto a narrow bridge. As she did, the truck hit a large hole and slid off the road, and the right front wheel got stuck in a deep track. Fearing the truck would tip over， she attempted to jerk （急拉） it back up onto the road by pressing hard on the gas pedal and spinning the steering wheel to the left. But Rocky's foot got caught between her leg and the steering wheel and she lost control of the pickup truck.</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The truck flipped over and over down a 20-foot narrow valley. When it hit bottom, Rocky woke up. “What </w:t>
      </w:r>
      <w:r>
        <w:rPr>
          <w:rFonts w:ascii="Times New Roman" w:hAnsi="Times New Roman" w:eastAsia="宋体"/>
          <w:sz w:val="21"/>
          <w:u w:val="single"/>
        </w:rPr>
        <w:t>happened</w:t>
      </w:r>
      <w:r>
        <w:rPr>
          <w:rFonts w:ascii="Times New Roman" w:hAnsi="Times New Roman" w:eastAsia="宋体"/>
          <w:sz w:val="21"/>
        </w:rPr>
        <w:t>, Mama?” he asked. “Our wheels are pointing toward the sky.”</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Kelly was blinded by blood. The gear shift （变速杆） had jammed into her </w:t>
      </w:r>
      <w:r>
        <w:rPr>
          <w:rFonts w:ascii="Times New Roman" w:hAnsi="Times New Roman" w:eastAsia="宋体"/>
          <w:sz w:val="21"/>
          <w:u w:val="single"/>
        </w:rPr>
        <w:t>face</w:t>
      </w:r>
      <w:r>
        <w:rPr>
          <w:rFonts w:ascii="Times New Roman" w:hAnsi="Times New Roman" w:eastAsia="宋体"/>
          <w:sz w:val="21"/>
        </w:rPr>
        <w:t xml:space="preserve">， ripping it open from </w:t>
      </w:r>
      <w:r>
        <w:rPr>
          <w:rFonts w:ascii="Times New Roman" w:hAnsi="Times New Roman" w:eastAsia="宋体"/>
          <w:sz w:val="21"/>
          <w:u w:val="single"/>
        </w:rPr>
        <w:t>lip</w:t>
      </w:r>
      <w:r>
        <w:rPr>
          <w:rFonts w:ascii="Times New Roman" w:hAnsi="Times New Roman" w:eastAsia="宋体"/>
          <w:sz w:val="21"/>
        </w:rPr>
        <w:t xml:space="preserve"> to forehead. Her gums were torn out， her cheeks pulverized （粉状的），her shoulders crushed. With one broken rib sticking out of her body, she was pinned against the crushed door.</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“I'll get you out, Mama,” announced Rocky, who had miraculously escaped </w:t>
      </w:r>
      <w:r>
        <w:rPr>
          <w:rFonts w:ascii="Times New Roman" w:hAnsi="Times New Roman" w:eastAsia="宋体"/>
          <w:sz w:val="21"/>
          <w:u w:val="single"/>
        </w:rPr>
        <w:t>injury</w:t>
      </w:r>
      <w:r>
        <w:rPr>
          <w:rFonts w:ascii="Times New Roman" w:hAnsi="Times New Roman" w:eastAsia="宋体"/>
          <w:sz w:val="21"/>
        </w:rPr>
        <w:t>. He crawled out from under Kelly, slid through the open window and tried to pull his mother out. But she didn't move.</w:t>
      </w:r>
    </w:p>
    <w:p>
      <w:pPr>
        <w:pStyle w:val="19"/>
        <w:ind w:firstLine="420" w:firstLineChars="200"/>
        <w:jc w:val="both"/>
        <w:rPr>
          <w:rFonts w:ascii="Times New Roman" w:hAnsi="Times New Roman" w:eastAsia="宋体"/>
          <w:sz w:val="21"/>
        </w:rPr>
      </w:pPr>
      <w:r>
        <w:rPr>
          <w:rFonts w:ascii="Times New Roman" w:hAnsi="Times New Roman" w:eastAsia="宋体"/>
          <w:sz w:val="21"/>
        </w:rPr>
        <w:t>“Just let me sleep,” begged Kelly, who was drifting in and out of consciousness.</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“No, Mama,” Rocky </w:t>
      </w:r>
      <w:r>
        <w:rPr>
          <w:rFonts w:ascii="Times New Roman" w:hAnsi="Times New Roman" w:eastAsia="宋体"/>
          <w:sz w:val="21"/>
          <w:u w:val="single"/>
        </w:rPr>
        <w:t>insisted</w:t>
      </w:r>
      <w:r>
        <w:rPr>
          <w:rFonts w:ascii="Times New Roman" w:hAnsi="Times New Roman" w:eastAsia="宋体"/>
          <w:sz w:val="21"/>
        </w:rPr>
        <w:t>. “You can't go to sleep.”</w:t>
      </w:r>
    </w:p>
    <w:p>
      <w:pPr>
        <w:pStyle w:val="19"/>
        <w:ind w:firstLine="420" w:firstLineChars="200"/>
        <w:jc w:val="both"/>
        <w:rPr>
          <w:rFonts w:ascii="Times New Roman" w:hAnsi="Times New Roman" w:eastAsia="宋体"/>
          <w:sz w:val="21"/>
        </w:rPr>
      </w:pPr>
      <w:r>
        <w:rPr>
          <w:rFonts w:ascii="Times New Roman" w:hAnsi="Times New Roman" w:eastAsia="宋体"/>
          <w:sz w:val="21"/>
        </w:rPr>
        <w:t xml:space="preserve">Rocky wriggled back into the truck and </w:t>
      </w:r>
      <w:r>
        <w:rPr>
          <w:rFonts w:ascii="Times New Roman" w:hAnsi="Times New Roman" w:eastAsia="宋体"/>
          <w:sz w:val="21"/>
          <w:u w:val="single"/>
        </w:rPr>
        <w:t>managed to</w:t>
      </w:r>
      <w:r>
        <w:rPr>
          <w:rFonts w:ascii="Times New Roman" w:hAnsi="Times New Roman" w:eastAsia="宋体"/>
          <w:sz w:val="21"/>
        </w:rPr>
        <w:t xml:space="preserve"> push Kelly out of the wreckage. He then told her he'd climb up to the road and stop a car to get </w:t>
      </w:r>
      <w:r>
        <w:rPr>
          <w:rFonts w:ascii="Times New Roman" w:hAnsi="Times New Roman" w:eastAsia="宋体"/>
          <w:sz w:val="21"/>
          <w:u w:val="single"/>
        </w:rPr>
        <w:t>help</w:t>
      </w:r>
      <w:r>
        <w:rPr>
          <w:rFonts w:ascii="Times New Roman" w:hAnsi="Times New Roman" w:eastAsia="宋体"/>
          <w:sz w:val="21"/>
        </w:rPr>
        <w:t>. Fearing that no one would be able to see her little boy in the dark， Kelly refused to let him go alone. Instead they slowly crept up the embankment （路堤），with Rocky using his thin 40-pound frame to push his 104-pound mother.</w:t>
      </w:r>
    </w:p>
    <w:p>
      <w:pPr>
        <w:pStyle w:val="19"/>
        <w:rPr>
          <w:rFonts w:ascii="Times New Roman" w:hAnsi="Times New Roman" w:eastAsia="宋体"/>
          <w:sz w:val="21"/>
          <w:lang w:eastAsia="zh-CN"/>
        </w:rPr>
      </w:pPr>
      <w:r>
        <w:rPr>
          <w:rFonts w:ascii="Times New Roman" w:hAnsi="Times New Roman" w:eastAsia="宋体"/>
          <w:sz w:val="21"/>
          <w:lang w:eastAsia="zh-CN"/>
        </w:rPr>
        <w:t>注意：</w:t>
      </w:r>
    </w:p>
    <w:p>
      <w:pPr>
        <w:pStyle w:val="19"/>
        <w:rPr>
          <w:rFonts w:ascii="Times New Roman" w:hAnsi="Times New Roman" w:eastAsia="宋体"/>
          <w:sz w:val="21"/>
          <w:lang w:eastAsia="zh-CN"/>
        </w:rPr>
      </w:pPr>
      <w:r>
        <w:rPr>
          <w:rFonts w:ascii="Times New Roman" w:hAnsi="Times New Roman" w:eastAsia="宋体"/>
          <w:sz w:val="21"/>
          <w:lang w:eastAsia="zh-CN"/>
        </w:rPr>
        <w:t>1．所续写短文的词数应为150左右；</w:t>
      </w:r>
    </w:p>
    <w:p>
      <w:pPr>
        <w:pStyle w:val="19"/>
        <w:rPr>
          <w:rFonts w:ascii="Times New Roman" w:hAnsi="Times New Roman" w:eastAsia="宋体"/>
          <w:sz w:val="21"/>
          <w:lang w:eastAsia="zh-CN"/>
        </w:rPr>
      </w:pPr>
      <w:r>
        <w:rPr>
          <w:rFonts w:ascii="Times New Roman" w:hAnsi="Times New Roman" w:eastAsia="宋体"/>
          <w:sz w:val="21"/>
          <w:lang w:eastAsia="zh-CN"/>
        </w:rPr>
        <w:t>2．至少使用5个短文中标有下划线的关键词语；</w:t>
      </w:r>
    </w:p>
    <w:p>
      <w:pPr>
        <w:pStyle w:val="19"/>
        <w:rPr>
          <w:rFonts w:ascii="Times New Roman" w:hAnsi="Times New Roman" w:eastAsia="宋体"/>
          <w:sz w:val="21"/>
          <w:lang w:eastAsia="zh-CN"/>
        </w:rPr>
      </w:pPr>
      <w:r>
        <w:rPr>
          <w:rFonts w:ascii="Times New Roman" w:hAnsi="Times New Roman" w:eastAsia="宋体"/>
          <w:sz w:val="21"/>
          <w:lang w:eastAsia="zh-CN"/>
        </w:rPr>
        <w:t>3．续写部分分为两段，每段的开头语已为你写好；</w:t>
      </w:r>
    </w:p>
    <w:p>
      <w:pPr>
        <w:pStyle w:val="19"/>
        <w:rPr>
          <w:rFonts w:ascii="Times New Roman" w:hAnsi="Times New Roman" w:eastAsia="宋体"/>
          <w:sz w:val="21"/>
          <w:lang w:eastAsia="zh-CN"/>
        </w:rPr>
      </w:pPr>
      <w:r>
        <w:rPr>
          <w:rFonts w:ascii="Times New Roman" w:hAnsi="Times New Roman" w:eastAsia="宋体"/>
          <w:sz w:val="21"/>
          <w:lang w:eastAsia="zh-CN"/>
        </w:rPr>
        <w:t>4．续写完成后，请用下划线标出你所使用的关键词语。</w:t>
      </w:r>
    </w:p>
    <w:p>
      <w:pPr>
        <w:pStyle w:val="19"/>
        <w:rPr>
          <w:rFonts w:ascii="Times New Roman" w:hAnsi="Times New Roman" w:eastAsia="宋体"/>
          <w:sz w:val="21"/>
        </w:rPr>
      </w:pPr>
      <w:r>
        <w:rPr>
          <w:rFonts w:ascii="Times New Roman" w:hAnsi="Times New Roman" w:eastAsia="宋体"/>
          <w:sz w:val="21"/>
        </w:rPr>
        <w:t>Paragraph 1:</w:t>
      </w:r>
    </w:p>
    <w:p>
      <w:pPr>
        <w:pStyle w:val="19"/>
        <w:rPr>
          <w:rFonts w:ascii="Times New Roman" w:hAnsi="Times New Roman" w:eastAsia="宋体"/>
          <w:sz w:val="21"/>
        </w:rPr>
      </w:pPr>
      <w:r>
        <w:rPr>
          <w:rFonts w:ascii="Times New Roman" w:hAnsi="Times New Roman" w:eastAsia="宋体"/>
          <w:sz w:val="21"/>
        </w:rPr>
        <w:t>They crawled inches at a time._____________________________________________</w:t>
      </w:r>
    </w:p>
    <w:p>
      <w:pPr>
        <w:pStyle w:val="19"/>
        <w:rPr>
          <w:rFonts w:ascii="Times New Roman" w:hAnsi="Times New Roman" w:eastAsia="宋体"/>
          <w:sz w:val="21"/>
        </w:rPr>
      </w:pPr>
      <w:r>
        <w:rPr>
          <w:rFonts w:ascii="Times New Roman" w:hAnsi="Times New Roman" w:eastAsia="宋体"/>
          <w:sz w:val="21"/>
        </w:rPr>
        <w:t>Paragraph 2:</w:t>
      </w:r>
    </w:p>
    <w:p>
      <w:pPr>
        <w:pStyle w:val="19"/>
        <w:rPr>
          <w:rFonts w:ascii="Times New Roman" w:hAnsi="Times New Roman" w:eastAsia="宋体"/>
          <w:sz w:val="21"/>
          <w:lang w:eastAsia="zh-CN"/>
        </w:rPr>
      </w:pPr>
      <w:r>
        <w:rPr>
          <w:rFonts w:ascii="Times New Roman" w:hAnsi="Times New Roman" w:eastAsia="宋体"/>
          <w:sz w:val="21"/>
        </w:rPr>
        <w:t>It took 8 hours and 344 stitches （缝针） to rebuild Kelly＇s face．</w:t>
      </w:r>
      <w:r>
        <w:rPr>
          <w:rFonts w:hint="eastAsia" w:ascii="Times New Roman" w:hAnsi="Times New Roman" w:eastAsia="宋体"/>
          <w:sz w:val="21"/>
          <w:lang w:eastAsia="zh-CN"/>
        </w:rPr>
        <w:t>_</w:t>
      </w:r>
      <w:r>
        <w:rPr>
          <w:rFonts w:ascii="Times New Roman" w:hAnsi="Times New Roman" w:eastAsia="宋体"/>
          <w:sz w:val="21"/>
          <w:lang w:eastAsia="zh-CN"/>
        </w:rPr>
        <w:t>_______________</w:t>
      </w:r>
    </w:p>
    <w:p/>
    <w:sectPr>
      <w:headerReference r:id="rId3" w:type="default"/>
      <w:footerReference r:id="rId4" w:type="default"/>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ＭＳ 明朝">
    <w:altName w:val="宋体"/>
    <w:panose1 w:val="00000000000000000000"/>
    <w:charset w:val="86"/>
    <w:family w:val="auto"/>
    <w:pitch w:val="default"/>
    <w:sig w:usb0="00000000" w:usb1="00000000" w:usb2="00000000" w:usb3="00000000" w:csb0="00040001" w:csb1="00000000"/>
  </w:font>
  <w:font w:name="ＭＳ 明朝">
    <w:altName w:val="宋体"/>
    <w:panose1 w:val="00000000000000000000"/>
    <w:charset w:val="86"/>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auto"/>
    <w:pitch w:val="default"/>
    <w:sig w:usb0="E00002FF" w:usb1="6AC7FDFB" w:usb2="08000012" w:usb3="00000000" w:csb0="4002009F" w:csb1="DFD70000"/>
  </w:font>
  <w:font w:name="Courier">
    <w:altName w:val="Courier New"/>
    <w:panose1 w:val="02070409020205020404"/>
    <w:charset w:val="00"/>
    <w:family w:val="auto"/>
    <w:pitch w:val="default"/>
    <w:sig w:usb0="00000000" w:usb1="00000000" w:usb2="00000000" w:usb3="00000000" w:csb0="00000001" w:csb1="0000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auto"/>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after="0" w:line="240" w:lineRule="auto"/>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after="0" w:line="240" w:lineRule="auto"/>
      <w:jc w:val="both"/>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YzOTE3MzhkYmU3ZDAyYjQyMzAzNzllZGZmZmRhM2YifQ=="/>
  </w:docVars>
  <w:rsids>
    <w:rsidRoot w:val="00B47730"/>
    <w:rsid w:val="00025651"/>
    <w:rsid w:val="00034616"/>
    <w:rsid w:val="0005377E"/>
    <w:rsid w:val="0006063C"/>
    <w:rsid w:val="00061106"/>
    <w:rsid w:val="000620A1"/>
    <w:rsid w:val="00062F48"/>
    <w:rsid w:val="00071F2A"/>
    <w:rsid w:val="00074788"/>
    <w:rsid w:val="00086502"/>
    <w:rsid w:val="00091375"/>
    <w:rsid w:val="000920F2"/>
    <w:rsid w:val="000A350C"/>
    <w:rsid w:val="000B4F4A"/>
    <w:rsid w:val="000B636D"/>
    <w:rsid w:val="000C2AED"/>
    <w:rsid w:val="000C787D"/>
    <w:rsid w:val="001030DD"/>
    <w:rsid w:val="00127DE8"/>
    <w:rsid w:val="0013497F"/>
    <w:rsid w:val="00134BF3"/>
    <w:rsid w:val="00134CA0"/>
    <w:rsid w:val="0015074B"/>
    <w:rsid w:val="001842C3"/>
    <w:rsid w:val="00187C0C"/>
    <w:rsid w:val="001C3D28"/>
    <w:rsid w:val="001E2A86"/>
    <w:rsid w:val="0021324B"/>
    <w:rsid w:val="002253F9"/>
    <w:rsid w:val="0024254E"/>
    <w:rsid w:val="0025019A"/>
    <w:rsid w:val="0026422D"/>
    <w:rsid w:val="0029639D"/>
    <w:rsid w:val="00297DAE"/>
    <w:rsid w:val="002B4EE5"/>
    <w:rsid w:val="002B684C"/>
    <w:rsid w:val="002B7B31"/>
    <w:rsid w:val="002D04D2"/>
    <w:rsid w:val="003167D8"/>
    <w:rsid w:val="003201F4"/>
    <w:rsid w:val="00326F90"/>
    <w:rsid w:val="00332862"/>
    <w:rsid w:val="003418B0"/>
    <w:rsid w:val="00372242"/>
    <w:rsid w:val="0038022B"/>
    <w:rsid w:val="003B249D"/>
    <w:rsid w:val="003E1195"/>
    <w:rsid w:val="003F7127"/>
    <w:rsid w:val="00402D5D"/>
    <w:rsid w:val="004151FC"/>
    <w:rsid w:val="004175D0"/>
    <w:rsid w:val="00421D6D"/>
    <w:rsid w:val="00422F26"/>
    <w:rsid w:val="00424645"/>
    <w:rsid w:val="0045424F"/>
    <w:rsid w:val="00494091"/>
    <w:rsid w:val="004B29F6"/>
    <w:rsid w:val="004B2C76"/>
    <w:rsid w:val="004B449E"/>
    <w:rsid w:val="004C3A86"/>
    <w:rsid w:val="004C49D5"/>
    <w:rsid w:val="004D65C8"/>
    <w:rsid w:val="004E3584"/>
    <w:rsid w:val="004F7BA0"/>
    <w:rsid w:val="00517C88"/>
    <w:rsid w:val="005827F5"/>
    <w:rsid w:val="00582A96"/>
    <w:rsid w:val="00584CED"/>
    <w:rsid w:val="00591159"/>
    <w:rsid w:val="00595FB2"/>
    <w:rsid w:val="005E069E"/>
    <w:rsid w:val="005E56D1"/>
    <w:rsid w:val="005F174F"/>
    <w:rsid w:val="005F6F91"/>
    <w:rsid w:val="00651A22"/>
    <w:rsid w:val="006839AE"/>
    <w:rsid w:val="0069460D"/>
    <w:rsid w:val="006974C6"/>
    <w:rsid w:val="006A37D0"/>
    <w:rsid w:val="006B5641"/>
    <w:rsid w:val="006C348F"/>
    <w:rsid w:val="007274B4"/>
    <w:rsid w:val="00736F40"/>
    <w:rsid w:val="0075427A"/>
    <w:rsid w:val="007A2C1A"/>
    <w:rsid w:val="007A575B"/>
    <w:rsid w:val="007A623F"/>
    <w:rsid w:val="007A6473"/>
    <w:rsid w:val="007B0E24"/>
    <w:rsid w:val="007C1B26"/>
    <w:rsid w:val="007C59CA"/>
    <w:rsid w:val="007D7AE4"/>
    <w:rsid w:val="007E6874"/>
    <w:rsid w:val="007F1E2B"/>
    <w:rsid w:val="007F568F"/>
    <w:rsid w:val="00802645"/>
    <w:rsid w:val="008121D0"/>
    <w:rsid w:val="00843D20"/>
    <w:rsid w:val="00845E8A"/>
    <w:rsid w:val="00874916"/>
    <w:rsid w:val="00874C72"/>
    <w:rsid w:val="0089613A"/>
    <w:rsid w:val="008A5A62"/>
    <w:rsid w:val="008C7DBD"/>
    <w:rsid w:val="008D7667"/>
    <w:rsid w:val="008E38D9"/>
    <w:rsid w:val="008F3148"/>
    <w:rsid w:val="00912B23"/>
    <w:rsid w:val="00950699"/>
    <w:rsid w:val="00964C1B"/>
    <w:rsid w:val="00971CBB"/>
    <w:rsid w:val="00971DFD"/>
    <w:rsid w:val="0098499F"/>
    <w:rsid w:val="0099302D"/>
    <w:rsid w:val="009B7181"/>
    <w:rsid w:val="009C2324"/>
    <w:rsid w:val="009C5BD7"/>
    <w:rsid w:val="00A009E3"/>
    <w:rsid w:val="00A155E8"/>
    <w:rsid w:val="00A2647D"/>
    <w:rsid w:val="00A26669"/>
    <w:rsid w:val="00A27641"/>
    <w:rsid w:val="00A27807"/>
    <w:rsid w:val="00A32969"/>
    <w:rsid w:val="00A34A19"/>
    <w:rsid w:val="00A61B9E"/>
    <w:rsid w:val="00A73A5D"/>
    <w:rsid w:val="00A73F9D"/>
    <w:rsid w:val="00A93274"/>
    <w:rsid w:val="00A95DE3"/>
    <w:rsid w:val="00AA1D8D"/>
    <w:rsid w:val="00AA62D0"/>
    <w:rsid w:val="00AF0CC5"/>
    <w:rsid w:val="00B15353"/>
    <w:rsid w:val="00B349B0"/>
    <w:rsid w:val="00B40BEC"/>
    <w:rsid w:val="00B416FC"/>
    <w:rsid w:val="00B47730"/>
    <w:rsid w:val="00B55C77"/>
    <w:rsid w:val="00B635C5"/>
    <w:rsid w:val="00B63634"/>
    <w:rsid w:val="00B66E24"/>
    <w:rsid w:val="00B67D08"/>
    <w:rsid w:val="00B8694E"/>
    <w:rsid w:val="00BC181F"/>
    <w:rsid w:val="00BE0422"/>
    <w:rsid w:val="00C0168C"/>
    <w:rsid w:val="00C02FC6"/>
    <w:rsid w:val="00C17C74"/>
    <w:rsid w:val="00C23E44"/>
    <w:rsid w:val="00C31D44"/>
    <w:rsid w:val="00C44EAB"/>
    <w:rsid w:val="00C96BE1"/>
    <w:rsid w:val="00C96DBB"/>
    <w:rsid w:val="00CA3109"/>
    <w:rsid w:val="00CA631D"/>
    <w:rsid w:val="00CB0664"/>
    <w:rsid w:val="00CB6AFE"/>
    <w:rsid w:val="00CC16D0"/>
    <w:rsid w:val="00CC6B7F"/>
    <w:rsid w:val="00CD6AF4"/>
    <w:rsid w:val="00D00D2A"/>
    <w:rsid w:val="00D16FB7"/>
    <w:rsid w:val="00D23F0D"/>
    <w:rsid w:val="00D26BBD"/>
    <w:rsid w:val="00D31B93"/>
    <w:rsid w:val="00D325E9"/>
    <w:rsid w:val="00D50153"/>
    <w:rsid w:val="00D51BDE"/>
    <w:rsid w:val="00D56B37"/>
    <w:rsid w:val="00D61ED5"/>
    <w:rsid w:val="00D629FB"/>
    <w:rsid w:val="00D6682B"/>
    <w:rsid w:val="00D71B84"/>
    <w:rsid w:val="00D863ED"/>
    <w:rsid w:val="00DA2B9F"/>
    <w:rsid w:val="00DE7535"/>
    <w:rsid w:val="00DF0612"/>
    <w:rsid w:val="00DF1946"/>
    <w:rsid w:val="00DF4BF5"/>
    <w:rsid w:val="00DF7676"/>
    <w:rsid w:val="00E3134C"/>
    <w:rsid w:val="00EB483C"/>
    <w:rsid w:val="00EC5837"/>
    <w:rsid w:val="00ED5704"/>
    <w:rsid w:val="00F134BF"/>
    <w:rsid w:val="00F30642"/>
    <w:rsid w:val="00F31A43"/>
    <w:rsid w:val="00F5150E"/>
    <w:rsid w:val="00F71A39"/>
    <w:rsid w:val="00F8066F"/>
    <w:rsid w:val="00F908A0"/>
    <w:rsid w:val="00FB50DC"/>
    <w:rsid w:val="00FB62E1"/>
    <w:rsid w:val="00FC03CA"/>
    <w:rsid w:val="00FC693F"/>
    <w:rsid w:val="00FF4766"/>
    <w:rsid w:val="08C11E39"/>
    <w:rsid w:val="444D3D74"/>
    <w:rsid w:val="70B5137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semiHidden="0" w:name="macro"/>
    <w:lsdException w:uiPriority="99" w:name="toa heading"/>
    <w:lsdException w:qFormat="1" w:uiPriority="99" w:semiHidden="0" w:name="List"/>
    <w:lsdException w:uiPriority="99" w:semiHidden="0" w:name="List Bullet"/>
    <w:lsdException w:uiPriority="99" w:semiHidden="0" w:name="List Number"/>
    <w:lsdException w:uiPriority="99" w:semiHidden="0" w:name="List 2"/>
    <w:lsdException w:uiPriority="99" w:semiHidden="0" w:name="List 3"/>
    <w:lsdException w:uiPriority="99" w:name="List 4"/>
    <w:lsdException w:uiPriority="99" w:name="List 5"/>
    <w:lsdException w:uiPriority="99" w:semiHidden="0" w:name="List Bullet 2"/>
    <w:lsdException w:qFormat="1" w:uiPriority="99" w:semiHidden="0" w:name="List Bullet 3"/>
    <w:lsdException w:uiPriority="99" w:name="List Bullet 4"/>
    <w:lsdException w:uiPriority="99" w:name="List Bullet 5"/>
    <w:lsdException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unhideWhenUsed="0" w:uiPriority="67" w:semiHidden="0" w:name="Medium Grid 1 Accent 2"/>
    <w:lsdException w:qFormat="1"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heme="minorBidi"/>
      <w:sz w:val="22"/>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uiPriority w:val="1"/>
  </w:style>
  <w:style w:type="table" w:default="1" w:styleId="32">
    <w:name w:val="Normal Table"/>
    <w:semiHidden/>
    <w:unhideWhenUsed/>
    <w:uiPriority w:val="99"/>
    <w:tblPr>
      <w:tblLayout w:type="fixed"/>
      <w:tblCellMar>
        <w:top w:w="0" w:type="dxa"/>
        <w:left w:w="108" w:type="dxa"/>
        <w:bottom w:w="0" w:type="dxa"/>
        <w:right w:w="108" w:type="dxa"/>
      </w:tblCellMar>
    </w:tblPr>
  </w:style>
  <w:style w:type="paragraph" w:styleId="2">
    <w:name w:val="macro"/>
    <w:link w:val="147"/>
    <w:unhideWhenUsed/>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lang w:val="en-US" w:eastAsia="en-US" w:bidi="ar-SA"/>
    </w:rPr>
  </w:style>
  <w:style w:type="paragraph" w:styleId="12">
    <w:name w:val="List 3"/>
    <w:basedOn w:val="1"/>
    <w:unhideWhenUsed/>
    <w:uiPriority w:val="99"/>
    <w:pPr>
      <w:ind w:left="1080" w:hanging="360"/>
      <w:contextualSpacing/>
    </w:pPr>
  </w:style>
  <w:style w:type="paragraph" w:styleId="13">
    <w:name w:val="List Number 2"/>
    <w:basedOn w:val="1"/>
    <w:unhideWhenUsed/>
    <w:uiPriority w:val="99"/>
    <w:pPr>
      <w:numPr>
        <w:ilvl w:val="0"/>
        <w:numId w:val="1"/>
      </w:numPr>
      <w:contextualSpacing/>
    </w:pPr>
  </w:style>
  <w:style w:type="paragraph" w:styleId="14">
    <w:name w:val="List Number"/>
    <w:basedOn w:val="1"/>
    <w:unhideWhenUsed/>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uiPriority w:val="99"/>
    <w:pPr>
      <w:numPr>
        <w:ilvl w:val="0"/>
        <w:numId w:val="3"/>
      </w:numPr>
      <w:contextualSpacing/>
    </w:pPr>
  </w:style>
  <w:style w:type="paragraph" w:styleId="17">
    <w:name w:val="Body Text 3"/>
    <w:basedOn w:val="1"/>
    <w:link w:val="146"/>
    <w:unhideWhenUsed/>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uiPriority w:val="99"/>
    <w:pPr>
      <w:numPr>
        <w:ilvl w:val="0"/>
        <w:numId w:val="6"/>
      </w:numPr>
      <w:contextualSpacing/>
    </w:pPr>
  </w:style>
  <w:style w:type="paragraph" w:styleId="24">
    <w:name w:val="footer"/>
    <w:basedOn w:val="1"/>
    <w:link w:val="136"/>
    <w:unhideWhenUsed/>
    <w:uiPriority w:val="99"/>
    <w:pPr>
      <w:tabs>
        <w:tab w:val="center" w:pos="4680"/>
        <w:tab w:val="right" w:pos="9360"/>
      </w:tabs>
      <w:spacing w:after="0" w:line="240" w:lineRule="auto"/>
    </w:pPr>
  </w:style>
  <w:style w:type="paragraph" w:styleId="25">
    <w:name w:val="header"/>
    <w:basedOn w:val="1"/>
    <w:link w:val="135"/>
    <w:unhideWhenUsed/>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34">
    <w:name w:val="Light Shading"/>
    <w:basedOn w:val="32"/>
    <w:qFormat/>
    <w:uiPriority w:val="60"/>
    <w:rPr>
      <w:color w:val="000000" w:themeColor="text1" w:themeShade="BF"/>
    </w:rPr>
    <w:tblPr>
      <w:tblBorders>
        <w:top w:val="single" w:color="000000" w:themeColor="text1" w:sz="8" w:space="0"/>
        <w:bottom w:val="single" w:color="000000" w:themeColor="text1" w:sz="8" w:space="0"/>
      </w:tblBorders>
      <w:tblLayout w:type="fixed"/>
    </w:tblPr>
    <w:tblStylePr w:type="fir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left w:val="nil"/>
          <w:right w:val="nil"/>
          <w:insideH w:val="nil"/>
          <w:insideV w:val="nil"/>
        </w:tcBorders>
        <w:shd w:val="clear" w:color="auto" w:fill="BFBFBF" w:themeFill="text1" w:themeFillTint="3F"/>
      </w:tcPr>
    </w:tblStylePr>
  </w:style>
  <w:style w:type="table" w:styleId="35">
    <w:name w:val="Light Shading Accent 1"/>
    <w:basedOn w:val="32"/>
    <w:qFormat/>
    <w:uiPriority w:val="60"/>
    <w:rPr>
      <w:color w:val="376092" w:themeColor="accent1" w:themeShade="BF"/>
    </w:rPr>
    <w:tblPr>
      <w:tblBorders>
        <w:top w:val="single" w:color="4F81BD" w:themeColor="accent1" w:sz="8" w:space="0"/>
        <w:bottom w:val="single" w:color="4F81BD" w:themeColor="accent1" w:sz="8" w:space="0"/>
      </w:tblBorders>
      <w:tblLayout w:type="fixed"/>
    </w:tblPr>
    <w:tblStylePr w:type="fir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left w:val="nil"/>
          <w:right w:val="nil"/>
          <w:insideH w:val="nil"/>
          <w:insideV w:val="nil"/>
        </w:tcBorders>
        <w:shd w:val="clear" w:color="auto" w:fill="D3DFEE" w:themeFill="accent1" w:themeFillTint="3F"/>
      </w:tcPr>
    </w:tblStylePr>
  </w:style>
  <w:style w:type="table" w:styleId="36">
    <w:name w:val="Light Shading Accent 2"/>
    <w:basedOn w:val="32"/>
    <w:qFormat/>
    <w:uiPriority w:val="60"/>
    <w:rPr>
      <w:color w:val="953735" w:themeColor="accent2" w:themeShade="BF"/>
    </w:rPr>
    <w:tblPr>
      <w:tblBorders>
        <w:top w:val="single" w:color="C0504D" w:themeColor="accent2" w:sz="8" w:space="0"/>
        <w:bottom w:val="single" w:color="C0504D" w:themeColor="accent2" w:sz="8" w:space="0"/>
      </w:tblBorders>
      <w:tblLayout w:type="fixed"/>
    </w:tblPr>
    <w:tblStylePr w:type="fir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left w:val="nil"/>
          <w:right w:val="nil"/>
          <w:insideH w:val="nil"/>
          <w:insideV w:val="nil"/>
        </w:tcBorders>
        <w:shd w:val="clear" w:color="auto" w:fill="EFD3D3" w:themeFill="accent2" w:themeFillTint="3F"/>
      </w:tcPr>
    </w:tblStylePr>
  </w:style>
  <w:style w:type="table" w:styleId="37">
    <w:name w:val="Light Shading Accent 3"/>
    <w:basedOn w:val="32"/>
    <w:qFormat/>
    <w:uiPriority w:val="60"/>
    <w:rPr>
      <w:color w:val="77933C" w:themeColor="accent3" w:themeShade="BF"/>
    </w:rPr>
    <w:tblPr>
      <w:tblBorders>
        <w:top w:val="single" w:color="9BBB59" w:themeColor="accent3" w:sz="8" w:space="0"/>
        <w:bottom w:val="single" w:color="9BBB59" w:themeColor="accent3" w:sz="8" w:space="0"/>
      </w:tblBorders>
      <w:tblLayout w:type="fixed"/>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table" w:styleId="38">
    <w:name w:val="Light Shading Accent 4"/>
    <w:basedOn w:val="32"/>
    <w:qFormat/>
    <w:uiPriority w:val="60"/>
    <w:rPr>
      <w:color w:val="604A7B" w:themeColor="accent4" w:themeShade="BF"/>
    </w:rPr>
    <w:tblPr>
      <w:tblBorders>
        <w:top w:val="single" w:color="8064A2" w:themeColor="accent4" w:sz="8" w:space="0"/>
        <w:bottom w:val="single" w:color="8064A2" w:themeColor="accent4" w:sz="8" w:space="0"/>
      </w:tblBorders>
      <w:tblLayout w:type="fixed"/>
    </w:tblPr>
    <w:tblStylePr w:type="fir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left w:val="nil"/>
          <w:right w:val="nil"/>
          <w:insideH w:val="nil"/>
          <w:insideV w:val="nil"/>
        </w:tcBorders>
        <w:shd w:val="clear" w:color="auto" w:fill="DFD8E8" w:themeFill="accent4" w:themeFillTint="3F"/>
      </w:tcPr>
    </w:tblStylePr>
  </w:style>
  <w:style w:type="table" w:styleId="39">
    <w:name w:val="Light Shading Accent 5"/>
    <w:basedOn w:val="32"/>
    <w:qFormat/>
    <w:uiPriority w:val="60"/>
    <w:rPr>
      <w:color w:val="31859C" w:themeColor="accent5" w:themeShade="BF"/>
    </w:rPr>
    <w:tblPr>
      <w:tblBorders>
        <w:top w:val="single" w:color="4BACC6" w:themeColor="accent5" w:sz="8" w:space="0"/>
        <w:bottom w:val="single" w:color="4BACC6" w:themeColor="accent5" w:sz="8" w:space="0"/>
      </w:tblBorders>
      <w:tblLayout w:type="fixed"/>
    </w:tblPr>
    <w:tblStylePr w:type="fir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left w:val="nil"/>
          <w:right w:val="nil"/>
          <w:insideH w:val="nil"/>
          <w:insideV w:val="nil"/>
        </w:tcBorders>
        <w:shd w:val="clear" w:color="auto" w:fill="D2EAF0" w:themeFill="accent5" w:themeFillTint="3F"/>
      </w:tcPr>
    </w:tblStylePr>
  </w:style>
  <w:style w:type="table" w:styleId="40">
    <w:name w:val="Light Shading Accent 6"/>
    <w:basedOn w:val="32"/>
    <w:qFormat/>
    <w:uiPriority w:val="60"/>
    <w:rPr>
      <w:color w:val="E46C0A" w:themeColor="accent6" w:themeShade="BF"/>
    </w:rPr>
    <w:tblPr>
      <w:tblBorders>
        <w:top w:val="single" w:color="F79646" w:themeColor="accent6" w:sz="8" w:space="0"/>
        <w:bottom w:val="single" w:color="F79646" w:themeColor="accent6" w:sz="8" w:space="0"/>
      </w:tblBorders>
      <w:tblLayout w:type="fixed"/>
    </w:tblPr>
    <w:tblStylePr w:type="fir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left w:val="nil"/>
          <w:right w:val="nil"/>
          <w:insideH w:val="nil"/>
          <w:insideV w:val="nil"/>
        </w:tcBorders>
        <w:shd w:val="clear" w:color="auto" w:fill="FDE5D1" w:themeFill="accent6" w:themeFillTint="3F"/>
      </w:tcPr>
    </w:tblStylePr>
  </w:style>
  <w:style w:type="table" w:styleId="41">
    <w:name w:val="Light List"/>
    <w:basedOn w:val="32"/>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000000" w:themeFill="text1"/>
      </w:tcPr>
    </w:tblStylePr>
    <w:tblStylePr w:type="lastRow">
      <w:pPr>
        <w:spacing w:before="0" w:after="0" w:line="240" w:lineRule="auto"/>
      </w:pPr>
      <w:rPr>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qFormat/>
    <w:uiPriority w:val="61"/>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F81BD" w:themeFill="accent1"/>
      </w:tcPr>
    </w:tblStylePr>
    <w:tblStylePr w:type="lastRow">
      <w:pPr>
        <w:spacing w:before="0" w:after="0" w:line="240" w:lineRule="auto"/>
      </w:pPr>
      <w:rPr>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qFormat/>
    <w:uiPriority w:val="61"/>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C0504D" w:themeFill="accent2"/>
      </w:tcPr>
    </w:tblStylePr>
    <w:tblStylePr w:type="lastRow">
      <w:pPr>
        <w:spacing w:before="0" w:after="0" w:line="240" w:lineRule="auto"/>
      </w:pPr>
      <w:rPr>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qFormat/>
    <w:uiPriority w:val="61"/>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9BBB59" w:themeFill="accent3"/>
      </w:tcPr>
    </w:tblStylePr>
    <w:tblStylePr w:type="lastRow">
      <w:pPr>
        <w:spacing w:before="0" w:after="0" w:line="240" w:lineRule="auto"/>
      </w:pPr>
      <w:rPr>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qFormat/>
    <w:uiPriority w:val="61"/>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8064A2" w:themeFill="accent4"/>
      </w:tcPr>
    </w:tblStylePr>
    <w:tblStylePr w:type="lastRow">
      <w:pPr>
        <w:spacing w:before="0" w:after="0" w:line="240" w:lineRule="auto"/>
      </w:pPr>
      <w:rPr>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qFormat/>
    <w:uiPriority w:val="61"/>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BACC6" w:themeFill="accent5"/>
      </w:tcPr>
    </w:tblStylePr>
    <w:tblStylePr w:type="lastRow">
      <w:pPr>
        <w:spacing w:before="0" w:after="0" w:line="240" w:lineRule="auto"/>
      </w:pPr>
      <w:rPr>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qFormat/>
    <w:uiPriority w:val="61"/>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F79646" w:themeFill="accent6"/>
      </w:tcPr>
    </w:tblStylePr>
    <w:tblStylePr w:type="lastRow">
      <w:pPr>
        <w:spacing w:before="0" w:after="0" w:line="240" w:lineRule="auto"/>
      </w:pPr>
      <w:rPr>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qFormat/>
    <w:uiPriority w:val="62"/>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qFormat/>
    <w:uiPriority w:val="62"/>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qFormat/>
    <w:uiPriority w:val="62"/>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qFormat/>
    <w:uiPriority w:val="62"/>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qFormat/>
    <w:uiPriority w:val="62"/>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qFormat/>
    <w:uiPriority w:val="62"/>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blLayout w:type="fixed"/>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BFBFBF" w:themeFill="text1" w:themeFillTint="3F"/>
      </w:tcPr>
    </w:tblStylePr>
    <w:tblStylePr w:type="band1Horz">
      <w:tblPr>
        <w:tblLayout w:type="fixed"/>
      </w:tblPr>
      <w:tcPr>
        <w:tcBorders>
          <w:insideH w:val="nil"/>
          <w:insideV w:val="nil"/>
        </w:tcBorders>
        <w:shd w:val="clear" w:color="auto" w:fill="BFBFBF" w:themeFill="text1" w:themeFillTint="3F"/>
      </w:tcPr>
    </w:tblStylePr>
    <w:tblStylePr w:type="band2Horz">
      <w:tblPr>
        <w:tblLayout w:type="fixed"/>
      </w:tblPr>
      <w:tcPr>
        <w:tcBorders>
          <w:insideH w:val="nil"/>
          <w:insideV w:val="nil"/>
        </w:tcBorders>
      </w:tcPr>
    </w:tblStylePr>
  </w:style>
  <w:style w:type="table" w:styleId="56">
    <w:name w:val="Medium Shading 1 Accent 1"/>
    <w:basedOn w:val="32"/>
    <w:qFormat/>
    <w:uiPriority w:val="63"/>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blLayout w:type="fixed"/>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3DFEE" w:themeFill="accent1" w:themeFillTint="3F"/>
      </w:tcPr>
    </w:tblStylePr>
    <w:tblStylePr w:type="band1Horz">
      <w:tblPr>
        <w:tblLayout w:type="fixed"/>
      </w:tblPr>
      <w:tcPr>
        <w:tcBorders>
          <w:insideH w:val="nil"/>
          <w:insideV w:val="nil"/>
        </w:tcBorders>
        <w:shd w:val="clear" w:color="auto" w:fill="D3DFEE" w:themeFill="accent1" w:themeFillTint="3F"/>
      </w:tcPr>
    </w:tblStylePr>
    <w:tblStylePr w:type="band2Horz">
      <w:tblPr>
        <w:tblLayout w:type="fixed"/>
      </w:tblPr>
      <w:tcPr>
        <w:tcBorders>
          <w:insideH w:val="nil"/>
          <w:insideV w:val="nil"/>
        </w:tcBorders>
      </w:tcPr>
    </w:tblStylePr>
  </w:style>
  <w:style w:type="table" w:styleId="57">
    <w:name w:val="Medium Shading 1 Accent 2"/>
    <w:basedOn w:val="32"/>
    <w:qFormat/>
    <w:uiPriority w:val="63"/>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blLayout w:type="fixed"/>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FD3D3" w:themeFill="accent2" w:themeFillTint="3F"/>
      </w:tcPr>
    </w:tblStylePr>
    <w:tblStylePr w:type="band1Horz">
      <w:tblPr>
        <w:tblLayout w:type="fixed"/>
      </w:tblPr>
      <w:tcPr>
        <w:tcBorders>
          <w:insideH w:val="nil"/>
          <w:insideV w:val="nil"/>
        </w:tcBorders>
        <w:shd w:val="clear" w:color="auto" w:fill="EFD3D3" w:themeFill="accent2" w:themeFillTint="3F"/>
      </w:tcPr>
    </w:tblStylePr>
    <w:tblStylePr w:type="band2Horz">
      <w:tblPr>
        <w:tblLayout w:type="fixed"/>
      </w:tblPr>
      <w:tcPr>
        <w:tcBorders>
          <w:insideH w:val="nil"/>
          <w:insideV w:val="nil"/>
        </w:tcBorders>
      </w:tcPr>
    </w:tblStylePr>
  </w:style>
  <w:style w:type="table" w:styleId="58">
    <w:name w:val="Medium Shading 1 Accent 3"/>
    <w:basedOn w:val="32"/>
    <w:qFormat/>
    <w:uiPriority w:val="63"/>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blLayout w:type="fixed"/>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6EED5" w:themeFill="accent3" w:themeFillTint="3F"/>
      </w:tcPr>
    </w:tblStylePr>
    <w:tblStylePr w:type="band1Horz">
      <w:tblPr>
        <w:tblLayout w:type="fixed"/>
      </w:tblPr>
      <w:tcPr>
        <w:tcBorders>
          <w:insideH w:val="nil"/>
          <w:insideV w:val="nil"/>
        </w:tcBorders>
        <w:shd w:val="clear" w:color="auto" w:fill="E6EED5" w:themeFill="accent3" w:themeFillTint="3F"/>
      </w:tcPr>
    </w:tblStylePr>
    <w:tblStylePr w:type="band2Horz">
      <w:tblPr>
        <w:tblLayout w:type="fixed"/>
      </w:tblPr>
      <w:tcPr>
        <w:tcBorders>
          <w:insideH w:val="nil"/>
          <w:insideV w:val="nil"/>
        </w:tcBorders>
      </w:tcPr>
    </w:tblStylePr>
  </w:style>
  <w:style w:type="table" w:styleId="59">
    <w:name w:val="Medium Shading 1 Accent 4"/>
    <w:basedOn w:val="32"/>
    <w:qFormat/>
    <w:uiPriority w:val="63"/>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blLayout w:type="fixed"/>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FD8E8" w:themeFill="accent4" w:themeFillTint="3F"/>
      </w:tcPr>
    </w:tblStylePr>
    <w:tblStylePr w:type="band1Horz">
      <w:tblPr>
        <w:tblLayout w:type="fixed"/>
      </w:tblPr>
      <w:tcPr>
        <w:tcBorders>
          <w:insideH w:val="nil"/>
          <w:insideV w:val="nil"/>
        </w:tcBorders>
        <w:shd w:val="clear" w:color="auto" w:fill="DFD8E8" w:themeFill="accent4" w:themeFillTint="3F"/>
      </w:tcPr>
    </w:tblStylePr>
    <w:tblStylePr w:type="band2Horz">
      <w:tblPr>
        <w:tblLayout w:type="fixed"/>
      </w:tblPr>
      <w:tcPr>
        <w:tcBorders>
          <w:insideH w:val="nil"/>
          <w:insideV w:val="nil"/>
        </w:tcBorders>
      </w:tcPr>
    </w:tblStylePr>
  </w:style>
  <w:style w:type="table" w:styleId="60">
    <w:name w:val="Medium Shading 1 Accent 5"/>
    <w:basedOn w:val="32"/>
    <w:qFormat/>
    <w:uiPriority w:val="63"/>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blLayout w:type="fixed"/>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2EAF0" w:themeFill="accent5" w:themeFillTint="3F"/>
      </w:tcPr>
    </w:tblStylePr>
    <w:tblStylePr w:type="band1Horz">
      <w:tblPr>
        <w:tblLayout w:type="fixed"/>
      </w:tblPr>
      <w:tcPr>
        <w:tcBorders>
          <w:insideH w:val="nil"/>
          <w:insideV w:val="nil"/>
        </w:tcBorders>
        <w:shd w:val="clear" w:color="auto" w:fill="D2EAF0" w:themeFill="accent5" w:themeFillTint="3F"/>
      </w:tcPr>
    </w:tblStylePr>
    <w:tblStylePr w:type="band2Horz">
      <w:tblPr>
        <w:tblLayout w:type="fixed"/>
      </w:tblPr>
      <w:tcPr>
        <w:tcBorders>
          <w:insideH w:val="nil"/>
          <w:insideV w:val="nil"/>
        </w:tcBorders>
      </w:tcPr>
    </w:tblStylePr>
  </w:style>
  <w:style w:type="table" w:styleId="61">
    <w:name w:val="Medium Shading 1 Accent 6"/>
    <w:basedOn w:val="32"/>
    <w:qFormat/>
    <w:uiPriority w:val="63"/>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blLayout w:type="fixed"/>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FDE5D1" w:themeFill="accent6" w:themeFillTint="3F"/>
      </w:tcPr>
    </w:tblStylePr>
    <w:tblStylePr w:type="band1Horz">
      <w:tblPr>
        <w:tblLayout w:type="fixed"/>
      </w:tblPr>
      <w:tcPr>
        <w:tcBorders>
          <w:insideH w:val="nil"/>
          <w:insideV w:val="nil"/>
        </w:tcBorders>
        <w:shd w:val="clear" w:color="auto" w:fill="FDE5D1" w:themeFill="accent6" w:themeFillTint="3F"/>
      </w:tcPr>
    </w:tblStylePr>
    <w:tblStylePr w:type="band2Horz">
      <w:tblPr>
        <w:tblLayout w:type="fixed"/>
      </w:tblPr>
      <w:tcPr>
        <w:tcBorders>
          <w:insideH w:val="nil"/>
          <w:insideV w:val="nil"/>
        </w:tcBorders>
      </w:tcPr>
    </w:tblStylePr>
  </w:style>
  <w:style w:type="table" w:styleId="62">
    <w:name w:val="Medium Shading 2"/>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000000" w:themeFill="tex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F81BD" w:themeFill="accen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C0504D" w:themeFill="accent2"/>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9BBB59" w:themeFill="accent3"/>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8064A2" w:themeFill="accent4"/>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BACC6" w:themeFill="accent5"/>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F79646" w:themeFill="accent6"/>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9">
    <w:name w:val="Medium List 1"/>
    <w:basedOn w:val="32"/>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blLayout w:type="fixed"/>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blLayout w:type="fixed"/>
      </w:tblPr>
      <w:tcPr>
        <w:tcBorders>
          <w:top w:val="single" w:color="000000" w:themeColor="text1" w:sz="8" w:space="0"/>
          <w:bottom w:val="single" w:color="000000" w:themeColor="text1" w:sz="8" w:space="0"/>
        </w:tcBorders>
      </w:tcPr>
    </w:tblStylePr>
    <w:tblStylePr w:type="band1Vert">
      <w:tblPr>
        <w:tblLayout w:type="fixed"/>
      </w:tblPr>
      <w:tcPr>
        <w:shd w:val="clear" w:color="auto" w:fill="BFBFBF" w:themeFill="text1" w:themeFillTint="3F"/>
      </w:tcPr>
    </w:tblStylePr>
    <w:tblStylePr w:type="band1Horz">
      <w:tblPr>
        <w:tblLayout w:type="fixed"/>
      </w:tblPr>
      <w:tcPr>
        <w:shd w:val="clear" w:color="auto" w:fill="BFBFBF" w:themeFill="text1" w:themeFillTint="3F"/>
      </w:tcPr>
    </w:tblStylePr>
  </w:style>
  <w:style w:type="table" w:styleId="70">
    <w:name w:val="Medium List 1 Accent 1"/>
    <w:basedOn w:val="32"/>
    <w:qFormat/>
    <w:uiPriority w:val="65"/>
    <w:rPr>
      <w:color w:val="000000" w:themeColor="text1"/>
      <w14:textFill>
        <w14:solidFill>
          <w14:schemeClr w14:val="tx1"/>
        </w14:solidFill>
      </w14:textFill>
    </w:rPr>
    <w:tblPr>
      <w:tblBorders>
        <w:top w:val="single" w:color="4F81BD" w:themeColor="accent1" w:sz="8" w:space="0"/>
        <w:bottom w:val="single" w:color="4F81BD" w:themeColor="accent1"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blLayout w:type="fixed"/>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blLayout w:type="fixed"/>
      </w:tblPr>
      <w:tcPr>
        <w:tcBorders>
          <w:top w:val="single" w:color="4F81BD" w:themeColor="accent1" w:sz="8" w:space="0"/>
          <w:bottom w:val="single" w:color="4F81BD" w:themeColor="accent1" w:sz="8" w:space="0"/>
        </w:tcBorders>
      </w:tcPr>
    </w:tblStylePr>
    <w:tblStylePr w:type="band1Vert">
      <w:tblPr>
        <w:tblLayout w:type="fixed"/>
      </w:tblPr>
      <w:tcPr>
        <w:shd w:val="clear" w:color="auto" w:fill="D3DFEE" w:themeFill="accent1" w:themeFillTint="3F"/>
      </w:tcPr>
    </w:tblStylePr>
    <w:tblStylePr w:type="band1Horz">
      <w:tblPr>
        <w:tblLayout w:type="fixed"/>
      </w:tblPr>
      <w:tcPr>
        <w:shd w:val="clear" w:color="auto" w:fill="D3DFEE" w:themeFill="accent1" w:themeFillTint="3F"/>
      </w:tcPr>
    </w:tblStylePr>
  </w:style>
  <w:style w:type="table" w:styleId="71">
    <w:name w:val="Medium List 1 Accent 2"/>
    <w:basedOn w:val="32"/>
    <w:qFormat/>
    <w:uiPriority w:val="65"/>
    <w:rPr>
      <w:color w:val="000000" w:themeColor="text1"/>
      <w14:textFill>
        <w14:solidFill>
          <w14:schemeClr w14:val="tx1"/>
        </w14:solidFill>
      </w14:textFill>
    </w:rPr>
    <w:tblPr>
      <w:tblBorders>
        <w:top w:val="single" w:color="C0504D" w:themeColor="accent2" w:sz="8" w:space="0"/>
        <w:bottom w:val="single" w:color="C0504D" w:themeColor="accent2"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blLayout w:type="fixed"/>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blLayout w:type="fixed"/>
      </w:tblPr>
      <w:tcPr>
        <w:tcBorders>
          <w:top w:val="single" w:color="C0504D" w:themeColor="accent2" w:sz="8" w:space="0"/>
          <w:bottom w:val="single" w:color="C0504D" w:themeColor="accent2" w:sz="8" w:space="0"/>
        </w:tcBorders>
      </w:tcPr>
    </w:tblStylePr>
    <w:tblStylePr w:type="band1Vert">
      <w:tblPr>
        <w:tblLayout w:type="fixed"/>
      </w:tblPr>
      <w:tcPr>
        <w:shd w:val="clear" w:color="auto" w:fill="EFD3D3" w:themeFill="accent2" w:themeFillTint="3F"/>
      </w:tcPr>
    </w:tblStylePr>
    <w:tblStylePr w:type="band1Horz">
      <w:tblPr>
        <w:tblLayout w:type="fixed"/>
      </w:tblPr>
      <w:tcPr>
        <w:shd w:val="clear" w:color="auto" w:fill="EFD3D3" w:themeFill="accent2" w:themeFillTint="3F"/>
      </w:tcPr>
    </w:tblStylePr>
  </w:style>
  <w:style w:type="table" w:styleId="72">
    <w:name w:val="Medium List 1 Accent 3"/>
    <w:basedOn w:val="32"/>
    <w:qFormat/>
    <w:uiPriority w:val="65"/>
    <w:rPr>
      <w:color w:val="000000" w:themeColor="text1"/>
      <w14:textFill>
        <w14:solidFill>
          <w14:schemeClr w14:val="tx1"/>
        </w14:solidFill>
      </w14:textFill>
    </w:rPr>
    <w:tblPr>
      <w:tblBorders>
        <w:top w:val="single" w:color="9BBB59" w:themeColor="accent3" w:sz="8" w:space="0"/>
        <w:bottom w:val="single" w:color="9BBB59" w:themeColor="accent3"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blLayout w:type="fixed"/>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blLayout w:type="fixed"/>
      </w:tblPr>
      <w:tcPr>
        <w:tcBorders>
          <w:top w:val="single" w:color="9BBB59" w:themeColor="accent3" w:sz="8" w:space="0"/>
          <w:bottom w:val="single" w:color="9BBB59" w:themeColor="accent3" w:sz="8" w:space="0"/>
        </w:tcBorders>
      </w:tcPr>
    </w:tblStylePr>
    <w:tblStylePr w:type="band1Vert">
      <w:tblPr>
        <w:tblLayout w:type="fixed"/>
      </w:tblPr>
      <w:tcPr>
        <w:shd w:val="clear" w:color="auto" w:fill="E6EED5" w:themeFill="accent3" w:themeFillTint="3F"/>
      </w:tcPr>
    </w:tblStylePr>
    <w:tblStylePr w:type="band1Horz">
      <w:tblPr>
        <w:tblLayout w:type="fixed"/>
      </w:tblPr>
      <w:tcPr>
        <w:shd w:val="clear" w:color="auto" w:fill="E6EED5" w:themeFill="accent3" w:themeFillTint="3F"/>
      </w:tcPr>
    </w:tblStylePr>
  </w:style>
  <w:style w:type="table" w:styleId="73">
    <w:name w:val="Medium List 1 Accent 4"/>
    <w:basedOn w:val="32"/>
    <w:qFormat/>
    <w:uiPriority w:val="65"/>
    <w:rPr>
      <w:color w:val="000000" w:themeColor="text1"/>
      <w14:textFill>
        <w14:solidFill>
          <w14:schemeClr w14:val="tx1"/>
        </w14:solidFill>
      </w14:textFill>
    </w:rPr>
    <w:tblPr>
      <w:tblBorders>
        <w:top w:val="single" w:color="8064A2" w:themeColor="accent4" w:sz="8" w:space="0"/>
        <w:bottom w:val="single" w:color="8064A2" w:themeColor="accent4"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blLayout w:type="fixed"/>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blLayout w:type="fixed"/>
      </w:tblPr>
      <w:tcPr>
        <w:tcBorders>
          <w:top w:val="single" w:color="8064A2" w:themeColor="accent4" w:sz="8" w:space="0"/>
          <w:bottom w:val="single" w:color="8064A2" w:themeColor="accent4" w:sz="8" w:space="0"/>
        </w:tcBorders>
      </w:tcPr>
    </w:tblStylePr>
    <w:tblStylePr w:type="band1Vert">
      <w:tblPr>
        <w:tblLayout w:type="fixed"/>
      </w:tblPr>
      <w:tcPr>
        <w:shd w:val="clear" w:color="auto" w:fill="DFD8E8" w:themeFill="accent4" w:themeFillTint="3F"/>
      </w:tcPr>
    </w:tblStylePr>
    <w:tblStylePr w:type="band1Horz">
      <w:tblPr>
        <w:tblLayout w:type="fixed"/>
      </w:tblPr>
      <w:tcPr>
        <w:shd w:val="clear" w:color="auto" w:fill="DFD8E8" w:themeFill="accent4" w:themeFillTint="3F"/>
      </w:tcPr>
    </w:tblStylePr>
  </w:style>
  <w:style w:type="table" w:styleId="74">
    <w:name w:val="Medium List 1 Accent 5"/>
    <w:basedOn w:val="32"/>
    <w:qFormat/>
    <w:uiPriority w:val="65"/>
    <w:rPr>
      <w:color w:val="000000" w:themeColor="text1"/>
      <w14:textFill>
        <w14:solidFill>
          <w14:schemeClr w14:val="tx1"/>
        </w14:solidFill>
      </w14:textFill>
    </w:rPr>
    <w:tblPr>
      <w:tblBorders>
        <w:top w:val="single" w:color="4BACC6" w:themeColor="accent5" w:sz="8" w:space="0"/>
        <w:bottom w:val="single" w:color="4BACC6" w:themeColor="accent5"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blLayout w:type="fixed"/>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blLayout w:type="fixed"/>
      </w:tblPr>
      <w:tcPr>
        <w:tcBorders>
          <w:top w:val="single" w:color="4BACC6" w:themeColor="accent5" w:sz="8" w:space="0"/>
          <w:bottom w:val="single" w:color="4BACC6" w:themeColor="accent5" w:sz="8" w:space="0"/>
        </w:tcBorders>
      </w:tcPr>
    </w:tblStylePr>
    <w:tblStylePr w:type="band1Vert">
      <w:tblPr>
        <w:tblLayout w:type="fixed"/>
      </w:tblPr>
      <w:tcPr>
        <w:shd w:val="clear" w:color="auto" w:fill="D2EAF0" w:themeFill="accent5" w:themeFillTint="3F"/>
      </w:tcPr>
    </w:tblStylePr>
    <w:tblStylePr w:type="band1Horz">
      <w:tblPr>
        <w:tblLayout w:type="fixed"/>
      </w:tblPr>
      <w:tcPr>
        <w:shd w:val="clear" w:color="auto" w:fill="D2EAF0" w:themeFill="accent5" w:themeFillTint="3F"/>
      </w:tcPr>
    </w:tblStylePr>
  </w:style>
  <w:style w:type="table" w:styleId="75">
    <w:name w:val="Medium List 1 Accent 6"/>
    <w:basedOn w:val="32"/>
    <w:qFormat/>
    <w:uiPriority w:val="65"/>
    <w:rPr>
      <w:color w:val="000000" w:themeColor="text1"/>
      <w14:textFill>
        <w14:solidFill>
          <w14:schemeClr w14:val="tx1"/>
        </w14:solidFill>
      </w14:textFill>
    </w:rPr>
    <w:tblPr>
      <w:tblBorders>
        <w:top w:val="single" w:color="F79646" w:themeColor="accent6" w:sz="8" w:space="0"/>
        <w:bottom w:val="single" w:color="F79646" w:themeColor="accent6"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blLayout w:type="fixed"/>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blLayout w:type="fixed"/>
      </w:tblPr>
      <w:tcPr>
        <w:tcBorders>
          <w:top w:val="single" w:color="F79646" w:themeColor="accent6" w:sz="8" w:space="0"/>
          <w:bottom w:val="single" w:color="F79646" w:themeColor="accent6" w:sz="8" w:space="0"/>
        </w:tcBorders>
      </w:tcPr>
    </w:tblStylePr>
    <w:tblStylePr w:type="band1Vert">
      <w:tblPr>
        <w:tblLayout w:type="fixed"/>
      </w:tblPr>
      <w:tcPr>
        <w:shd w:val="clear" w:color="auto" w:fill="FDE5D1" w:themeFill="accent6" w:themeFillTint="3F"/>
      </w:tcPr>
    </w:tblStylePr>
    <w:tblStylePr w:type="band1Horz">
      <w:tblPr>
        <w:tblLayout w:type="fixed"/>
      </w:tblPr>
      <w:tcPr>
        <w:shd w:val="clear" w:color="auto" w:fill="FDE5D1" w:themeFill="accent6" w:themeFillTint="3F"/>
      </w:tcPr>
    </w:tblStylePr>
  </w:style>
  <w:style w:type="table" w:styleId="76">
    <w:name w:val="Medium List 2"/>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Pr>
    <w:tblStylePr w:type="firstRow">
      <w:rPr>
        <w:sz w:val="24"/>
        <w:szCs w:val="24"/>
      </w:rPr>
      <w:tblPr>
        <w:tblLayout w:type="fixed"/>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blLayout w:type="fixed"/>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blLayout w:type="fixed"/>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top w:val="nil"/>
          <w:bottom w:val="nil"/>
          <w:insideH w:val="nil"/>
          <w:insideV w:val="nil"/>
        </w:tcBorders>
        <w:shd w:val="clear" w:color="auto" w:fill="BFBFBF" w:themeFill="tex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7">
    <w:name w:val="Medium List 2 Accent 1"/>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Pr>
    <w:tblStylePr w:type="firstRow">
      <w:rPr>
        <w:sz w:val="24"/>
        <w:szCs w:val="24"/>
      </w:rPr>
      <w:tblPr>
        <w:tblLayout w:type="fixed"/>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blLayout w:type="fixed"/>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blLayout w:type="fixed"/>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top w:val="nil"/>
          <w:bottom w:val="nil"/>
          <w:insideH w:val="nil"/>
          <w:insideV w:val="nil"/>
        </w:tcBorders>
        <w:shd w:val="clear" w:color="auto" w:fill="D3DFEE" w:themeFill="accen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8">
    <w:name w:val="Medium List 2 Accent 2"/>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Pr>
    <w:tblStylePr w:type="firstRow">
      <w:rPr>
        <w:sz w:val="24"/>
        <w:szCs w:val="24"/>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blLayout w:type="fixed"/>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blLayout w:type="fixed"/>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top w:val="nil"/>
          <w:bottom w:val="nil"/>
          <w:insideH w:val="nil"/>
          <w:insideV w:val="nil"/>
        </w:tcBorders>
        <w:shd w:val="clear" w:color="auto" w:fill="EFD3D3" w:themeFill="accent2"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9">
    <w:name w:val="Medium List 2 Accent 3"/>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Pr>
    <w:tblStylePr w:type="firstRow">
      <w:rPr>
        <w:sz w:val="24"/>
        <w:szCs w:val="24"/>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blLayout w:type="fixed"/>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blLayout w:type="fixed"/>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top w:val="nil"/>
          <w:bottom w:val="nil"/>
          <w:insideH w:val="nil"/>
          <w:insideV w:val="nil"/>
        </w:tcBorders>
        <w:shd w:val="clear" w:color="auto" w:fill="E6EED5" w:themeFill="accent3"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0">
    <w:name w:val="Medium List 2 Accent 4"/>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Pr>
    <w:tblStylePr w:type="firstRow">
      <w:rPr>
        <w:sz w:val="24"/>
        <w:szCs w:val="24"/>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blLayout w:type="fixed"/>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blLayout w:type="fixed"/>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top w:val="nil"/>
          <w:bottom w:val="nil"/>
          <w:insideH w:val="nil"/>
          <w:insideV w:val="nil"/>
        </w:tcBorders>
        <w:shd w:val="clear" w:color="auto" w:fill="DFD8E8" w:themeFill="accent4"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1">
    <w:name w:val="Medium List 2 Accent 5"/>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Pr>
    <w:tblStylePr w:type="firstRow">
      <w:rPr>
        <w:sz w:val="24"/>
        <w:szCs w:val="24"/>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blLayout w:type="fixed"/>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blLayout w:type="fixed"/>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top w:val="nil"/>
          <w:bottom w:val="nil"/>
          <w:insideH w:val="nil"/>
          <w:insideV w:val="nil"/>
        </w:tcBorders>
        <w:shd w:val="clear" w:color="auto" w:fill="D2EAF0" w:themeFill="accent5"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2">
    <w:name w:val="Medium List 2 Accent 6"/>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Pr>
    <w:tblStylePr w:type="firstRow">
      <w:rPr>
        <w:sz w:val="24"/>
        <w:szCs w:val="24"/>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blLayout w:type="fixed"/>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blLayout w:type="fixed"/>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top w:val="nil"/>
          <w:bottom w:val="nil"/>
          <w:insideH w:val="nil"/>
          <w:insideV w:val="nil"/>
        </w:tcBorders>
        <w:shd w:val="clear" w:color="auto" w:fill="FDE5D1" w:themeFill="accent6"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3">
    <w:name w:val="Medium Grid 1"/>
    <w:basedOn w:val="32"/>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Layout w:type="fixed"/>
    </w:tblPr>
    <w:tcPr>
      <w:shd w:val="clear" w:color="auto" w:fill="BFBFBF" w:themeFill="text1" w:themeFillTint="3F"/>
    </w:tcPr>
    <w:tblStylePr w:type="firstRow">
      <w:rPr>
        <w:b/>
        <w:bCs/>
      </w:rPr>
    </w:tblStylePr>
    <w:tblStylePr w:type="lastRow">
      <w:rPr>
        <w:b/>
        <w:bCs/>
      </w:rPr>
      <w:tblPr>
        <w:tblLayout w:type="fixed"/>
      </w:tblPr>
      <w:tcPr>
        <w:tcBorders>
          <w:top w:val="single" w:color="3F3F3F" w:themeColor="text1" w:themeTint="BF" w:sz="18" w:space="0"/>
        </w:tcBorders>
      </w:tcPr>
    </w:tblStylePr>
    <w:tblStylePr w:type="firstCol">
      <w:rPr>
        <w:b/>
        <w:bCs/>
      </w:rPr>
    </w:tblStylePr>
    <w:tblStylePr w:type="lastCol">
      <w:rPr>
        <w:b/>
        <w:bCs/>
      </w:r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84">
    <w:name w:val="Medium Grid 1 Accent 1"/>
    <w:basedOn w:val="32"/>
    <w:qFormat/>
    <w:uiPriority w:val="67"/>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Layout w:type="fixed"/>
    </w:tblPr>
    <w:tcPr>
      <w:shd w:val="clear" w:color="auto" w:fill="D3DFEE" w:themeFill="accent1" w:themeFillTint="3F"/>
    </w:tcPr>
    <w:tblStylePr w:type="firstRow">
      <w:rPr>
        <w:b/>
        <w:bCs/>
      </w:rPr>
    </w:tblStylePr>
    <w:tblStylePr w:type="lastRow">
      <w:rPr>
        <w:b/>
        <w:bCs/>
      </w:rPr>
      <w:tblPr>
        <w:tblLayout w:type="fixed"/>
      </w:tblPr>
      <w:tcPr>
        <w:tcBorders>
          <w:top w:val="single" w:color="7BA0CD" w:themeColor="accent1" w:themeTint="BF" w:sz="18" w:space="0"/>
        </w:tcBorders>
      </w:tcPr>
    </w:tblStylePr>
    <w:tblStylePr w:type="firstCol">
      <w:rPr>
        <w:b/>
        <w:bCs/>
      </w:rPr>
    </w:tblStylePr>
    <w:tblStylePr w:type="lastCol">
      <w:rPr>
        <w:b/>
        <w:bCs/>
      </w:r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85">
    <w:name w:val="Medium Grid 1 Accent 2"/>
    <w:basedOn w:val="32"/>
    <w:uiPriority w:val="67"/>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Layout w:type="fixed"/>
    </w:tblPr>
    <w:tcPr>
      <w:shd w:val="clear" w:color="auto" w:fill="EFD3D3" w:themeFill="accent2" w:themeFillTint="3F"/>
    </w:tcPr>
    <w:tblStylePr w:type="firstRow">
      <w:rPr>
        <w:b/>
        <w:bCs/>
      </w:rPr>
    </w:tblStylePr>
    <w:tblStylePr w:type="lastRow">
      <w:rPr>
        <w:b/>
        <w:bCs/>
      </w:rPr>
      <w:tblPr>
        <w:tblLayout w:type="fixed"/>
      </w:tblPr>
      <w:tcPr>
        <w:tcBorders>
          <w:top w:val="single" w:color="CF7B79" w:themeColor="accent2" w:themeTint="BF" w:sz="18" w:space="0"/>
        </w:tcBorders>
      </w:tcPr>
    </w:tblStylePr>
    <w:tblStylePr w:type="firstCol">
      <w:rPr>
        <w:b/>
        <w:bCs/>
      </w:rPr>
    </w:tblStylePr>
    <w:tblStylePr w:type="lastCol">
      <w:rPr>
        <w:b/>
        <w:bCs/>
      </w:r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86">
    <w:name w:val="Medium Grid 1 Accent 3"/>
    <w:basedOn w:val="32"/>
    <w:qFormat/>
    <w:uiPriority w:val="67"/>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Layout w:type="fixed"/>
    </w:tblPr>
    <w:tcPr>
      <w:shd w:val="clear" w:color="auto" w:fill="E6EED5" w:themeFill="accent3" w:themeFillTint="3F"/>
    </w:tcPr>
    <w:tblStylePr w:type="firstRow">
      <w:rPr>
        <w:b/>
        <w:bCs/>
      </w:rPr>
    </w:tblStylePr>
    <w:tblStylePr w:type="lastRow">
      <w:rPr>
        <w:b/>
        <w:bCs/>
      </w:rPr>
      <w:tblPr>
        <w:tblLayout w:type="fixed"/>
      </w:tblPr>
      <w:tcPr>
        <w:tcBorders>
          <w:top w:val="single" w:color="B4CC82" w:themeColor="accent3" w:themeTint="BF" w:sz="18" w:space="0"/>
        </w:tcBorders>
      </w:tcPr>
    </w:tblStylePr>
    <w:tblStylePr w:type="firstCol">
      <w:rPr>
        <w:b/>
        <w:bCs/>
      </w:rPr>
    </w:tblStylePr>
    <w:tblStylePr w:type="lastCol">
      <w:rPr>
        <w:b/>
        <w:bCs/>
      </w:r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87">
    <w:name w:val="Medium Grid 1 Accent 4"/>
    <w:basedOn w:val="32"/>
    <w:qFormat/>
    <w:uiPriority w:val="67"/>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Layout w:type="fixed"/>
    </w:tblPr>
    <w:tcPr>
      <w:shd w:val="clear" w:color="auto" w:fill="DFD8E8" w:themeFill="accent4" w:themeFillTint="3F"/>
    </w:tcPr>
    <w:tblStylePr w:type="firstRow">
      <w:rPr>
        <w:b/>
        <w:bCs/>
      </w:rPr>
    </w:tblStylePr>
    <w:tblStylePr w:type="lastRow">
      <w:rPr>
        <w:b/>
        <w:bCs/>
      </w:rPr>
      <w:tblPr>
        <w:tblLayout w:type="fixed"/>
      </w:tblPr>
      <w:tcPr>
        <w:tcBorders>
          <w:top w:val="single" w:color="9F8AB9" w:themeColor="accent4" w:themeTint="BF" w:sz="18" w:space="0"/>
        </w:tcBorders>
      </w:tcPr>
    </w:tblStylePr>
    <w:tblStylePr w:type="firstCol">
      <w:rPr>
        <w:b/>
        <w:bCs/>
      </w:rPr>
    </w:tblStylePr>
    <w:tblStylePr w:type="lastCol">
      <w:rPr>
        <w:b/>
        <w:bCs/>
      </w:r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88">
    <w:name w:val="Medium Grid 1 Accent 5"/>
    <w:basedOn w:val="32"/>
    <w:qFormat/>
    <w:uiPriority w:val="67"/>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Layout w:type="fixed"/>
    </w:tblPr>
    <w:tcPr>
      <w:shd w:val="clear" w:color="auto" w:fill="D2EAF0" w:themeFill="accent5" w:themeFillTint="3F"/>
    </w:tcPr>
    <w:tblStylePr w:type="firstRow">
      <w:rPr>
        <w:b/>
        <w:bCs/>
      </w:rPr>
    </w:tblStylePr>
    <w:tblStylePr w:type="lastRow">
      <w:rPr>
        <w:b/>
        <w:bCs/>
      </w:rPr>
      <w:tblPr>
        <w:tblLayout w:type="fixed"/>
      </w:tblPr>
      <w:tcPr>
        <w:tcBorders>
          <w:top w:val="single" w:color="78C0D4" w:themeColor="accent5" w:themeTint="BF" w:sz="18" w:space="0"/>
        </w:tcBorders>
      </w:tcPr>
    </w:tblStylePr>
    <w:tblStylePr w:type="firstCol">
      <w:rPr>
        <w:b/>
        <w:bCs/>
      </w:rPr>
    </w:tblStylePr>
    <w:tblStylePr w:type="lastCol">
      <w:rPr>
        <w:b/>
        <w:bCs/>
      </w:r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89">
    <w:name w:val="Medium Grid 1 Accent 6"/>
    <w:basedOn w:val="32"/>
    <w:qFormat/>
    <w:uiPriority w:val="67"/>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Layout w:type="fixed"/>
    </w:tblPr>
    <w:tcPr>
      <w:shd w:val="clear" w:color="auto" w:fill="FDE5D1" w:themeFill="accent6" w:themeFillTint="3F"/>
    </w:tcPr>
    <w:tblStylePr w:type="firstRow">
      <w:rPr>
        <w:b/>
        <w:bCs/>
      </w:rPr>
    </w:tblStylePr>
    <w:tblStylePr w:type="lastRow">
      <w:rPr>
        <w:b/>
        <w:bCs/>
      </w:rPr>
      <w:tblPr>
        <w:tblLayout w:type="fixed"/>
      </w:tblPr>
      <w:tcPr>
        <w:tcBorders>
          <w:top w:val="single" w:color="F9B074" w:themeColor="accent6" w:themeTint="BF" w:sz="18" w:space="0"/>
        </w:tcBorders>
      </w:tcPr>
    </w:tblStylePr>
    <w:tblStylePr w:type="firstCol">
      <w:rPr>
        <w:b/>
        <w:bCs/>
      </w:rPr>
    </w:tblStylePr>
    <w:tblStylePr w:type="lastCol">
      <w:rPr>
        <w:b/>
        <w:bCs/>
      </w:r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table" w:styleId="90">
    <w:name w:val="Medium Grid 2"/>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Pr>
    <w:tcPr>
      <w:shd w:val="clear" w:color="auto" w:fill="BFBFBF" w:themeFill="text1" w:themeFillTint="3F"/>
    </w:tcPr>
    <w:tblStylePr w:type="firstRow">
      <w:rPr>
        <w:b/>
        <w:bCs/>
        <w:color w:val="000000" w:themeColor="text1"/>
        <w14:textFill>
          <w14:solidFill>
            <w14:schemeClr w14:val="tx1"/>
          </w14:solidFill>
        </w14:textFill>
      </w:rPr>
      <w:tblPr>
        <w:tblLayout w:type="fixed"/>
      </w:tblPr>
      <w:tcPr>
        <w:shd w:val="clear" w:color="auto" w:fill="E5E5E5" w:themeFill="tex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CCCCCC" w:themeFill="text1" w:themeFillTint="33"/>
      </w:tcPr>
    </w:tblStylePr>
    <w:tblStylePr w:type="band1Vert">
      <w:tblPr>
        <w:tblLayout w:type="fixed"/>
      </w:tblPr>
      <w:tcPr>
        <w:shd w:val="clear" w:color="auto" w:fill="7F7F7F" w:themeFill="text1" w:themeFillTint="7F"/>
      </w:tcPr>
    </w:tblStylePr>
    <w:tblStylePr w:type="band1Horz">
      <w:tblPr>
        <w:tblLayout w:type="fixed"/>
      </w:tblPr>
      <w:tcPr>
        <w:tcBorders>
          <w:insideH w:val="single" w:sz="6" w:space="0"/>
          <w:insideV w:val="single" w:sz="6" w:space="0"/>
        </w:tcBorders>
        <w:shd w:val="clear" w:color="auto" w:fill="7F7F7F" w:themeFill="text1" w:themeFillTint="7F"/>
      </w:tcPr>
    </w:tblStylePr>
    <w:tblStylePr w:type="nwCell">
      <w:tblPr>
        <w:tblLayout w:type="fixed"/>
      </w:tblPr>
      <w:tcPr>
        <w:shd w:val="clear" w:color="auto" w:fill="FFFFFF" w:themeFill="background1"/>
      </w:tcPr>
    </w:tblStylePr>
  </w:style>
  <w:style w:type="table" w:styleId="91">
    <w:name w:val="Medium Grid 2 Accent 1"/>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Pr>
    <w:tcPr>
      <w:shd w:val="clear" w:color="auto" w:fill="D3DFEE" w:themeFill="accent1" w:themeFillTint="3F"/>
    </w:tcPr>
    <w:tblStylePr w:type="firstRow">
      <w:rPr>
        <w:b/>
        <w:bCs/>
        <w:color w:val="000000" w:themeColor="text1"/>
        <w14:textFill>
          <w14:solidFill>
            <w14:schemeClr w14:val="tx1"/>
          </w14:solidFill>
        </w14:textFill>
      </w:rPr>
      <w:tblPr>
        <w:tblLayout w:type="fixed"/>
      </w:tblPr>
      <w:tcPr>
        <w:shd w:val="clear" w:color="auto" w:fill="EDF2F8" w:themeFill="accen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BE5F1" w:themeFill="accent1" w:themeFillTint="33"/>
      </w:tcPr>
    </w:tblStylePr>
    <w:tblStylePr w:type="band1Vert">
      <w:tblPr>
        <w:tblLayout w:type="fixed"/>
      </w:tblPr>
      <w:tcPr>
        <w:shd w:val="clear" w:color="auto" w:fill="A7C0DE" w:themeFill="accent1" w:themeFillTint="7F"/>
      </w:tcPr>
    </w:tblStylePr>
    <w:tblStylePr w:type="band1Horz">
      <w:tblPr>
        <w:tblLayout w:type="fixed"/>
      </w:tblPr>
      <w:tcPr>
        <w:tcBorders>
          <w:insideH w:val="single" w:sz="6" w:space="0"/>
          <w:insideV w:val="single" w:sz="6" w:space="0"/>
        </w:tcBorders>
        <w:shd w:val="clear" w:color="auto" w:fill="A7C0DE" w:themeFill="accent1" w:themeFillTint="7F"/>
      </w:tcPr>
    </w:tblStylePr>
    <w:tblStylePr w:type="nwCell">
      <w:tblPr>
        <w:tblLayout w:type="fixed"/>
      </w:tblPr>
      <w:tcPr>
        <w:shd w:val="clear" w:color="auto" w:fill="FFFFFF" w:themeFill="background1"/>
      </w:tcPr>
    </w:tblStylePr>
  </w:style>
  <w:style w:type="table" w:styleId="92">
    <w:name w:val="Medium Grid 2 Accent 2"/>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Pr>
    <w:tcPr>
      <w:shd w:val="clear" w:color="auto" w:fill="EFD3D3" w:themeFill="accent2" w:themeFillTint="3F"/>
    </w:tcPr>
    <w:tblStylePr w:type="firstRow">
      <w:rPr>
        <w:b/>
        <w:bCs/>
        <w:color w:val="000000" w:themeColor="text1"/>
        <w14:textFill>
          <w14:solidFill>
            <w14:schemeClr w14:val="tx1"/>
          </w14:solidFill>
        </w14:textFill>
      </w:rPr>
      <w:tblPr>
        <w:tblLayout w:type="fixed"/>
      </w:tblPr>
      <w:tcPr>
        <w:shd w:val="clear" w:color="auto" w:fill="F8EDED" w:themeFill="accent2"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2DBDB" w:themeFill="accent2" w:themeFillTint="33"/>
      </w:tcPr>
    </w:tblStylePr>
    <w:tblStylePr w:type="band1Vert">
      <w:tblPr>
        <w:tblLayout w:type="fixed"/>
      </w:tblPr>
      <w:tcPr>
        <w:shd w:val="clear" w:color="auto" w:fill="DFA7A6" w:themeFill="accent2" w:themeFillTint="7F"/>
      </w:tcPr>
    </w:tblStylePr>
    <w:tblStylePr w:type="band1Horz">
      <w:tblPr>
        <w:tblLayout w:type="fixed"/>
      </w:tblPr>
      <w:tcPr>
        <w:tcBorders>
          <w:insideH w:val="single" w:sz="6" w:space="0"/>
          <w:insideV w:val="single" w:sz="6" w:space="0"/>
        </w:tcBorders>
        <w:shd w:val="clear" w:color="auto" w:fill="DFA7A6" w:themeFill="accent2" w:themeFillTint="7F"/>
      </w:tcPr>
    </w:tblStylePr>
    <w:tblStylePr w:type="nwCell">
      <w:tblPr>
        <w:tblLayout w:type="fixed"/>
      </w:tblPr>
      <w:tcPr>
        <w:shd w:val="clear" w:color="auto" w:fill="FFFFFF" w:themeFill="background1"/>
      </w:tcPr>
    </w:tblStylePr>
  </w:style>
  <w:style w:type="table" w:styleId="93">
    <w:name w:val="Medium Grid 2 Accent 3"/>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Pr>
    <w:tcPr>
      <w:shd w:val="clear" w:color="auto" w:fill="E6EED5" w:themeFill="accent3" w:themeFillTint="3F"/>
    </w:tcPr>
    <w:tblStylePr w:type="firstRow">
      <w:rPr>
        <w:b/>
        <w:bCs/>
        <w:color w:val="000000" w:themeColor="text1"/>
        <w14:textFill>
          <w14:solidFill>
            <w14:schemeClr w14:val="tx1"/>
          </w14:solidFill>
        </w14:textFill>
      </w:rPr>
      <w:tblPr>
        <w:tblLayout w:type="fixed"/>
      </w:tblPr>
      <w:tcPr>
        <w:shd w:val="clear" w:color="auto" w:fill="F5F8EE" w:themeFill="accent3"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AF1DD" w:themeFill="accent3" w:themeFillTint="33"/>
      </w:tcPr>
    </w:tblStylePr>
    <w:tblStylePr w:type="band1Vert">
      <w:tblPr>
        <w:tblLayout w:type="fixed"/>
      </w:tblPr>
      <w:tcPr>
        <w:shd w:val="clear" w:color="auto" w:fill="CDDDAC" w:themeFill="accent3" w:themeFillTint="7F"/>
      </w:tcPr>
    </w:tblStylePr>
    <w:tblStylePr w:type="band1Horz">
      <w:tblPr>
        <w:tblLayout w:type="fixed"/>
      </w:tblPr>
      <w:tcPr>
        <w:tcBorders>
          <w:insideH w:val="single" w:sz="6" w:space="0"/>
          <w:insideV w:val="single" w:sz="6" w:space="0"/>
        </w:tcBorders>
        <w:shd w:val="clear" w:color="auto" w:fill="CDDDAC" w:themeFill="accent3" w:themeFillTint="7F"/>
      </w:tcPr>
    </w:tblStylePr>
    <w:tblStylePr w:type="nwCell">
      <w:tblPr>
        <w:tblLayout w:type="fixed"/>
      </w:tblPr>
      <w:tcPr>
        <w:shd w:val="clear" w:color="auto" w:fill="FFFFFF" w:themeFill="background1"/>
      </w:tcPr>
    </w:tblStylePr>
  </w:style>
  <w:style w:type="table" w:styleId="94">
    <w:name w:val="Medium Grid 2 Accent 4"/>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Pr>
    <w:tcPr>
      <w:shd w:val="clear" w:color="auto" w:fill="DFD8E8" w:themeFill="accent4" w:themeFillTint="3F"/>
    </w:tcPr>
    <w:tblStylePr w:type="firstRow">
      <w:rPr>
        <w:b/>
        <w:bCs/>
        <w:color w:val="000000" w:themeColor="text1"/>
        <w14:textFill>
          <w14:solidFill>
            <w14:schemeClr w14:val="tx1"/>
          </w14:solidFill>
        </w14:textFill>
      </w:rPr>
      <w:tblPr>
        <w:tblLayout w:type="fixed"/>
      </w:tblPr>
      <w:tcPr>
        <w:shd w:val="clear" w:color="auto" w:fill="F2EFF5" w:themeFill="accent4"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5DFEC" w:themeFill="accent4" w:themeFillTint="33"/>
      </w:tcPr>
    </w:tblStylePr>
    <w:tblStylePr w:type="band1Vert">
      <w:tblPr>
        <w:tblLayout w:type="fixed"/>
      </w:tblPr>
      <w:tcPr>
        <w:shd w:val="clear" w:color="auto" w:fill="BFB1D0" w:themeFill="accent4" w:themeFillTint="7F"/>
      </w:tcPr>
    </w:tblStylePr>
    <w:tblStylePr w:type="band1Horz">
      <w:tblPr>
        <w:tblLayout w:type="fixed"/>
      </w:tblPr>
      <w:tcPr>
        <w:tcBorders>
          <w:insideH w:val="single" w:sz="6" w:space="0"/>
          <w:insideV w:val="single" w:sz="6" w:space="0"/>
        </w:tcBorders>
        <w:shd w:val="clear" w:color="auto" w:fill="BFB1D0" w:themeFill="accent4" w:themeFillTint="7F"/>
      </w:tcPr>
    </w:tblStylePr>
    <w:tblStylePr w:type="nwCell">
      <w:tblPr>
        <w:tblLayout w:type="fixed"/>
      </w:tblPr>
      <w:tcPr>
        <w:shd w:val="clear" w:color="auto" w:fill="FFFFFF" w:themeFill="background1"/>
      </w:tcPr>
    </w:tblStylePr>
  </w:style>
  <w:style w:type="table" w:styleId="95">
    <w:name w:val="Medium Grid 2 Accent 5"/>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Pr>
    <w:tcPr>
      <w:shd w:val="clear" w:color="auto" w:fill="D2EAF0" w:themeFill="accent5" w:themeFillTint="3F"/>
    </w:tcPr>
    <w:tblStylePr w:type="firstRow">
      <w:rPr>
        <w:b/>
        <w:bCs/>
        <w:color w:val="000000" w:themeColor="text1"/>
        <w14:textFill>
          <w14:solidFill>
            <w14:schemeClr w14:val="tx1"/>
          </w14:solidFill>
        </w14:textFill>
      </w:rPr>
      <w:tblPr>
        <w:tblLayout w:type="fixed"/>
      </w:tblPr>
      <w:tcPr>
        <w:shd w:val="clear" w:color="auto" w:fill="EDF6F9" w:themeFill="accent5"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AEEF3" w:themeFill="accent5" w:themeFillTint="33"/>
      </w:tcPr>
    </w:tblStylePr>
    <w:tblStylePr w:type="band1Vert">
      <w:tblPr>
        <w:tblLayout w:type="fixed"/>
      </w:tblPr>
      <w:tcPr>
        <w:shd w:val="clear" w:color="auto" w:fill="A5D5E2" w:themeFill="accent5" w:themeFillTint="7F"/>
      </w:tcPr>
    </w:tblStylePr>
    <w:tblStylePr w:type="band1Horz">
      <w:tblPr>
        <w:tblLayout w:type="fixed"/>
      </w:tblPr>
      <w:tcPr>
        <w:tcBorders>
          <w:insideH w:val="single" w:sz="6" w:space="0"/>
          <w:insideV w:val="single" w:sz="6" w:space="0"/>
        </w:tcBorders>
        <w:shd w:val="clear" w:color="auto" w:fill="A5D5E2" w:themeFill="accent5" w:themeFillTint="7F"/>
      </w:tcPr>
    </w:tblStylePr>
    <w:tblStylePr w:type="nwCell">
      <w:tblPr>
        <w:tblLayout w:type="fixed"/>
      </w:tblPr>
      <w:tcPr>
        <w:shd w:val="clear" w:color="auto" w:fill="FFFFFF" w:themeFill="background1"/>
      </w:tcPr>
    </w:tblStylePr>
  </w:style>
  <w:style w:type="table" w:styleId="96">
    <w:name w:val="Medium Grid 2 Accent 6"/>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Pr>
    <w:tcPr>
      <w:shd w:val="clear" w:color="auto" w:fill="FDE5D1" w:themeFill="accent6" w:themeFillTint="3F"/>
    </w:tcPr>
    <w:tblStylePr w:type="firstRow">
      <w:rPr>
        <w:b/>
        <w:bCs/>
        <w:color w:val="000000" w:themeColor="text1"/>
        <w14:textFill>
          <w14:solidFill>
            <w14:schemeClr w14:val="tx1"/>
          </w14:solidFill>
        </w14:textFill>
      </w:rPr>
      <w:tblPr>
        <w:tblLayout w:type="fixed"/>
      </w:tblPr>
      <w:tcPr>
        <w:shd w:val="clear" w:color="auto" w:fill="FEF4EC" w:themeFill="accent6"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DE9D9" w:themeFill="accent6" w:themeFillTint="33"/>
      </w:tcPr>
    </w:tblStylePr>
    <w:tblStylePr w:type="band1Vert">
      <w:tblPr>
        <w:tblLayout w:type="fixed"/>
      </w:tblPr>
      <w:tcPr>
        <w:shd w:val="clear" w:color="auto" w:fill="FBCAA2" w:themeFill="accent6" w:themeFillTint="7F"/>
      </w:tcPr>
    </w:tblStylePr>
    <w:tblStylePr w:type="band1Horz">
      <w:tblPr>
        <w:tblLayout w:type="fixed"/>
      </w:tblPr>
      <w:tcPr>
        <w:tcBorders>
          <w:insideH w:val="single" w:sz="6" w:space="0"/>
          <w:insideV w:val="single" w:sz="6" w:space="0"/>
        </w:tcBorders>
        <w:shd w:val="clear" w:color="auto" w:fill="FBCAA2" w:themeFill="accent6" w:themeFillTint="7F"/>
      </w:tcPr>
    </w:tblStylePr>
    <w:tblStylePr w:type="nwCell">
      <w:tblPr>
        <w:tblLayout w:type="fixed"/>
      </w:tblPr>
      <w:tcPr>
        <w:shd w:val="clear" w:color="auto" w:fill="FFFFFF" w:themeFill="background1"/>
      </w:tcPr>
    </w:tblStylePr>
  </w:style>
  <w:style w:type="table" w:styleId="97">
    <w:name w:val="Medium Grid 3"/>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BFBFBF" w:themeFill="tex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000000" w:themeFill="tex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blLayout w:type="fixed"/>
      </w:tblPr>
      <w:tcPr>
        <w:tcBorders>
          <w:top w:val="nil"/>
          <w:left w:val="nil"/>
          <w:bottom w:val="nil"/>
          <w:right w:val="nil"/>
          <w:insideH w:val="nil"/>
          <w:insideV w:val="nil"/>
        </w:tcBorders>
        <w:shd w:val="clear" w:color="auto" w:fill="000000" w:themeFill="text1" w:themeFillShade="BF"/>
      </w:tcPr>
    </w:tblStylePr>
    <w:tblStylePr w:type="band1Horz">
      <w:tblPr>
        <w:tblLayout w:type="fixed"/>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4F81BD" w:themeFill="accen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blLayout w:type="fixed"/>
      </w:tblPr>
      <w:tcPr>
        <w:tcBorders>
          <w:top w:val="nil"/>
          <w:left w:val="nil"/>
          <w:bottom w:val="nil"/>
          <w:right w:val="nil"/>
          <w:insideH w:val="nil"/>
          <w:insideV w:val="nil"/>
        </w:tcBorders>
        <w:shd w:val="clear" w:color="auto" w:fill="366091" w:themeFill="accent1" w:themeFillShade="BF"/>
      </w:tcPr>
    </w:tblStylePr>
    <w:tblStylePr w:type="band1Horz">
      <w:tblPr>
        <w:tblLayout w:type="fixed"/>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C0504D" w:themeFill="accent2"/>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blLayout w:type="fixed"/>
      </w:tblPr>
      <w:tcPr>
        <w:tcBorders>
          <w:top w:val="nil"/>
          <w:left w:val="nil"/>
          <w:bottom w:val="nil"/>
          <w:right w:val="nil"/>
          <w:insideH w:val="nil"/>
          <w:insideV w:val="nil"/>
        </w:tcBorders>
        <w:shd w:val="clear" w:color="auto" w:fill="943734" w:themeFill="accent2" w:themeFillShade="BF"/>
      </w:tcPr>
    </w:tblStylePr>
    <w:tblStylePr w:type="band1Horz">
      <w:tblPr>
        <w:tblLayout w:type="fixed"/>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9BBB59" w:themeFill="accent3"/>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blLayout w:type="fixed"/>
      </w:tblPr>
      <w:tcPr>
        <w:tcBorders>
          <w:top w:val="nil"/>
          <w:left w:val="nil"/>
          <w:bottom w:val="nil"/>
          <w:right w:val="nil"/>
          <w:insideH w:val="nil"/>
          <w:insideV w:val="nil"/>
        </w:tcBorders>
        <w:shd w:val="clear" w:color="auto" w:fill="76923C" w:themeFill="accent3" w:themeFillShade="BF"/>
      </w:tcPr>
    </w:tblStylePr>
    <w:tblStylePr w:type="band1Horz">
      <w:tblPr>
        <w:tblLayout w:type="fixed"/>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8064A2" w:themeFill="accent4"/>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blLayout w:type="fixed"/>
      </w:tblPr>
      <w:tcPr>
        <w:tcBorders>
          <w:top w:val="nil"/>
          <w:left w:val="nil"/>
          <w:bottom w:val="nil"/>
          <w:right w:val="nil"/>
          <w:insideH w:val="nil"/>
          <w:insideV w:val="nil"/>
        </w:tcBorders>
        <w:shd w:val="clear" w:color="auto" w:fill="5F497A" w:themeFill="accent4" w:themeFillShade="BF"/>
      </w:tcPr>
    </w:tblStylePr>
    <w:tblStylePr w:type="band1Horz">
      <w:tblPr>
        <w:tblLayout w:type="fixed"/>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4BACC6" w:themeFill="accent5"/>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blLayout w:type="fixed"/>
      </w:tblPr>
      <w:tcPr>
        <w:tcBorders>
          <w:top w:val="nil"/>
          <w:left w:val="nil"/>
          <w:bottom w:val="nil"/>
          <w:right w:val="nil"/>
          <w:insideH w:val="nil"/>
          <w:insideV w:val="nil"/>
        </w:tcBorders>
        <w:shd w:val="clear" w:color="auto" w:fill="31849B" w:themeFill="accent5" w:themeFillShade="BF"/>
      </w:tcPr>
    </w:tblStylePr>
    <w:tblStylePr w:type="band1Horz">
      <w:tblPr>
        <w:tblLayout w:type="fixed"/>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F79646" w:themeFill="accent6"/>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blLayout w:type="fixed"/>
      </w:tblPr>
      <w:tcPr>
        <w:tcBorders>
          <w:top w:val="nil"/>
          <w:left w:val="nil"/>
          <w:bottom w:val="nil"/>
          <w:right w:val="nil"/>
          <w:insideH w:val="nil"/>
          <w:insideV w:val="nil"/>
        </w:tcBorders>
        <w:shd w:val="clear" w:color="auto" w:fill="E36C09" w:themeFill="accent6" w:themeFillShade="BF"/>
      </w:tcPr>
    </w:tblStylePr>
    <w:tblStylePr w:type="band1Horz">
      <w:tblPr>
        <w:tblLayout w:type="fixed"/>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uiPriority w:val="71"/>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Layout w:type="fixed"/>
    </w:tblPr>
    <w:tcPr>
      <w:shd w:val="clear" w:color="auto" w:fill="E5E5E5" w:themeFill="tex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000000" w:themeFill="text1" w:themeFillShade="BF"/>
      </w:tcPr>
    </w:tblStylePr>
    <w:tblStylePr w:type="band1Vert">
      <w:tblPr>
        <w:tblLayout w:type="fixed"/>
      </w:tblPr>
      <w:tcPr>
        <w:shd w:val="clear" w:color="auto" w:fill="999999" w:themeFill="text1" w:themeFillTint="66"/>
      </w:tcPr>
    </w:tblStylePr>
    <w:tblStylePr w:type="band1Horz">
      <w:tblPr>
        <w:tblLayout w:type="fixed"/>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uiPriority w:val="71"/>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Layout w:type="fixed"/>
    </w:tblPr>
    <w:tcPr>
      <w:shd w:val="clear" w:color="auto" w:fill="EDF2F8" w:themeFill="accen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B4D74" w:themeFill="accent1" w:themeFillShade="99"/>
      </w:tcPr>
    </w:tblStylePr>
    <w:tblStylePr w:type="band1Vert">
      <w:tblPr>
        <w:tblLayout w:type="fixed"/>
      </w:tblPr>
      <w:tcPr>
        <w:shd w:val="clear" w:color="auto" w:fill="B8CCE4" w:themeFill="accent1" w:themeFillTint="66"/>
      </w:tcPr>
    </w:tblStylePr>
    <w:tblStylePr w:type="band1Horz">
      <w:tblPr>
        <w:tblLayout w:type="fixed"/>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uiPriority w:val="71"/>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Layout w:type="fixed"/>
    </w:tblPr>
    <w:tcPr>
      <w:shd w:val="clear" w:color="auto" w:fill="F8EDED" w:themeFill="accent2"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772C2A" w:themeFill="accent2" w:themeFillShade="99"/>
      </w:tcPr>
    </w:tblStylePr>
    <w:tblStylePr w:type="band1Vert">
      <w:tblPr>
        <w:tblLayout w:type="fixed"/>
      </w:tblPr>
      <w:tcPr>
        <w:shd w:val="clear" w:color="auto" w:fill="E5B8B7" w:themeFill="accent2" w:themeFillTint="66"/>
      </w:tcPr>
    </w:tblStylePr>
    <w:tblStylePr w:type="band1Horz">
      <w:tblPr>
        <w:tblLayout w:type="fixed"/>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uiPriority w:val="71"/>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Layout w:type="fixed"/>
    </w:tblPr>
    <w:tcPr>
      <w:shd w:val="clear" w:color="auto" w:fill="F5F8EE" w:themeFill="accent3" w:themeFillTint="19"/>
    </w:tcPr>
    <w:tblStylePr w:type="firstRow">
      <w:rPr>
        <w:b/>
        <w:bCs/>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5E7530" w:themeFill="accent3" w:themeFillShade="99"/>
      </w:tcPr>
    </w:tblStylePr>
    <w:tblStylePr w:type="band1Vert">
      <w:tblPr>
        <w:tblLayout w:type="fixed"/>
      </w:tblPr>
      <w:tcPr>
        <w:shd w:val="clear" w:color="auto" w:fill="D6E3BC" w:themeFill="accent3" w:themeFillTint="66"/>
      </w:tcPr>
    </w:tblStylePr>
    <w:tblStylePr w:type="band1Horz">
      <w:tblPr>
        <w:tblLayout w:type="fixed"/>
      </w:tblPr>
      <w:tcPr>
        <w:shd w:val="clear" w:color="auto" w:fill="CDDDAC" w:themeFill="accent3" w:themeFillTint="7F"/>
      </w:tcPr>
    </w:tblStylePr>
  </w:style>
  <w:style w:type="table" w:styleId="115">
    <w:name w:val="Colorful Shading Accent 4"/>
    <w:basedOn w:val="32"/>
    <w:uiPriority w:val="71"/>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Layout w:type="fixed"/>
    </w:tblPr>
    <w:tcPr>
      <w:shd w:val="clear" w:color="auto" w:fill="F2EFF5" w:themeFill="accent4" w:themeFillTint="19"/>
    </w:tcPr>
    <w:tblStylePr w:type="firstRow">
      <w:rPr>
        <w:b/>
        <w:bCs/>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4C3A62" w:themeFill="accent4" w:themeFillShade="99"/>
      </w:tcPr>
    </w:tblStylePr>
    <w:tblStylePr w:type="band1Vert">
      <w:tblPr>
        <w:tblLayout w:type="fixed"/>
      </w:tblPr>
      <w:tcPr>
        <w:shd w:val="clear" w:color="auto" w:fill="CCC0D9" w:themeFill="accent4" w:themeFillTint="66"/>
      </w:tcPr>
    </w:tblStylePr>
    <w:tblStylePr w:type="band1Horz">
      <w:tblPr>
        <w:tblLayout w:type="fixed"/>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uiPriority w:val="71"/>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Layout w:type="fixed"/>
    </w:tblPr>
    <w:tcPr>
      <w:shd w:val="clear" w:color="auto" w:fill="EDF6F9" w:themeFill="accent5" w:themeFillTint="19"/>
    </w:tcPr>
    <w:tblStylePr w:type="firstRow">
      <w:rPr>
        <w:b/>
        <w:bCs/>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76A7C" w:themeFill="accent5" w:themeFillShade="99"/>
      </w:tcPr>
    </w:tblStylePr>
    <w:tblStylePr w:type="band1Vert">
      <w:tblPr>
        <w:tblLayout w:type="fixed"/>
      </w:tblPr>
      <w:tcPr>
        <w:shd w:val="clear" w:color="auto" w:fill="B6DDE8" w:themeFill="accent5" w:themeFillTint="66"/>
      </w:tcPr>
    </w:tblStylePr>
    <w:tblStylePr w:type="band1Horz">
      <w:tblPr>
        <w:tblLayout w:type="fixed"/>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uiPriority w:val="71"/>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Layout w:type="fixed"/>
    </w:tblPr>
    <w:tcPr>
      <w:shd w:val="clear" w:color="auto" w:fill="FEF4EC" w:themeFill="accent6" w:themeFillTint="19"/>
    </w:tcPr>
    <w:tblStylePr w:type="firstRow">
      <w:rPr>
        <w:b/>
        <w:bCs/>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B65607" w:themeFill="accent6" w:themeFillShade="99"/>
      </w:tcPr>
    </w:tblStylePr>
    <w:tblStylePr w:type="band1Vert">
      <w:tblPr>
        <w:tblLayout w:type="fixed"/>
      </w:tblPr>
      <w:tcPr>
        <w:shd w:val="clear" w:color="auto" w:fill="FBD4B4" w:themeFill="accent6" w:themeFillTint="66"/>
      </w:tcPr>
    </w:tblStylePr>
    <w:tblStylePr w:type="band1Horz">
      <w:tblPr>
        <w:tblLayout w:type="fixed"/>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E5E5E5" w:themeFill="tex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BFBFBF" w:themeFill="text1" w:themeFillTint="3F"/>
      </w:tcPr>
    </w:tblStylePr>
    <w:tblStylePr w:type="band1Horz">
      <w:tblPr>
        <w:tblLayout w:type="fixed"/>
      </w:tblPr>
      <w:tcPr>
        <w:shd w:val="clear" w:color="auto" w:fill="CCCCCC" w:themeFill="text1" w:themeFillTint="33"/>
      </w:tcPr>
    </w:tblStylePr>
  </w:style>
  <w:style w:type="table" w:styleId="119">
    <w:name w:val="Colorful List Accent 1"/>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EDF2F8" w:themeFill="accen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3DFEE" w:themeFill="accent1" w:themeFillTint="3F"/>
      </w:tcPr>
    </w:tblStylePr>
    <w:tblStylePr w:type="band1Horz">
      <w:tblPr>
        <w:tblLayout w:type="fixed"/>
      </w:tblPr>
      <w:tcPr>
        <w:shd w:val="clear" w:color="auto" w:fill="DBE5F1" w:themeFill="accent1" w:themeFillTint="33"/>
      </w:tcPr>
    </w:tblStylePr>
  </w:style>
  <w:style w:type="table" w:styleId="120">
    <w:name w:val="Colorful List Accent 2"/>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8EDED" w:themeFill="accent2"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FD3D3" w:themeFill="accent2" w:themeFillTint="3F"/>
      </w:tcPr>
    </w:tblStylePr>
    <w:tblStylePr w:type="band1Horz">
      <w:tblPr>
        <w:tblLayout w:type="fixed"/>
      </w:tblPr>
      <w:tcPr>
        <w:shd w:val="clear" w:color="auto" w:fill="F2DBDB" w:themeFill="accent2" w:themeFillTint="33"/>
      </w:tcPr>
    </w:tblStylePr>
  </w:style>
  <w:style w:type="table" w:styleId="121">
    <w:name w:val="Colorful List Accent 3"/>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5F8EE" w:themeFill="accent3"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6EED5" w:themeFill="accent3" w:themeFillTint="3F"/>
      </w:tcPr>
    </w:tblStylePr>
    <w:tblStylePr w:type="band1Horz">
      <w:tblPr>
        <w:tblLayout w:type="fixed"/>
      </w:tblPr>
      <w:tcPr>
        <w:shd w:val="clear" w:color="auto" w:fill="EAF1DD" w:themeFill="accent3" w:themeFillTint="33"/>
      </w:tcPr>
    </w:tblStylePr>
  </w:style>
  <w:style w:type="table" w:styleId="122">
    <w:name w:val="Colorful List Accent 4"/>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2EFF5" w:themeFill="accent4"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FD8E8" w:themeFill="accent4" w:themeFillTint="3F"/>
      </w:tcPr>
    </w:tblStylePr>
    <w:tblStylePr w:type="band1Horz">
      <w:tblPr>
        <w:tblLayout w:type="fixed"/>
      </w:tblPr>
      <w:tcPr>
        <w:shd w:val="clear" w:color="auto" w:fill="E5DFEC" w:themeFill="accent4" w:themeFillTint="33"/>
      </w:tcPr>
    </w:tblStylePr>
  </w:style>
  <w:style w:type="table" w:styleId="123">
    <w:name w:val="Colorful List Accent 5"/>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EDF6F9" w:themeFill="accent5"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2EAF0" w:themeFill="accent5" w:themeFillTint="3F"/>
      </w:tcPr>
    </w:tblStylePr>
    <w:tblStylePr w:type="band1Horz">
      <w:tblPr>
        <w:tblLayout w:type="fixed"/>
      </w:tblPr>
      <w:tcPr>
        <w:shd w:val="clear" w:color="auto" w:fill="DAEEF3" w:themeFill="accent5" w:themeFillTint="33"/>
      </w:tcPr>
    </w:tblStylePr>
  </w:style>
  <w:style w:type="table" w:styleId="124">
    <w:name w:val="Colorful List Accent 6"/>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EF4EC" w:themeFill="accent6"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FDE5D1" w:themeFill="accent6" w:themeFillTint="3F"/>
      </w:tcPr>
    </w:tblStylePr>
    <w:tblStylePr w:type="band1Horz">
      <w:tblPr>
        <w:tblLayout w:type="fixed"/>
      </w:tblPr>
      <w:tcPr>
        <w:shd w:val="clear" w:color="auto" w:fill="FDE9D9" w:themeFill="accent6" w:themeFillTint="33"/>
      </w:tcPr>
    </w:tblStylePr>
  </w:style>
  <w:style w:type="table" w:styleId="125">
    <w:name w:val="Colorful Grid"/>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CCCCCC" w:themeFill="text1" w:themeFillTint="33"/>
    </w:tcPr>
    <w:tblStylePr w:type="firstRow">
      <w:rPr>
        <w:b/>
        <w:bCs/>
      </w:rPr>
      <w:tblPr>
        <w:tblLayout w:type="fixed"/>
      </w:tblPr>
      <w:tcPr>
        <w:shd w:val="clear" w:color="auto" w:fill="999999" w:themeFill="text1" w:themeFillTint="66"/>
      </w:tcPr>
    </w:tblStylePr>
    <w:tblStylePr w:type="lastRow">
      <w:rPr>
        <w:b/>
        <w:bCs/>
        <w:color w:val="000000" w:themeColor="text1"/>
        <w14:textFill>
          <w14:solidFill>
            <w14:schemeClr w14:val="tx1"/>
          </w14:solidFill>
        </w14:textFill>
      </w:rPr>
      <w:tblPr>
        <w:tblLayout w:type="fixed"/>
      </w:tblPr>
      <w:tcPr>
        <w:shd w:val="clear" w:color="auto" w:fill="999999" w:themeFill="text1" w:themeFillTint="66"/>
      </w:tcPr>
    </w:tblStylePr>
    <w:tblStylePr w:type="firstCol">
      <w:rPr>
        <w:color w:val="FFFFFF" w:themeColor="background1"/>
        <w14:textFill>
          <w14:solidFill>
            <w14:schemeClr w14:val="bg1"/>
          </w14:solidFill>
        </w14:textFill>
      </w:rPr>
      <w:tblPr>
        <w:tblLayout w:type="fixed"/>
      </w:tblPr>
      <w:tcPr>
        <w:shd w:val="clear" w:color="auto" w:fill="000000" w:themeFill="text1" w:themeFillShade="BF"/>
      </w:tcPr>
    </w:tblStylePr>
    <w:tblStylePr w:type="lastCol">
      <w:rPr>
        <w:color w:val="FFFFFF" w:themeColor="background1"/>
        <w14:textFill>
          <w14:solidFill>
            <w14:schemeClr w14:val="bg1"/>
          </w14:solidFill>
        </w14:textFill>
      </w:rPr>
      <w:tblPr>
        <w:tblLayout w:type="fixed"/>
      </w:tblPr>
      <w:tcPr>
        <w:shd w:val="clear" w:color="auto" w:fill="000000" w:themeFill="text1" w:themeFillShade="BF"/>
      </w:tc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126">
    <w:name w:val="Colorful Grid Accent 1"/>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DBE5F1" w:themeFill="accent1" w:themeFillTint="33"/>
    </w:tcPr>
    <w:tblStylePr w:type="firstRow">
      <w:rPr>
        <w:b/>
        <w:bCs/>
      </w:rPr>
      <w:tblPr>
        <w:tblLayout w:type="fixed"/>
      </w:tblPr>
      <w:tcPr>
        <w:shd w:val="clear" w:color="auto" w:fill="B8CCE4" w:themeFill="accent1" w:themeFillTint="66"/>
      </w:tcPr>
    </w:tblStylePr>
    <w:tblStylePr w:type="lastRow">
      <w:rPr>
        <w:b/>
        <w:bCs/>
        <w:color w:val="000000" w:themeColor="text1"/>
        <w14:textFill>
          <w14:solidFill>
            <w14:schemeClr w14:val="tx1"/>
          </w14:solidFill>
        </w14:textFill>
      </w:rPr>
      <w:tblPr>
        <w:tblLayout w:type="fixed"/>
      </w:tblPr>
      <w:tcPr>
        <w:shd w:val="clear" w:color="auto" w:fill="B8CCE4" w:themeFill="accent1" w:themeFillTint="66"/>
      </w:tcPr>
    </w:tblStylePr>
    <w:tblStylePr w:type="fir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la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127">
    <w:name w:val="Colorful Grid Accent 2"/>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F2DBDB" w:themeFill="accent2" w:themeFillTint="33"/>
    </w:tcPr>
    <w:tblStylePr w:type="firstRow">
      <w:rPr>
        <w:b/>
        <w:bCs/>
      </w:rPr>
      <w:tblPr>
        <w:tblLayout w:type="fixed"/>
      </w:tblPr>
      <w:tcPr>
        <w:shd w:val="clear" w:color="auto" w:fill="E5B8B7" w:themeFill="accent2" w:themeFillTint="66"/>
      </w:tcPr>
    </w:tblStylePr>
    <w:tblStylePr w:type="lastRow">
      <w:rPr>
        <w:b/>
        <w:bCs/>
        <w:color w:val="000000" w:themeColor="text1"/>
        <w14:textFill>
          <w14:solidFill>
            <w14:schemeClr w14:val="tx1"/>
          </w14:solidFill>
        </w14:textFill>
      </w:rPr>
      <w:tblPr>
        <w:tblLayout w:type="fixed"/>
      </w:tblPr>
      <w:tcPr>
        <w:shd w:val="clear" w:color="auto" w:fill="E5B8B7" w:themeFill="accent2" w:themeFillTint="66"/>
      </w:tcPr>
    </w:tblStylePr>
    <w:tblStylePr w:type="fir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la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128">
    <w:name w:val="Colorful Grid Accent 3"/>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EAF1DD" w:themeFill="accent3" w:themeFillTint="33"/>
    </w:tcPr>
    <w:tblStylePr w:type="firstRow">
      <w:rPr>
        <w:b/>
        <w:bCs/>
      </w:rPr>
      <w:tblPr>
        <w:tblLayout w:type="fixed"/>
      </w:tblPr>
      <w:tcPr>
        <w:shd w:val="clear" w:color="auto" w:fill="D6E3BC" w:themeFill="accent3" w:themeFillTint="66"/>
      </w:tcPr>
    </w:tblStylePr>
    <w:tblStylePr w:type="lastRow">
      <w:rPr>
        <w:b/>
        <w:bCs/>
        <w:color w:val="000000" w:themeColor="text1"/>
        <w14:textFill>
          <w14:solidFill>
            <w14:schemeClr w14:val="tx1"/>
          </w14:solidFill>
        </w14:textFill>
      </w:rPr>
      <w:tblPr>
        <w:tblLayout w:type="fixed"/>
      </w:tblPr>
      <w:tcPr>
        <w:shd w:val="clear" w:color="auto" w:fill="D6E3BC" w:themeFill="accent3" w:themeFillTint="66"/>
      </w:tcPr>
    </w:tblStylePr>
    <w:tblStylePr w:type="fir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la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129">
    <w:name w:val="Colorful Grid Accent 4"/>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E5DFEC" w:themeFill="accent4" w:themeFillTint="33"/>
    </w:tcPr>
    <w:tblStylePr w:type="firstRow">
      <w:rPr>
        <w:b/>
        <w:bCs/>
      </w:rPr>
      <w:tblPr>
        <w:tblLayout w:type="fixed"/>
      </w:tblPr>
      <w:tcPr>
        <w:shd w:val="clear" w:color="auto" w:fill="CCC0D9" w:themeFill="accent4" w:themeFillTint="66"/>
      </w:tcPr>
    </w:tblStylePr>
    <w:tblStylePr w:type="lastRow">
      <w:rPr>
        <w:b/>
        <w:bCs/>
        <w:color w:val="000000" w:themeColor="text1"/>
        <w14:textFill>
          <w14:solidFill>
            <w14:schemeClr w14:val="tx1"/>
          </w14:solidFill>
        </w14:textFill>
      </w:rPr>
      <w:tblPr>
        <w:tblLayout w:type="fixed"/>
      </w:tblPr>
      <w:tcPr>
        <w:shd w:val="clear" w:color="auto" w:fill="CCC0D9" w:themeFill="accent4" w:themeFillTint="66"/>
      </w:tcPr>
    </w:tblStylePr>
    <w:tblStylePr w:type="fir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la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130">
    <w:name w:val="Colorful Grid Accent 5"/>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DAEEF3" w:themeFill="accent5" w:themeFillTint="33"/>
    </w:tcPr>
    <w:tblStylePr w:type="firstRow">
      <w:rPr>
        <w:b/>
        <w:bCs/>
      </w:rPr>
      <w:tblPr>
        <w:tblLayout w:type="fixed"/>
      </w:tblPr>
      <w:tcPr>
        <w:shd w:val="clear" w:color="auto" w:fill="B6DDE8" w:themeFill="accent5" w:themeFillTint="66"/>
      </w:tcPr>
    </w:tblStylePr>
    <w:tblStylePr w:type="lastRow">
      <w:rPr>
        <w:b/>
        <w:bCs/>
        <w:color w:val="000000" w:themeColor="text1"/>
        <w14:textFill>
          <w14:solidFill>
            <w14:schemeClr w14:val="tx1"/>
          </w14:solidFill>
        </w14:textFill>
      </w:rPr>
      <w:tblPr>
        <w:tblLayout w:type="fixed"/>
      </w:tblPr>
      <w:tcPr>
        <w:shd w:val="clear" w:color="auto" w:fill="B6DDE8" w:themeFill="accent5" w:themeFillTint="66"/>
      </w:tcPr>
    </w:tblStylePr>
    <w:tblStylePr w:type="fir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la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131">
    <w:name w:val="Colorful Grid Accent 6"/>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FDE9D9" w:themeFill="accent6" w:themeFillTint="33"/>
    </w:tcPr>
    <w:tblStylePr w:type="firstRow">
      <w:rPr>
        <w:b/>
        <w:bCs/>
      </w:rPr>
      <w:tblPr>
        <w:tblLayout w:type="fixed"/>
      </w:tblPr>
      <w:tcPr>
        <w:shd w:val="clear" w:color="auto" w:fill="FBD4B4" w:themeFill="accent6" w:themeFillTint="66"/>
      </w:tcPr>
    </w:tblStylePr>
    <w:tblStylePr w:type="lastRow">
      <w:rPr>
        <w:b/>
        <w:bCs/>
        <w:color w:val="000000" w:themeColor="text1"/>
        <w14:textFill>
          <w14:solidFill>
            <w14:schemeClr w14:val="tx1"/>
          </w14:solidFill>
        </w14:textFill>
      </w:rPr>
      <w:tblPr>
        <w:tblLayout w:type="fixed"/>
      </w:tblPr>
      <w:tcPr>
        <w:shd w:val="clear" w:color="auto" w:fill="FBD4B4" w:themeFill="accent6" w:themeFillTint="66"/>
      </w:tcPr>
    </w:tblStylePr>
    <w:tblStylePr w:type="fir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la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页眉 字符"/>
    <w:basedOn w:val="132"/>
    <w:link w:val="25"/>
    <w:uiPriority w:val="99"/>
  </w:style>
  <w:style w:type="character" w:customStyle="1" w:styleId="136">
    <w:name w:val="页脚 字符"/>
    <w:basedOn w:val="132"/>
    <w:link w:val="24"/>
    <w:uiPriority w:val="99"/>
  </w:style>
  <w:style w:type="paragraph" w:styleId="137">
    <w:name w:val="No Spacing"/>
    <w:qFormat/>
    <w:uiPriority w:val="1"/>
    <w:rPr>
      <w:rFonts w:asciiTheme="minorHAnsi" w:hAnsiTheme="minorHAnsi" w:eastAsiaTheme="minorEastAsia" w:cstheme="minorBidi"/>
      <w:sz w:val="22"/>
      <w:szCs w:val="22"/>
      <w:lang w:val="en-US" w:eastAsia="en-US" w:bidi="ar-SA"/>
    </w:rPr>
  </w:style>
  <w:style w:type="character" w:customStyle="1" w:styleId="138">
    <w:name w:val="标题 1 字符"/>
    <w:basedOn w:val="132"/>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标题 2 字符"/>
    <w:basedOn w:val="132"/>
    <w:link w:val="4"/>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标题 3 字符"/>
    <w:basedOn w:val="132"/>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标题 字符"/>
    <w:basedOn w:val="132"/>
    <w:link w:val="3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副标题 字符"/>
    <w:basedOn w:val="132"/>
    <w:link w:val="26"/>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正文文本 字符"/>
    <w:basedOn w:val="132"/>
    <w:link w:val="19"/>
    <w:uiPriority w:val="99"/>
  </w:style>
  <w:style w:type="character" w:customStyle="1" w:styleId="145">
    <w:name w:val="正文文本 2 字符"/>
    <w:basedOn w:val="132"/>
    <w:link w:val="28"/>
    <w:uiPriority w:val="99"/>
  </w:style>
  <w:style w:type="character" w:customStyle="1" w:styleId="146">
    <w:name w:val="正文文本 3 字符"/>
    <w:basedOn w:val="132"/>
    <w:link w:val="17"/>
    <w:uiPriority w:val="99"/>
    <w:rPr>
      <w:sz w:val="16"/>
      <w:szCs w:val="16"/>
    </w:rPr>
  </w:style>
  <w:style w:type="character" w:customStyle="1" w:styleId="147">
    <w:name w:val="宏文本 字符"/>
    <w:basedOn w:val="132"/>
    <w:link w:val="2"/>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引用 字符"/>
    <w:basedOn w:val="132"/>
    <w:link w:val="148"/>
    <w:uiPriority w:val="29"/>
    <w:rPr>
      <w:i/>
      <w:iCs/>
      <w:color w:val="000000" w:themeColor="text1"/>
      <w14:textFill>
        <w14:solidFill>
          <w14:schemeClr w14:val="tx1"/>
        </w14:solidFill>
      </w14:textFill>
    </w:rPr>
  </w:style>
  <w:style w:type="character" w:customStyle="1" w:styleId="150">
    <w:name w:val="标题 4 字符"/>
    <w:basedOn w:val="132"/>
    <w:link w:val="6"/>
    <w:semiHidden/>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标题 5 字符"/>
    <w:basedOn w:val="132"/>
    <w:link w:val="7"/>
    <w:semiHidden/>
    <w:uiPriority w:val="9"/>
    <w:rPr>
      <w:rFonts w:asciiTheme="majorHAnsi" w:hAnsiTheme="majorHAnsi" w:eastAsiaTheme="majorEastAsia" w:cstheme="majorBidi"/>
      <w:color w:val="254061" w:themeColor="accent1" w:themeShade="80"/>
    </w:rPr>
  </w:style>
  <w:style w:type="character" w:customStyle="1" w:styleId="152">
    <w:name w:val="标题 6 字符"/>
    <w:basedOn w:val="132"/>
    <w:link w:val="8"/>
    <w:semiHidden/>
    <w:uiPriority w:val="9"/>
    <w:rPr>
      <w:rFonts w:asciiTheme="majorHAnsi" w:hAnsiTheme="majorHAnsi" w:eastAsiaTheme="majorEastAsia" w:cstheme="majorBidi"/>
      <w:i/>
      <w:iCs/>
      <w:color w:val="254061" w:themeColor="accent1" w:themeShade="80"/>
    </w:rPr>
  </w:style>
  <w:style w:type="character" w:customStyle="1" w:styleId="153">
    <w:name w:val="标题 7 字符"/>
    <w:basedOn w:val="132"/>
    <w:link w:val="9"/>
    <w:semiHidden/>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标题 8 字符"/>
    <w:basedOn w:val="132"/>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标题 9 字符"/>
    <w:basedOn w:val="132"/>
    <w:link w:val="11"/>
    <w:semiHidden/>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明显引用 字符"/>
    <w:basedOn w:val="132"/>
    <w:link w:val="156"/>
    <w:uiPriority w:val="30"/>
    <w:rPr>
      <w:b/>
      <w:bCs/>
      <w:i/>
      <w:iCs/>
      <w:color w:val="4F81BD" w:themeColor="accent1"/>
      <w14:textFill>
        <w14:solidFill>
          <w14:schemeClr w14:val="accent1"/>
        </w14:solidFill>
      </w14:textFill>
    </w:rPr>
  </w:style>
  <w:style w:type="character" w:customStyle="1" w:styleId="158">
    <w:name w:val="不明显强调1"/>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明显强调1"/>
    <w:basedOn w:val="132"/>
    <w:qFormat/>
    <w:uiPriority w:val="21"/>
    <w:rPr>
      <w:b/>
      <w:bCs/>
      <w:i/>
      <w:iCs/>
      <w:color w:val="4F81BD" w:themeColor="accent1"/>
      <w14:textFill>
        <w14:solidFill>
          <w14:schemeClr w14:val="accent1"/>
        </w14:solidFill>
      </w14:textFill>
    </w:rPr>
  </w:style>
  <w:style w:type="character" w:customStyle="1" w:styleId="160">
    <w:name w:val="不明显参考1"/>
    <w:basedOn w:val="132"/>
    <w:qFormat/>
    <w:uiPriority w:val="31"/>
    <w:rPr>
      <w:smallCaps/>
      <w:color w:val="C0504D" w:themeColor="accent2"/>
      <w:u w:val="single"/>
      <w14:textFill>
        <w14:solidFill>
          <w14:schemeClr w14:val="accent2"/>
        </w14:solidFill>
      </w14:textFill>
    </w:rPr>
  </w:style>
  <w:style w:type="character" w:customStyle="1" w:styleId="161">
    <w:name w:val="明显参考1"/>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书籍标题1"/>
    <w:basedOn w:val="132"/>
    <w:qFormat/>
    <w:uiPriority w:val="33"/>
    <w:rPr>
      <w:b/>
      <w:bCs/>
      <w:smallCaps/>
      <w:spacing w:val="5"/>
    </w:rPr>
  </w:style>
  <w:style w:type="paragraph" w:customStyle="1" w:styleId="163">
    <w:name w:val="TOC 标题1"/>
    <w:basedOn w:val="3"/>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4301</Words>
  <Characters>15921</Characters>
  <Lines>138</Lines>
  <Paragraphs>39</Paragraphs>
  <TotalTime>2</TotalTime>
  <ScaleCrop>false</ScaleCrop>
  <LinksUpToDate>false</LinksUpToDate>
  <CharactersWithSpaces>19334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24147</cp:lastModifiedBy>
  <dcterms:modified xsi:type="dcterms:W3CDTF">2022-05-18T11:05:49Z</dcterms:modified>
  <cp:revision>185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