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2"/>
        <w:spacing w:before="51"/>
        <w:ind w:left="152"/>
        <w:jc w:val="left"/>
      </w:pPr>
      <w:r>
        <w:t>绝密★考试结束前</w:t>
      </w:r>
    </w:p>
    <w:p>
      <w:pPr>
        <w:spacing w:before="102"/>
        <w:ind w:left="1069" w:right="0" w:firstLine="0"/>
        <w:jc w:val="left"/>
        <w:rPr>
          <w:rFonts w:ascii="宋体" w:eastAsia="宋体" w:hint="eastAsia"/>
          <w:b/>
          <w:sz w:val="36"/>
        </w:rPr>
      </w:pPr>
      <w:r>
        <w:rPr>
          <w:b/>
          <w:sz w:val="36"/>
        </w:rPr>
        <w:t xml:space="preserve">2020 </w:t>
      </w:r>
      <w:r>
        <w:rPr>
          <w:rFonts w:ascii="宋体" w:eastAsia="宋体" w:hint="eastAsia"/>
          <w:b/>
          <w:sz w:val="36"/>
        </w:rPr>
        <w:t>学年第二学期浙江省精诚联盟适应性联考</w:t>
      </w:r>
    </w:p>
    <w:p>
      <w:pPr>
        <w:spacing w:before="189"/>
        <w:ind w:left="3136" w:right="3211" w:firstLine="0"/>
        <w:jc w:val="center"/>
        <w:rPr>
          <w:rFonts w:ascii="宋体" w:eastAsia="宋体" w:hint="eastAsia"/>
          <w:b/>
          <w:sz w:val="32"/>
        </w:rPr>
      </w:pPr>
      <w:r>
        <w:rPr>
          <w:rFonts w:ascii="宋体" w:eastAsia="宋体" w:hint="eastAsia"/>
          <w:b/>
          <w:sz w:val="32"/>
        </w:rPr>
        <w:t>高三英语学科 试题</w:t>
      </w:r>
    </w:p>
    <w:p>
      <w:pPr>
        <w:pStyle w:val="Heading2"/>
        <w:spacing w:before="129"/>
        <w:ind w:left="152"/>
        <w:jc w:val="left"/>
      </w:pPr>
      <w:r>
        <w:t>考生须知：</w:t>
      </w:r>
      <w:r>
        <w:rPr>
          <w:w w:val="99"/>
        </w:rPr>
        <w:t xml:space="preserve"> </w:t>
      </w:r>
    </w:p>
    <w:p>
      <w:pPr>
        <w:pStyle w:val="ListParagraph"/>
        <w:numPr>
          <w:ilvl w:val="0"/>
          <w:numId w:val="1"/>
        </w:numPr>
        <w:tabs>
          <w:tab w:val="left" w:pos="312"/>
        </w:tabs>
        <w:spacing w:before="43" w:after="0" w:line="240" w:lineRule="auto"/>
        <w:ind w:left="311" w:right="0" w:hanging="160"/>
        <w:jc w:val="left"/>
        <w:rPr>
          <w:rFonts w:ascii="宋体" w:eastAsia="宋体" w:hAnsi="宋体" w:hint="eastAsia"/>
          <w:sz w:val="21"/>
        </w:rPr>
      </w:pPr>
      <w:r>
        <w:rPr>
          <w:rFonts w:ascii="宋体" w:eastAsia="宋体" w:hAnsi="宋体" w:hint="eastAsia"/>
          <w:spacing w:val="-5"/>
          <w:w w:val="100"/>
          <w:sz w:val="21"/>
        </w:rPr>
        <w:t>本试题卷分第</w:t>
      </w:r>
      <w:r>
        <w:rPr>
          <w:spacing w:val="-4"/>
          <w:w w:val="100"/>
          <w:sz w:val="21"/>
        </w:rPr>
        <w:t>Ⅰ</w:t>
      </w:r>
      <w:r>
        <w:rPr>
          <w:rFonts w:ascii="宋体" w:eastAsia="宋体" w:hAnsi="宋体" w:hint="eastAsia"/>
          <w:spacing w:val="-5"/>
          <w:w w:val="100"/>
          <w:sz w:val="21"/>
        </w:rPr>
        <w:t>卷</w:t>
      </w:r>
      <w:r>
        <w:rPr>
          <w:rFonts w:ascii="宋体" w:eastAsia="宋体" w:hAnsi="宋体" w:hint="eastAsia"/>
          <w:spacing w:val="-8"/>
          <w:w w:val="100"/>
          <w:sz w:val="21"/>
        </w:rPr>
        <w:t>（</w:t>
      </w:r>
      <w:r>
        <w:rPr>
          <w:rFonts w:ascii="宋体" w:eastAsia="宋体" w:hAnsi="宋体" w:hint="eastAsia"/>
          <w:spacing w:val="-7"/>
          <w:w w:val="100"/>
          <w:sz w:val="21"/>
        </w:rPr>
        <w:t>选择题</w:t>
      </w:r>
      <w:r>
        <w:rPr>
          <w:rFonts w:ascii="宋体" w:eastAsia="宋体" w:hAnsi="宋体" w:hint="eastAsia"/>
          <w:spacing w:val="-5"/>
          <w:w w:val="100"/>
          <w:sz w:val="21"/>
        </w:rPr>
        <w:t>）和第</w:t>
      </w:r>
      <w:r>
        <w:rPr>
          <w:spacing w:val="-3"/>
          <w:w w:val="100"/>
          <w:sz w:val="21"/>
        </w:rPr>
        <w:t>Ⅱ</w:t>
      </w:r>
      <w:r>
        <w:rPr>
          <w:rFonts w:ascii="宋体" w:eastAsia="宋体" w:hAnsi="宋体" w:hint="eastAsia"/>
          <w:spacing w:val="-5"/>
          <w:w w:val="100"/>
          <w:sz w:val="21"/>
        </w:rPr>
        <w:t>卷（</w:t>
      </w:r>
      <w:r>
        <w:rPr>
          <w:rFonts w:ascii="宋体" w:eastAsia="宋体" w:hAnsi="宋体" w:hint="eastAsia"/>
          <w:spacing w:val="-7"/>
          <w:w w:val="100"/>
          <w:sz w:val="21"/>
        </w:rPr>
        <w:t>非选择题</w:t>
      </w:r>
      <w:r>
        <w:rPr>
          <w:rFonts w:ascii="宋体" w:eastAsia="宋体" w:hAnsi="宋体" w:hint="eastAsia"/>
          <w:spacing w:val="-111"/>
          <w:w w:val="100"/>
          <w:sz w:val="21"/>
        </w:rPr>
        <w:t>）</w:t>
      </w:r>
      <w:r>
        <w:rPr>
          <w:rFonts w:ascii="宋体" w:eastAsia="宋体" w:hAnsi="宋体" w:hint="eastAsia"/>
          <w:spacing w:val="-3"/>
          <w:w w:val="100"/>
          <w:sz w:val="21"/>
        </w:rPr>
        <w:t>，共</w:t>
      </w:r>
      <w:r>
        <w:rPr>
          <w:rFonts w:ascii="宋体" w:eastAsia="宋体" w:hAnsi="宋体" w:hint="eastAsia"/>
          <w:spacing w:val="-59"/>
          <w:sz w:val="21"/>
        </w:rPr>
        <w:t xml:space="preserve"> </w:t>
      </w:r>
      <w:r>
        <w:rPr>
          <w:w w:val="100"/>
          <w:sz w:val="21"/>
        </w:rPr>
        <w:t>8</w:t>
      </w:r>
      <w:r>
        <w:rPr>
          <w:spacing w:val="-5"/>
          <w:sz w:val="21"/>
        </w:rPr>
        <w:t xml:space="preserve"> </w:t>
      </w:r>
      <w:r>
        <w:rPr>
          <w:rFonts w:ascii="宋体" w:eastAsia="宋体" w:hAnsi="宋体" w:hint="eastAsia"/>
          <w:spacing w:val="-4"/>
          <w:w w:val="100"/>
          <w:sz w:val="21"/>
        </w:rPr>
        <w:t>页，满分</w:t>
      </w:r>
      <w:r>
        <w:rPr>
          <w:rFonts w:ascii="宋体" w:eastAsia="宋体" w:hAnsi="宋体" w:hint="eastAsia"/>
          <w:spacing w:val="-60"/>
          <w:sz w:val="21"/>
        </w:rPr>
        <w:t xml:space="preserve"> </w:t>
      </w:r>
      <w:r>
        <w:rPr>
          <w:spacing w:val="-3"/>
          <w:w w:val="100"/>
          <w:sz w:val="21"/>
        </w:rPr>
        <w:t>15</w:t>
      </w:r>
      <w:r>
        <w:rPr>
          <w:w w:val="100"/>
          <w:sz w:val="21"/>
        </w:rPr>
        <w:t>0</w:t>
      </w:r>
      <w:r>
        <w:rPr>
          <w:spacing w:val="-5"/>
          <w:sz w:val="21"/>
        </w:rPr>
        <w:t xml:space="preserve"> </w:t>
      </w:r>
      <w:r>
        <w:rPr>
          <w:rFonts w:ascii="宋体" w:eastAsia="宋体" w:hAnsi="宋体" w:hint="eastAsia"/>
          <w:spacing w:val="-5"/>
          <w:w w:val="100"/>
          <w:sz w:val="21"/>
        </w:rPr>
        <w:t>分，考试时间</w:t>
      </w:r>
      <w:r>
        <w:rPr>
          <w:rFonts w:ascii="宋体" w:eastAsia="宋体" w:hAnsi="宋体" w:hint="eastAsia"/>
          <w:spacing w:val="-59"/>
          <w:sz w:val="21"/>
        </w:rPr>
        <w:t xml:space="preserve"> </w:t>
      </w:r>
      <w:r>
        <w:rPr>
          <w:spacing w:val="-3"/>
          <w:w w:val="100"/>
          <w:sz w:val="21"/>
        </w:rPr>
        <w:t>12</w:t>
      </w:r>
      <w:r>
        <w:rPr>
          <w:w w:val="100"/>
          <w:sz w:val="21"/>
        </w:rPr>
        <w:t>0</w:t>
      </w:r>
      <w:r>
        <w:rPr>
          <w:spacing w:val="-5"/>
          <w:sz w:val="21"/>
        </w:rPr>
        <w:t xml:space="preserve"> </w:t>
      </w:r>
      <w:r>
        <w:rPr>
          <w:rFonts w:ascii="宋体" w:eastAsia="宋体" w:hAnsi="宋体" w:hint="eastAsia"/>
          <w:spacing w:val="-5"/>
          <w:w w:val="100"/>
          <w:sz w:val="21"/>
        </w:rPr>
        <w:t>分钟。</w:t>
      </w:r>
    </w:p>
    <w:p>
      <w:pPr>
        <w:pStyle w:val="ListParagraph"/>
        <w:numPr>
          <w:ilvl w:val="0"/>
          <w:numId w:val="1"/>
        </w:numPr>
        <w:tabs>
          <w:tab w:val="left" w:pos="365"/>
        </w:tabs>
        <w:spacing w:before="43" w:after="0" w:line="240" w:lineRule="auto"/>
        <w:ind w:left="364" w:right="0" w:hanging="213"/>
        <w:jc w:val="left"/>
        <w:rPr>
          <w:rFonts w:ascii="宋体" w:eastAsia="宋体" w:hint="eastAsia"/>
          <w:sz w:val="21"/>
        </w:rPr>
      </w:pPr>
      <w:r>
        <w:rPr>
          <w:rFonts w:ascii="宋体" w:eastAsia="宋体" w:hint="eastAsia"/>
          <w:spacing w:val="-3"/>
          <w:sz w:val="21"/>
        </w:rPr>
        <w:t xml:space="preserve">答题前，在答题卷指定区域填写班级、姓名、考场号、座位号及准考证号。 </w:t>
      </w:r>
    </w:p>
    <w:p>
      <w:pPr>
        <w:pStyle w:val="ListParagraph"/>
        <w:numPr>
          <w:ilvl w:val="0"/>
          <w:numId w:val="1"/>
        </w:numPr>
        <w:tabs>
          <w:tab w:val="left" w:pos="365"/>
        </w:tabs>
        <w:spacing w:before="43" w:after="0" w:line="240" w:lineRule="auto"/>
        <w:ind w:left="364" w:right="0" w:hanging="213"/>
        <w:jc w:val="left"/>
        <w:rPr>
          <w:rFonts w:ascii="宋体" w:eastAsia="宋体" w:hint="eastAsia"/>
          <w:sz w:val="21"/>
        </w:rPr>
      </w:pPr>
      <w:r>
        <w:rPr>
          <w:rFonts w:ascii="宋体" w:eastAsia="宋体" w:hint="eastAsia"/>
          <w:spacing w:val="-3"/>
          <w:sz w:val="21"/>
        </w:rPr>
        <w:t>所有答案必须写在答题卷上，写在试卷上无效。</w:t>
      </w:r>
      <w:r>
        <w:rPr>
          <w:rFonts w:ascii="宋体" w:eastAsia="宋体" w:hint="eastAsia"/>
          <w:sz w:val="21"/>
        </w:rPr>
        <w:t xml:space="preserve"> </w:t>
      </w:r>
    </w:p>
    <w:p>
      <w:pPr>
        <w:pStyle w:val="ListParagraph"/>
        <w:numPr>
          <w:ilvl w:val="0"/>
          <w:numId w:val="1"/>
        </w:numPr>
        <w:tabs>
          <w:tab w:val="left" w:pos="365"/>
        </w:tabs>
        <w:spacing w:before="43" w:after="0" w:line="240" w:lineRule="auto"/>
        <w:ind w:left="364" w:right="0" w:hanging="213"/>
        <w:jc w:val="left"/>
        <w:rPr>
          <w:rFonts w:ascii="宋体" w:eastAsia="宋体" w:hint="eastAsia"/>
          <w:sz w:val="21"/>
        </w:rPr>
      </w:pPr>
      <w:r>
        <w:rPr>
          <w:rFonts w:ascii="宋体" w:eastAsia="宋体" w:hint="eastAsia"/>
          <w:spacing w:val="-3"/>
          <w:sz w:val="21"/>
        </w:rPr>
        <w:t xml:space="preserve">考试结束后，只需上交答题卷。 </w:t>
      </w:r>
    </w:p>
    <w:p>
      <w:pPr>
        <w:spacing w:after="0" w:line="240" w:lineRule="auto"/>
        <w:jc w:val="left"/>
        <w:rPr>
          <w:rFonts w:ascii="宋体" w:eastAsia="宋体" w:hint="eastAsia"/>
          <w:sz w:val="21"/>
        </w:rPr>
        <w:sectPr>
          <w:footerReference w:type="default" r:id="rId5"/>
          <w:headerReference w:type="first" r:id="rId6"/>
          <w:type w:val="continuous"/>
          <w:pgSz w:w="10440" w:h="14750"/>
          <w:pgMar w:top="820" w:right="620" w:bottom="760" w:left="700" w:header="720" w:footer="580" w:gutter="0"/>
          <w:pgNumType w:start="1"/>
          <w:cols w:num="1" w:space="720"/>
        </w:sectPr>
      </w:pPr>
    </w:p>
    <w:p>
      <w:pPr>
        <w:pStyle w:val="BodyText"/>
        <w:spacing w:before="0"/>
        <w:ind w:left="0"/>
        <w:rPr>
          <w:rFonts w:ascii="宋体"/>
          <w:sz w:val="22"/>
        </w:rPr>
      </w:pPr>
    </w:p>
    <w:p>
      <w:pPr>
        <w:pStyle w:val="BodyText"/>
        <w:spacing w:before="1"/>
        <w:ind w:left="0"/>
        <w:rPr>
          <w:rFonts w:ascii="宋体"/>
          <w:sz w:val="30"/>
        </w:rPr>
      </w:pPr>
    </w:p>
    <w:p>
      <w:pPr>
        <w:spacing w:before="0"/>
        <w:ind w:left="152" w:right="0" w:firstLine="0"/>
        <w:jc w:val="left"/>
        <w:rPr>
          <w:rFonts w:ascii="宋体" w:eastAsia="宋体" w:hint="eastAsia"/>
          <w:sz w:val="21"/>
        </w:rPr>
      </w:pPr>
      <w:r>
        <w:rPr>
          <w:rFonts w:ascii="宋体" w:eastAsia="宋体" w:hint="eastAsia"/>
          <w:b/>
          <w:sz w:val="21"/>
        </w:rPr>
        <w:t>第一部分：听力</w:t>
      </w:r>
      <w:r>
        <w:rPr>
          <w:rFonts w:ascii="宋体" w:eastAsia="宋体" w:hint="eastAsia"/>
          <w:spacing w:val="-3"/>
          <w:sz w:val="21"/>
        </w:rPr>
        <w:t>（</w:t>
      </w:r>
      <w:r>
        <w:rPr>
          <w:rFonts w:ascii="宋体" w:eastAsia="宋体" w:hint="eastAsia"/>
          <w:spacing w:val="-10"/>
          <w:sz w:val="21"/>
        </w:rPr>
        <w:t xml:space="preserve">共两节，满分 </w:t>
      </w:r>
      <w:r>
        <w:rPr>
          <w:sz w:val="21"/>
        </w:rPr>
        <w:t xml:space="preserve">30 </w:t>
      </w:r>
      <w:r>
        <w:rPr>
          <w:rFonts w:ascii="宋体" w:eastAsia="宋体" w:hint="eastAsia"/>
          <w:sz w:val="21"/>
        </w:rPr>
        <w:t>分）</w:t>
      </w:r>
    </w:p>
    <w:p>
      <w:pPr>
        <w:pStyle w:val="Heading1"/>
        <w:spacing w:before="154"/>
      </w:pPr>
      <w:r>
        <w:rPr>
          <w:b w:val="0"/>
        </w:rPr>
        <w:br w:type="column"/>
      </w:r>
      <w:r>
        <w:t xml:space="preserve">第 </w:t>
      </w:r>
      <w:r>
        <w:rPr>
          <w:rFonts w:ascii="Times New Roman" w:eastAsia="Times New Roman"/>
        </w:rPr>
        <w:t xml:space="preserve">I </w:t>
      </w:r>
      <w:r>
        <w:t>卷</w:t>
      </w:r>
    </w:p>
    <w:p>
      <w:pPr>
        <w:spacing w:after="0"/>
        <w:sectPr>
          <w:type w:val="continuous"/>
          <w:pgSz w:w="10440" w:h="14750"/>
          <w:pgMar w:top="820" w:right="620" w:bottom="760" w:left="700" w:header="720" w:footer="720" w:gutter="0"/>
          <w:cols w:num="2" w:space="708" w:equalWidth="0">
            <w:col w:w="3878" w:space="83"/>
            <w:col w:w="5159"/>
          </w:cols>
        </w:sectPr>
      </w:pPr>
    </w:p>
    <w:p>
      <w:pPr>
        <w:pStyle w:val="BodyText"/>
        <w:spacing w:before="43" w:line="278" w:lineRule="auto"/>
        <w:ind w:right="221" w:firstLine="420"/>
        <w:rPr>
          <w:rFonts w:ascii="宋体" w:eastAsia="宋体" w:hint="eastAsia"/>
        </w:rPr>
      </w:pPr>
      <w:r>
        <w:rPr>
          <w:rFonts w:ascii="宋体" w:eastAsia="宋体" w:hint="eastAsia"/>
          <w:spacing w:val="-11"/>
        </w:rPr>
        <w:t>做题时，先将答案标在试卷上。录音内容结束后，你将有两分钟的时间将试卷上的答案转涂</w:t>
      </w:r>
      <w:r>
        <w:rPr>
          <w:rFonts w:ascii="宋体" w:eastAsia="宋体" w:hint="eastAsia"/>
          <w:spacing w:val="-6"/>
        </w:rPr>
        <w:t>到答题卡上。</w:t>
      </w:r>
    </w:p>
    <w:p>
      <w:pPr>
        <w:pStyle w:val="BodyText"/>
        <w:spacing w:before="0" w:line="269" w:lineRule="exact"/>
        <w:rPr>
          <w:rFonts w:ascii="宋体" w:eastAsia="宋体" w:hint="eastAsia"/>
        </w:rPr>
      </w:pPr>
      <w:r>
        <w:rPr>
          <w:rFonts w:ascii="宋体" w:eastAsia="宋体" w:hint="eastAsia"/>
          <w:spacing w:val="-28"/>
          <w:w w:val="100"/>
        </w:rPr>
        <w:t>第一节：</w:t>
      </w:r>
      <w:r>
        <w:rPr>
          <w:rFonts w:ascii="宋体" w:eastAsia="宋体" w:hint="eastAsia"/>
          <w:spacing w:val="-3"/>
          <w:w w:val="100"/>
        </w:rPr>
        <w:t>（</w:t>
      </w:r>
      <w:r>
        <w:rPr>
          <w:rFonts w:ascii="宋体" w:eastAsia="宋体" w:hint="eastAsia"/>
          <w:w w:val="100"/>
        </w:rPr>
        <w:t>共</w:t>
      </w:r>
      <w:r>
        <w:rPr>
          <w:rFonts w:ascii="宋体" w:eastAsia="宋体" w:hint="eastAsia"/>
          <w:spacing w:val="-52"/>
        </w:rPr>
        <w:t xml:space="preserve"> </w:t>
      </w:r>
      <w:r>
        <w:rPr>
          <w:w w:val="100"/>
        </w:rPr>
        <w:t>5</w:t>
      </w:r>
      <w:r>
        <w:rPr>
          <w:spacing w:val="-3"/>
        </w:rPr>
        <w:t xml:space="preserve"> </w:t>
      </w:r>
      <w:r>
        <w:rPr>
          <w:rFonts w:ascii="宋体" w:eastAsia="宋体" w:hint="eastAsia"/>
          <w:spacing w:val="-3"/>
          <w:w w:val="100"/>
        </w:rPr>
        <w:t>小题；每小题</w:t>
      </w:r>
      <w:r>
        <w:rPr>
          <w:rFonts w:ascii="宋体" w:eastAsia="宋体" w:hint="eastAsia"/>
          <w:spacing w:val="-52"/>
        </w:rPr>
        <w:t xml:space="preserve"> </w:t>
      </w:r>
      <w:r>
        <w:rPr>
          <w:w w:val="100"/>
        </w:rPr>
        <w:t>1.5</w:t>
      </w:r>
      <w:r>
        <w:rPr>
          <w:spacing w:val="-3"/>
        </w:rPr>
        <w:t xml:space="preserve"> </w:t>
      </w:r>
      <w:r>
        <w:rPr>
          <w:rFonts w:ascii="宋体" w:eastAsia="宋体" w:hint="eastAsia"/>
          <w:spacing w:val="-2"/>
          <w:w w:val="100"/>
        </w:rPr>
        <w:t>分，满分</w:t>
      </w:r>
      <w:r>
        <w:rPr>
          <w:rFonts w:ascii="宋体" w:eastAsia="宋体" w:hint="eastAsia"/>
          <w:spacing w:val="-55"/>
        </w:rPr>
        <w:t xml:space="preserve"> </w:t>
      </w:r>
      <w:r>
        <w:rPr>
          <w:w w:val="100"/>
        </w:rPr>
        <w:t>7.5</w:t>
      </w:r>
      <w:r>
        <w:rPr>
          <w:spacing w:val="-3"/>
        </w:rPr>
        <w:t xml:space="preserve"> </w:t>
      </w:r>
      <w:r>
        <w:rPr>
          <w:rFonts w:ascii="宋体" w:eastAsia="宋体" w:hint="eastAsia"/>
          <w:w w:val="100"/>
        </w:rPr>
        <w:t>分）</w:t>
      </w:r>
    </w:p>
    <w:p>
      <w:pPr>
        <w:pStyle w:val="BodyText"/>
        <w:spacing w:before="43" w:line="278" w:lineRule="auto"/>
        <w:ind w:right="220" w:firstLine="420"/>
        <w:jc w:val="both"/>
        <w:rPr>
          <w:rFonts w:ascii="宋体" w:eastAsia="宋体" w:hint="eastAsia"/>
        </w:rPr>
      </w:pPr>
      <w:r>
        <w:rPr>
          <w:rFonts w:ascii="宋体" w:eastAsia="宋体" w:hint="eastAsia"/>
          <w:spacing w:val="-10"/>
        </w:rPr>
        <w:t xml:space="preserve">听下面 </w:t>
      </w:r>
      <w:r>
        <w:t xml:space="preserve">5 </w:t>
      </w:r>
      <w:r>
        <w:rPr>
          <w:rFonts w:ascii="宋体" w:eastAsia="宋体" w:hint="eastAsia"/>
          <w:spacing w:val="-1"/>
        </w:rPr>
        <w:t>段对话。每段对话后有一个小题，从题中所给的</w:t>
      </w:r>
      <w:r>
        <w:t>A</w:t>
      </w:r>
      <w:r>
        <w:rPr>
          <w:rFonts w:ascii="宋体" w:eastAsia="宋体" w:hint="eastAsia"/>
          <w:spacing w:val="-3"/>
        </w:rPr>
        <w:t>、</w:t>
      </w:r>
      <w:r>
        <w:t>B</w:t>
      </w:r>
      <w:r>
        <w:rPr>
          <w:rFonts w:ascii="宋体" w:eastAsia="宋体" w:hint="eastAsia"/>
        </w:rPr>
        <w:t>、</w:t>
      </w:r>
      <w:r>
        <w:t xml:space="preserve">C </w:t>
      </w:r>
      <w:r>
        <w:rPr>
          <w:rFonts w:ascii="宋体" w:eastAsia="宋体" w:hint="eastAsia"/>
          <w:spacing w:val="-3"/>
        </w:rPr>
        <w:t>三个选项中选出最佳选</w:t>
      </w:r>
      <w:r>
        <w:rPr>
          <w:rFonts w:ascii="宋体" w:eastAsia="宋体" w:hint="eastAsia"/>
          <w:spacing w:val="-4"/>
        </w:rPr>
        <w:t xml:space="preserve">项，并标在试卷的相应位置。听完每段对话后，你都有 </w:t>
      </w:r>
      <w:r>
        <w:t xml:space="preserve">10 </w:t>
      </w:r>
      <w:r>
        <w:rPr>
          <w:rFonts w:ascii="宋体" w:eastAsia="宋体" w:hint="eastAsia"/>
          <w:spacing w:val="-3"/>
        </w:rPr>
        <w:t>秒钟的时间来回答有关小题和阅读下一小题。每段对话仅读一遍。</w:t>
      </w:r>
    </w:p>
    <w:p>
      <w:pPr>
        <w:pStyle w:val="ListParagraph"/>
        <w:numPr>
          <w:ilvl w:val="0"/>
          <w:numId w:val="2"/>
        </w:numPr>
        <w:tabs>
          <w:tab w:val="left" w:pos="359"/>
        </w:tabs>
        <w:spacing w:before="14" w:after="0" w:line="240" w:lineRule="auto"/>
        <w:ind w:left="358" w:right="0" w:hanging="207"/>
        <w:jc w:val="left"/>
        <w:rPr>
          <w:sz w:val="21"/>
        </w:rPr>
      </w:pPr>
      <w:r>
        <w:rPr>
          <w:sz w:val="21"/>
        </w:rPr>
        <w:t>What does the woman need to</w:t>
      </w:r>
      <w:r>
        <w:rPr>
          <w:spacing w:val="-4"/>
          <w:sz w:val="21"/>
        </w:rPr>
        <w:t xml:space="preserve"> </w:t>
      </w:r>
      <w:r>
        <w:rPr>
          <w:sz w:val="21"/>
        </w:rPr>
        <w:t>do?</w:t>
      </w:r>
    </w:p>
    <w:p>
      <w:pPr>
        <w:pStyle w:val="BodyText"/>
        <w:tabs>
          <w:tab w:val="left" w:pos="3263"/>
          <w:tab w:val="left" w:pos="6232"/>
        </w:tabs>
        <w:ind w:left="363"/>
      </w:pPr>
      <w:r>
        <w:t>A. Mail</w:t>
      </w:r>
      <w:r>
        <w:rPr>
          <w:spacing w:val="1"/>
        </w:rPr>
        <w:t xml:space="preserve"> </w:t>
      </w:r>
      <w:r>
        <w:t>a</w:t>
      </w:r>
      <w:r>
        <w:rPr>
          <w:spacing w:val="1"/>
        </w:rPr>
        <w:t xml:space="preserve"> </w:t>
      </w:r>
      <w:r>
        <w:rPr>
          <w:spacing w:val="-3"/>
        </w:rPr>
        <w:t>letter.</w:t>
      </w:r>
      <w:r>
        <w:rPr>
          <w:spacing w:val="-3"/>
        </w:rPr>
        <w:tab/>
      </w:r>
      <w:r>
        <w:t>B. Get</w:t>
      </w:r>
      <w:r>
        <w:rPr>
          <w:spacing w:val="-5"/>
        </w:rPr>
        <w:t xml:space="preserve"> </w:t>
      </w:r>
      <w:r>
        <w:t>a</w:t>
      </w:r>
      <w:r>
        <w:rPr>
          <w:spacing w:val="-1"/>
        </w:rPr>
        <w:t xml:space="preserve"> </w:t>
      </w:r>
      <w:r>
        <w:t>passport.</w:t>
      </w:r>
      <w:r>
        <w:tab/>
      </w:r>
      <w:r>
        <w:t>C. Get some photos</w:t>
      </w:r>
      <w:r>
        <w:rPr>
          <w:spacing w:val="-7"/>
        </w:rPr>
        <w:t xml:space="preserve"> </w:t>
      </w:r>
      <w:r>
        <w:t>taken.</w:t>
      </w:r>
    </w:p>
    <w:p>
      <w:pPr>
        <w:pStyle w:val="ListParagraph"/>
        <w:numPr>
          <w:ilvl w:val="0"/>
          <w:numId w:val="2"/>
        </w:numPr>
        <w:tabs>
          <w:tab w:val="left" w:pos="359"/>
        </w:tabs>
        <w:spacing w:before="70" w:after="0" w:line="240" w:lineRule="auto"/>
        <w:ind w:left="358" w:right="0" w:hanging="207"/>
        <w:jc w:val="left"/>
        <w:rPr>
          <w:sz w:val="21"/>
        </w:rPr>
      </w:pPr>
      <w:r>
        <w:rPr>
          <w:sz w:val="21"/>
        </w:rPr>
        <w:t>When does the train usually arrive in</w:t>
      </w:r>
      <w:r>
        <w:rPr>
          <w:spacing w:val="-5"/>
          <w:sz w:val="21"/>
        </w:rPr>
        <w:t xml:space="preserve"> </w:t>
      </w:r>
      <w:r>
        <w:rPr>
          <w:sz w:val="21"/>
        </w:rPr>
        <w:t>Rome?</w:t>
      </w:r>
    </w:p>
    <w:p>
      <w:pPr>
        <w:pStyle w:val="BodyText"/>
        <w:tabs>
          <w:tab w:val="left" w:pos="3289"/>
          <w:tab w:val="left" w:pos="6203"/>
        </w:tabs>
        <w:ind w:left="363"/>
      </w:pPr>
      <w:r>
        <w:t>A.</w:t>
      </w:r>
      <w:r>
        <w:rPr>
          <w:spacing w:val="-15"/>
        </w:rPr>
        <w:t xml:space="preserve"> </w:t>
      </w:r>
      <w:r>
        <w:t>At 10:15.</w:t>
      </w:r>
      <w:r>
        <w:tab/>
      </w:r>
      <w:r>
        <w:t>B.</w:t>
      </w:r>
      <w:r>
        <w:rPr>
          <w:spacing w:val="-15"/>
        </w:rPr>
        <w:t xml:space="preserve"> </w:t>
      </w:r>
      <w:r>
        <w:t>At 9:30.</w:t>
      </w:r>
      <w:r>
        <w:tab/>
      </w:r>
      <w:r>
        <w:t>C. At</w:t>
      </w:r>
      <w:r>
        <w:rPr>
          <w:spacing w:val="-16"/>
        </w:rPr>
        <w:t xml:space="preserve"> </w:t>
      </w:r>
      <w:r>
        <w:t>8:15.</w:t>
      </w:r>
    </w:p>
    <w:p>
      <w:pPr>
        <w:pStyle w:val="ListParagraph"/>
        <w:numPr>
          <w:ilvl w:val="0"/>
          <w:numId w:val="2"/>
        </w:numPr>
        <w:tabs>
          <w:tab w:val="left" w:pos="359"/>
        </w:tabs>
        <w:spacing w:before="70" w:after="0" w:line="240" w:lineRule="auto"/>
        <w:ind w:left="358" w:right="0" w:hanging="207"/>
        <w:jc w:val="left"/>
        <w:rPr>
          <w:sz w:val="21"/>
        </w:rPr>
      </w:pPr>
      <w:r>
        <w:rPr>
          <w:sz w:val="21"/>
        </w:rPr>
        <w:t>Where are the</w:t>
      </w:r>
      <w:r>
        <w:rPr>
          <w:spacing w:val="-4"/>
          <w:sz w:val="21"/>
        </w:rPr>
        <w:t xml:space="preserve"> </w:t>
      </w:r>
      <w:r>
        <w:rPr>
          <w:sz w:val="21"/>
        </w:rPr>
        <w:t>speakers?</w:t>
      </w:r>
    </w:p>
    <w:p>
      <w:pPr>
        <w:pStyle w:val="BodyText"/>
        <w:tabs>
          <w:tab w:val="left" w:pos="3255"/>
          <w:tab w:val="left" w:pos="6227"/>
        </w:tabs>
        <w:ind w:left="363"/>
      </w:pPr>
      <w:r>
        <w:t>A. At a</w:t>
      </w:r>
      <w:r>
        <w:rPr>
          <w:spacing w:val="-11"/>
        </w:rPr>
        <w:t xml:space="preserve"> </w:t>
      </w:r>
      <w:r>
        <w:t>movie</w:t>
      </w:r>
      <w:r>
        <w:rPr>
          <w:spacing w:val="2"/>
        </w:rPr>
        <w:t xml:space="preserve"> </w:t>
      </w:r>
      <w:r>
        <w:rPr>
          <w:spacing w:val="-3"/>
        </w:rPr>
        <w:t>theater.</w:t>
      </w:r>
      <w:r>
        <w:rPr>
          <w:spacing w:val="-3"/>
        </w:rPr>
        <w:tab/>
      </w:r>
      <w:r>
        <w:t>B. In</w:t>
      </w:r>
      <w:r>
        <w:rPr>
          <w:spacing w:val="-3"/>
        </w:rPr>
        <w:t xml:space="preserve"> </w:t>
      </w:r>
      <w:r>
        <w:t>a restaurant.</w:t>
      </w:r>
      <w:r>
        <w:tab/>
      </w:r>
      <w:r>
        <w:t>C. In the</w:t>
      </w:r>
      <w:r>
        <w:rPr>
          <w:spacing w:val="-3"/>
        </w:rPr>
        <w:t xml:space="preserve"> </w:t>
      </w:r>
      <w:r>
        <w:rPr>
          <w:spacing w:val="-4"/>
        </w:rPr>
        <w:t>car.</w:t>
      </w:r>
    </w:p>
    <w:p>
      <w:pPr>
        <w:pStyle w:val="ListParagraph"/>
        <w:numPr>
          <w:ilvl w:val="0"/>
          <w:numId w:val="2"/>
        </w:numPr>
        <w:tabs>
          <w:tab w:val="left" w:pos="359"/>
        </w:tabs>
        <w:spacing w:before="70" w:after="0" w:line="240" w:lineRule="auto"/>
        <w:ind w:left="358" w:right="0" w:hanging="207"/>
        <w:jc w:val="left"/>
        <w:rPr>
          <w:sz w:val="21"/>
        </w:rPr>
      </w:pPr>
      <w:r>
        <w:rPr>
          <w:sz w:val="21"/>
        </w:rPr>
        <w:t>Why is the man selling his</w:t>
      </w:r>
      <w:r>
        <w:rPr>
          <w:spacing w:val="-4"/>
          <w:sz w:val="21"/>
        </w:rPr>
        <w:t xml:space="preserve"> </w:t>
      </w:r>
      <w:r>
        <w:rPr>
          <w:sz w:val="21"/>
        </w:rPr>
        <w:t>car?</w:t>
      </w:r>
    </w:p>
    <w:p>
      <w:pPr>
        <w:pStyle w:val="ListParagraph"/>
        <w:numPr>
          <w:ilvl w:val="1"/>
          <w:numId w:val="2"/>
        </w:numPr>
        <w:tabs>
          <w:tab w:val="left" w:pos="620"/>
        </w:tabs>
        <w:spacing w:before="71" w:after="0" w:line="240" w:lineRule="auto"/>
        <w:ind w:left="619" w:right="0" w:hanging="257"/>
        <w:jc w:val="left"/>
        <w:rPr>
          <w:sz w:val="21"/>
        </w:rPr>
      </w:pPr>
      <w:r>
        <w:rPr>
          <w:sz w:val="21"/>
        </w:rPr>
        <w:t>He wants a new</w:t>
      </w:r>
      <w:r>
        <w:rPr>
          <w:spacing w:val="-5"/>
          <w:sz w:val="21"/>
        </w:rPr>
        <w:t xml:space="preserve"> </w:t>
      </w:r>
      <w:r>
        <w:rPr>
          <w:spacing w:val="-4"/>
          <w:sz w:val="21"/>
        </w:rPr>
        <w:t>car.</w:t>
      </w:r>
    </w:p>
    <w:p>
      <w:pPr>
        <w:pStyle w:val="ListParagraph"/>
        <w:numPr>
          <w:ilvl w:val="1"/>
          <w:numId w:val="2"/>
        </w:numPr>
        <w:tabs>
          <w:tab w:val="left" w:pos="608"/>
        </w:tabs>
        <w:spacing w:before="71" w:after="0" w:line="240" w:lineRule="auto"/>
        <w:ind w:left="607" w:right="0" w:hanging="245"/>
        <w:jc w:val="left"/>
        <w:rPr>
          <w:sz w:val="21"/>
        </w:rPr>
      </w:pPr>
      <w:r>
        <w:rPr>
          <w:sz w:val="21"/>
        </w:rPr>
        <w:t>He plans to take the</w:t>
      </w:r>
      <w:r>
        <w:rPr>
          <w:spacing w:val="-1"/>
          <w:sz w:val="21"/>
        </w:rPr>
        <w:t xml:space="preserve"> </w:t>
      </w:r>
      <w:r>
        <w:rPr>
          <w:spacing w:val="-3"/>
          <w:sz w:val="21"/>
        </w:rPr>
        <w:t>subway.</w:t>
      </w:r>
    </w:p>
    <w:p>
      <w:pPr>
        <w:pStyle w:val="ListParagraph"/>
        <w:numPr>
          <w:ilvl w:val="1"/>
          <w:numId w:val="2"/>
        </w:numPr>
        <w:tabs>
          <w:tab w:val="left" w:pos="608"/>
        </w:tabs>
        <w:spacing w:before="71" w:after="0" w:line="240" w:lineRule="auto"/>
        <w:ind w:left="607" w:right="0" w:hanging="245"/>
        <w:jc w:val="left"/>
        <w:rPr>
          <w:sz w:val="21"/>
        </w:rPr>
      </w:pPr>
      <w:r>
        <w:rPr>
          <w:sz w:val="21"/>
        </w:rPr>
        <w:t>He just bought an expensive</w:t>
      </w:r>
      <w:r>
        <w:rPr>
          <w:spacing w:val="-3"/>
          <w:sz w:val="21"/>
        </w:rPr>
        <w:t xml:space="preserve"> </w:t>
      </w:r>
      <w:r>
        <w:rPr>
          <w:sz w:val="21"/>
        </w:rPr>
        <w:t>house.</w:t>
      </w:r>
    </w:p>
    <w:p>
      <w:pPr>
        <w:pStyle w:val="ListParagraph"/>
        <w:numPr>
          <w:ilvl w:val="0"/>
          <w:numId w:val="2"/>
        </w:numPr>
        <w:tabs>
          <w:tab w:val="left" w:pos="359"/>
        </w:tabs>
        <w:spacing w:before="70" w:after="0" w:line="240" w:lineRule="auto"/>
        <w:ind w:left="358" w:right="0" w:hanging="207"/>
        <w:jc w:val="left"/>
        <w:rPr>
          <w:sz w:val="21"/>
        </w:rPr>
      </w:pPr>
      <w:r>
        <w:rPr>
          <w:sz w:val="21"/>
        </w:rPr>
        <w:t>Who is the man talking</w:t>
      </w:r>
      <w:r>
        <w:rPr>
          <w:spacing w:val="-4"/>
          <w:sz w:val="21"/>
        </w:rPr>
        <w:t xml:space="preserve"> </w:t>
      </w:r>
      <w:r>
        <w:rPr>
          <w:sz w:val="21"/>
        </w:rPr>
        <w:t>to?</w:t>
      </w:r>
    </w:p>
    <w:p>
      <w:pPr>
        <w:pStyle w:val="BodyText"/>
        <w:tabs>
          <w:tab w:val="left" w:pos="3301"/>
          <w:tab w:val="left" w:pos="6257"/>
        </w:tabs>
        <w:ind w:left="466"/>
      </w:pPr>
      <w:r>
        <w:t>A.</w:t>
      </w:r>
      <w:r>
        <w:rPr>
          <w:spacing w:val="-15"/>
        </w:rPr>
        <w:t xml:space="preserve"> </w:t>
      </w:r>
      <w:r>
        <w:t>A</w:t>
      </w:r>
      <w:r>
        <w:rPr>
          <w:spacing w:val="-11"/>
        </w:rPr>
        <w:t xml:space="preserve"> </w:t>
      </w:r>
      <w:r>
        <w:t>policeman.</w:t>
      </w:r>
      <w:r>
        <w:tab/>
      </w:r>
      <w:r>
        <w:t>B. A</w:t>
      </w:r>
      <w:r>
        <w:rPr>
          <w:spacing w:val="-22"/>
        </w:rPr>
        <w:t xml:space="preserve"> </w:t>
      </w:r>
      <w:r>
        <w:t>car</w:t>
      </w:r>
      <w:r>
        <w:rPr>
          <w:spacing w:val="1"/>
        </w:rPr>
        <w:t xml:space="preserve"> </w:t>
      </w:r>
      <w:r>
        <w:rPr>
          <w:spacing w:val="-3"/>
        </w:rPr>
        <w:t>driver.</w:t>
      </w:r>
      <w:r>
        <w:rPr>
          <w:spacing w:val="-3"/>
        </w:rPr>
        <w:tab/>
      </w:r>
      <w:r>
        <w:t>C. A</w:t>
      </w:r>
      <w:r>
        <w:rPr>
          <w:spacing w:val="-25"/>
        </w:rPr>
        <w:t xml:space="preserve"> </w:t>
      </w:r>
      <w:r>
        <w:rPr>
          <w:spacing w:val="-3"/>
        </w:rPr>
        <w:t>doctor.</w:t>
      </w:r>
    </w:p>
    <w:p>
      <w:pPr>
        <w:pStyle w:val="BodyText"/>
        <w:spacing w:before="56"/>
        <w:jc w:val="both"/>
        <w:rPr>
          <w:rFonts w:ascii="宋体" w:eastAsia="宋体" w:hint="eastAsia"/>
        </w:rPr>
      </w:pPr>
      <w:r>
        <w:rPr>
          <w:rFonts w:ascii="宋体" w:eastAsia="宋体" w:hint="eastAsia"/>
          <w:spacing w:val="-28"/>
          <w:w w:val="100"/>
        </w:rPr>
        <w:t>第二节：</w:t>
      </w:r>
      <w:r>
        <w:rPr>
          <w:rFonts w:ascii="宋体" w:eastAsia="宋体" w:hint="eastAsia"/>
          <w:spacing w:val="-3"/>
          <w:w w:val="100"/>
        </w:rPr>
        <w:t>（</w:t>
      </w:r>
      <w:r>
        <w:rPr>
          <w:rFonts w:ascii="宋体" w:eastAsia="宋体" w:hint="eastAsia"/>
          <w:w w:val="100"/>
        </w:rPr>
        <w:t>共</w:t>
      </w:r>
      <w:r>
        <w:rPr>
          <w:rFonts w:ascii="宋体" w:eastAsia="宋体" w:hint="eastAsia"/>
          <w:spacing w:val="-53"/>
        </w:rPr>
        <w:t xml:space="preserve"> </w:t>
      </w:r>
      <w:r>
        <w:rPr>
          <w:w w:val="100"/>
        </w:rPr>
        <w:t>15</w:t>
      </w:r>
      <w:r>
        <w:rPr>
          <w:spacing w:val="-3"/>
        </w:rPr>
        <w:t xml:space="preserve"> </w:t>
      </w:r>
      <w:r>
        <w:rPr>
          <w:rFonts w:ascii="宋体" w:eastAsia="宋体" w:hint="eastAsia"/>
          <w:spacing w:val="-3"/>
          <w:w w:val="100"/>
        </w:rPr>
        <w:t>小题；每小题</w:t>
      </w:r>
      <w:r>
        <w:rPr>
          <w:rFonts w:ascii="宋体" w:eastAsia="宋体" w:hint="eastAsia"/>
          <w:spacing w:val="-52"/>
        </w:rPr>
        <w:t xml:space="preserve"> </w:t>
      </w:r>
      <w:r>
        <w:rPr>
          <w:w w:val="100"/>
        </w:rPr>
        <w:t>1</w:t>
      </w:r>
      <w:r>
        <w:rPr>
          <w:spacing w:val="-3"/>
          <w:w w:val="100"/>
        </w:rPr>
        <w:t>.</w:t>
      </w:r>
      <w:r>
        <w:rPr>
          <w:spacing w:val="-1"/>
          <w:w w:val="100"/>
        </w:rPr>
        <w:t>5</w:t>
      </w:r>
      <w:r>
        <w:rPr>
          <w:rFonts w:ascii="宋体" w:eastAsia="宋体" w:hint="eastAsia"/>
          <w:spacing w:val="-2"/>
          <w:w w:val="100"/>
        </w:rPr>
        <w:t>，满分</w:t>
      </w:r>
      <w:r>
        <w:rPr>
          <w:rFonts w:ascii="宋体" w:eastAsia="宋体" w:hint="eastAsia"/>
          <w:spacing w:val="-55"/>
        </w:rPr>
        <w:t xml:space="preserve"> </w:t>
      </w:r>
      <w:r>
        <w:rPr>
          <w:w w:val="100"/>
        </w:rPr>
        <w:t>22.5</w:t>
      </w:r>
      <w:r>
        <w:rPr>
          <w:spacing w:val="-3"/>
        </w:rPr>
        <w:t xml:space="preserve"> </w:t>
      </w:r>
      <w:r>
        <w:rPr>
          <w:rFonts w:ascii="宋体" w:eastAsia="宋体" w:hint="eastAsia"/>
          <w:w w:val="100"/>
        </w:rPr>
        <w:t>分）</w:t>
      </w:r>
    </w:p>
    <w:p>
      <w:pPr>
        <w:pStyle w:val="BodyText"/>
        <w:spacing w:before="43" w:line="278" w:lineRule="auto"/>
        <w:ind w:right="223" w:firstLine="420"/>
        <w:jc w:val="both"/>
        <w:rPr>
          <w:rFonts w:ascii="宋体" w:eastAsia="宋体" w:hint="eastAsia"/>
        </w:rPr>
      </w:pPr>
      <w:r>
        <w:rPr>
          <w:rFonts w:ascii="宋体" w:eastAsia="宋体" w:hint="eastAsia"/>
          <w:spacing w:val="-10"/>
        </w:rPr>
        <w:t xml:space="preserve">听下面 </w:t>
      </w:r>
      <w:r>
        <w:t xml:space="preserve">5 </w:t>
      </w:r>
      <w:r>
        <w:rPr>
          <w:rFonts w:ascii="宋体" w:eastAsia="宋体" w:hint="eastAsia"/>
          <w:spacing w:val="-2"/>
        </w:rPr>
        <w:t>段对话或独白。每段对话或独白后有几个小题，从题中所给的</w:t>
      </w:r>
      <w:r>
        <w:t>A</w:t>
      </w:r>
      <w:r>
        <w:rPr>
          <w:rFonts w:ascii="宋体" w:eastAsia="宋体" w:hint="eastAsia"/>
          <w:spacing w:val="-3"/>
        </w:rPr>
        <w:t>、</w:t>
      </w:r>
      <w:r>
        <w:t>B</w:t>
      </w:r>
      <w:r>
        <w:rPr>
          <w:rFonts w:ascii="宋体" w:eastAsia="宋体" w:hint="eastAsia"/>
        </w:rPr>
        <w:t>、</w:t>
      </w:r>
      <w:r>
        <w:t xml:space="preserve">C </w:t>
      </w:r>
      <w:r>
        <w:rPr>
          <w:rFonts w:ascii="宋体" w:eastAsia="宋体" w:hint="eastAsia"/>
          <w:spacing w:val="-3"/>
        </w:rPr>
        <w:t>三个选项</w:t>
      </w:r>
      <w:r>
        <w:rPr>
          <w:rFonts w:ascii="宋体" w:eastAsia="宋体" w:hint="eastAsia"/>
          <w:spacing w:val="-9"/>
        </w:rPr>
        <w:t>中选出最佳选项，并标在试卷的相应位置。听每段对话或独白前，你将有时间阅读各个小题，每</w:t>
      </w:r>
      <w:r>
        <w:rPr>
          <w:rFonts w:ascii="宋体" w:eastAsia="宋体" w:hint="eastAsia"/>
          <w:spacing w:val="-23"/>
        </w:rPr>
        <w:t xml:space="preserve">小题 </w:t>
      </w:r>
      <w:r>
        <w:t xml:space="preserve">5 </w:t>
      </w:r>
      <w:r>
        <w:rPr>
          <w:rFonts w:ascii="宋体" w:eastAsia="宋体" w:hint="eastAsia"/>
          <w:spacing w:val="-7"/>
        </w:rPr>
        <w:t xml:space="preserve">秒钟，听完后，各小题将给出 </w:t>
      </w:r>
      <w:r>
        <w:t xml:space="preserve">5 </w:t>
      </w:r>
      <w:r>
        <w:rPr>
          <w:rFonts w:ascii="宋体" w:eastAsia="宋体" w:hint="eastAsia"/>
          <w:spacing w:val="-3"/>
        </w:rPr>
        <w:t>秒钟的作答时间。每段对话或独白读两遍。</w:t>
      </w:r>
    </w:p>
    <w:p>
      <w:pPr>
        <w:pStyle w:val="BodyText"/>
        <w:spacing w:before="0" w:line="269" w:lineRule="exact"/>
        <w:ind w:left="572"/>
        <w:jc w:val="both"/>
        <w:rPr>
          <w:rFonts w:ascii="宋体" w:eastAsia="宋体" w:hint="eastAsia"/>
        </w:rPr>
      </w:pPr>
      <w:r>
        <w:rPr>
          <w:rFonts w:ascii="宋体" w:eastAsia="宋体" w:hint="eastAsia"/>
        </w:rPr>
        <w:t xml:space="preserve">听第 </w:t>
      </w:r>
      <w:r>
        <w:t xml:space="preserve">6 </w:t>
      </w:r>
      <w:r>
        <w:rPr>
          <w:rFonts w:ascii="宋体" w:eastAsia="宋体" w:hint="eastAsia"/>
        </w:rPr>
        <w:t xml:space="preserve">段材料，回答第 </w:t>
      </w:r>
      <w:r>
        <w:t>6</w:t>
      </w:r>
      <w:r>
        <w:rPr>
          <w:rFonts w:ascii="宋体" w:eastAsia="宋体" w:hint="eastAsia"/>
        </w:rPr>
        <w:t>～</w:t>
      </w:r>
      <w:r>
        <w:t xml:space="preserve">7 </w:t>
      </w:r>
      <w:r>
        <w:rPr>
          <w:rFonts w:ascii="宋体" w:eastAsia="宋体" w:hint="eastAsia"/>
        </w:rPr>
        <w:t>题。</w:t>
      </w:r>
    </w:p>
    <w:p>
      <w:pPr>
        <w:pStyle w:val="ListParagraph"/>
        <w:numPr>
          <w:ilvl w:val="0"/>
          <w:numId w:val="2"/>
        </w:numPr>
        <w:tabs>
          <w:tab w:val="left" w:pos="359"/>
        </w:tabs>
        <w:spacing w:before="57" w:after="0" w:line="240" w:lineRule="auto"/>
        <w:ind w:left="358" w:right="0" w:hanging="207"/>
        <w:jc w:val="left"/>
        <w:rPr>
          <w:sz w:val="21"/>
        </w:rPr>
      </w:pPr>
      <w:r>
        <w:rPr>
          <w:sz w:val="21"/>
        </w:rPr>
        <w:t xml:space="preserve">What does the man think about </w:t>
      </w:r>
      <w:r>
        <w:rPr>
          <w:spacing w:val="-5"/>
          <w:sz w:val="21"/>
        </w:rPr>
        <w:t>YouTube</w:t>
      </w:r>
      <w:r>
        <w:rPr>
          <w:spacing w:val="-17"/>
          <w:sz w:val="21"/>
        </w:rPr>
        <w:t xml:space="preserve"> </w:t>
      </w:r>
      <w:r>
        <w:rPr>
          <w:sz w:val="21"/>
        </w:rPr>
        <w:t>videos?</w:t>
      </w:r>
    </w:p>
    <w:p>
      <w:pPr>
        <w:pStyle w:val="BodyText"/>
        <w:tabs>
          <w:tab w:val="left" w:pos="2917"/>
          <w:tab w:val="left" w:pos="5740"/>
        </w:tabs>
        <w:ind w:left="363"/>
      </w:pPr>
      <w:r>
        <w:t>A. He finds</w:t>
      </w:r>
      <w:r>
        <w:rPr>
          <w:spacing w:val="1"/>
        </w:rPr>
        <w:t xml:space="preserve"> </w:t>
      </w:r>
      <w:r>
        <w:t>them</w:t>
      </w:r>
      <w:r>
        <w:rPr>
          <w:spacing w:val="1"/>
        </w:rPr>
        <w:t xml:space="preserve"> </w:t>
      </w:r>
      <w:r>
        <w:rPr>
          <w:spacing w:val="-4"/>
        </w:rPr>
        <w:t>funny.</w:t>
      </w:r>
      <w:r>
        <w:rPr>
          <w:spacing w:val="-4"/>
        </w:rPr>
        <w:tab/>
      </w:r>
      <w:r>
        <w:t>B. He finds</w:t>
      </w:r>
      <w:r>
        <w:rPr>
          <w:spacing w:val="-2"/>
        </w:rPr>
        <w:t xml:space="preserve"> </w:t>
      </w:r>
      <w:r>
        <w:t>them</w:t>
      </w:r>
      <w:r>
        <w:rPr>
          <w:spacing w:val="-2"/>
        </w:rPr>
        <w:t xml:space="preserve"> </w:t>
      </w:r>
      <w:r>
        <w:t>boring.</w:t>
      </w:r>
      <w:r>
        <w:tab/>
      </w:r>
      <w:r>
        <w:t>C. He thinks they’re a waste of</w:t>
      </w:r>
      <w:r>
        <w:rPr>
          <w:spacing w:val="-9"/>
        </w:rPr>
        <w:t xml:space="preserve"> </w:t>
      </w:r>
      <w:r>
        <w:t>time.</w:t>
      </w:r>
    </w:p>
    <w:p>
      <w:pPr>
        <w:pStyle w:val="ListParagraph"/>
        <w:numPr>
          <w:ilvl w:val="0"/>
          <w:numId w:val="2"/>
        </w:numPr>
        <w:tabs>
          <w:tab w:val="left" w:pos="359"/>
        </w:tabs>
        <w:spacing w:before="70" w:after="0" w:line="240" w:lineRule="auto"/>
        <w:ind w:left="358" w:right="0" w:hanging="207"/>
        <w:jc w:val="left"/>
        <w:rPr>
          <w:sz w:val="21"/>
        </w:rPr>
      </w:pPr>
      <w:r>
        <w:rPr>
          <w:sz w:val="21"/>
        </w:rPr>
        <w:t>What sport does the woman like to watch</w:t>
      </w:r>
      <w:r>
        <w:rPr>
          <w:spacing w:val="-13"/>
          <w:sz w:val="21"/>
        </w:rPr>
        <w:t xml:space="preserve"> </w:t>
      </w:r>
      <w:r>
        <w:rPr>
          <w:sz w:val="21"/>
        </w:rPr>
        <w:t>most?</w:t>
      </w:r>
    </w:p>
    <w:p>
      <w:pPr>
        <w:pStyle w:val="BodyText"/>
        <w:tabs>
          <w:tab w:val="left" w:pos="3287"/>
          <w:tab w:val="left" w:pos="6352"/>
        </w:tabs>
        <w:ind w:left="363"/>
      </w:pPr>
      <w:r>
        <w:t>A.</w:t>
      </w:r>
      <w:r>
        <w:rPr>
          <w:spacing w:val="-3"/>
        </w:rPr>
        <w:t xml:space="preserve"> </w:t>
      </w:r>
      <w:r>
        <w:t>Baseball.</w:t>
      </w:r>
      <w:r>
        <w:tab/>
      </w:r>
      <w:r>
        <w:t>B.</w:t>
      </w:r>
      <w:r>
        <w:rPr>
          <w:spacing w:val="2"/>
        </w:rPr>
        <w:t xml:space="preserve"> </w:t>
      </w:r>
      <w:r>
        <w:rPr>
          <w:spacing w:val="-3"/>
        </w:rPr>
        <w:t>Soccer.</w:t>
      </w:r>
      <w:r>
        <w:rPr>
          <w:spacing w:val="-3"/>
        </w:rPr>
        <w:tab/>
      </w:r>
      <w:r>
        <w:t>C.</w:t>
      </w:r>
      <w:r>
        <w:rPr>
          <w:spacing w:val="-3"/>
        </w:rPr>
        <w:t xml:space="preserve"> </w:t>
      </w:r>
      <w:r>
        <w:t>Basketball.</w:t>
      </w:r>
    </w:p>
    <w:p>
      <w:pPr>
        <w:pStyle w:val="BodyText"/>
        <w:spacing w:before="57"/>
        <w:ind w:left="572"/>
        <w:jc w:val="both"/>
        <w:rPr>
          <w:rFonts w:ascii="宋体" w:eastAsia="宋体" w:hint="eastAsia"/>
        </w:rPr>
      </w:pPr>
      <w:r>
        <w:rPr>
          <w:rFonts w:ascii="宋体" w:eastAsia="宋体" w:hint="eastAsia"/>
        </w:rPr>
        <w:t xml:space="preserve">听第 </w:t>
      </w:r>
      <w:r>
        <w:t xml:space="preserve">7 </w:t>
      </w:r>
      <w:r>
        <w:rPr>
          <w:rFonts w:ascii="宋体" w:eastAsia="宋体" w:hint="eastAsia"/>
        </w:rPr>
        <w:t xml:space="preserve">段材料，回答第 </w:t>
      </w:r>
      <w:r>
        <w:t>8</w:t>
      </w:r>
      <w:r>
        <w:rPr>
          <w:rFonts w:ascii="宋体" w:eastAsia="宋体" w:hint="eastAsia"/>
        </w:rPr>
        <w:t>～</w:t>
      </w:r>
      <w:r>
        <w:t xml:space="preserve">10 </w:t>
      </w:r>
      <w:r>
        <w:rPr>
          <w:rFonts w:ascii="宋体" w:eastAsia="宋体" w:hint="eastAsia"/>
        </w:rPr>
        <w:t>题。</w:t>
      </w:r>
    </w:p>
    <w:p>
      <w:pPr>
        <w:spacing w:after="0"/>
        <w:jc w:val="both"/>
        <w:rPr>
          <w:rFonts w:ascii="宋体" w:eastAsia="宋体" w:hint="eastAsia"/>
        </w:rPr>
        <w:sectPr>
          <w:type w:val="continuous"/>
          <w:pgSz w:w="10440" w:h="14750"/>
          <w:pgMar w:top="820" w:right="620" w:bottom="760" w:left="700" w:header="720" w:footer="720" w:gutter="0"/>
          <w:cols w:num="1" w:space="720"/>
        </w:sectPr>
      </w:pPr>
    </w:p>
    <w:p>
      <w:pPr>
        <w:pStyle w:val="ListParagraph"/>
        <w:numPr>
          <w:ilvl w:val="0"/>
          <w:numId w:val="2"/>
        </w:numPr>
        <w:tabs>
          <w:tab w:val="left" w:pos="359"/>
        </w:tabs>
        <w:spacing w:before="65" w:after="0" w:line="240" w:lineRule="auto"/>
        <w:ind w:left="358" w:right="0" w:hanging="207"/>
        <w:jc w:val="left"/>
        <w:rPr>
          <w:sz w:val="21"/>
        </w:rPr>
      </w:pPr>
      <w:r>
        <w:rPr>
          <w:sz w:val="21"/>
        </w:rPr>
        <w:t>What subject might the man end up</w:t>
      </w:r>
      <w:r>
        <w:rPr>
          <w:spacing w:val="-9"/>
          <w:sz w:val="21"/>
        </w:rPr>
        <w:t xml:space="preserve"> </w:t>
      </w:r>
      <w:r>
        <w:rPr>
          <w:sz w:val="21"/>
        </w:rPr>
        <w:t>teaching?</w:t>
      </w:r>
    </w:p>
    <w:p>
      <w:pPr>
        <w:pStyle w:val="BodyText"/>
        <w:tabs>
          <w:tab w:val="left" w:pos="3306"/>
          <w:tab w:val="left" w:pos="6316"/>
        </w:tabs>
        <w:ind w:left="363"/>
      </w:pPr>
      <w:r>
        <w:t>A.</w:t>
      </w:r>
      <w:r>
        <w:rPr>
          <w:spacing w:val="-3"/>
        </w:rPr>
        <w:t xml:space="preserve"> </w:t>
      </w:r>
      <w:r>
        <w:t>English.</w:t>
      </w:r>
      <w:r>
        <w:tab/>
      </w:r>
      <w:r>
        <w:t>B.</w:t>
      </w:r>
      <w:r>
        <w:rPr>
          <w:spacing w:val="-1"/>
        </w:rPr>
        <w:t xml:space="preserve"> </w:t>
      </w:r>
      <w:r>
        <w:rPr>
          <w:spacing w:val="-3"/>
        </w:rPr>
        <w:t>History.</w:t>
      </w:r>
      <w:r>
        <w:rPr>
          <w:spacing w:val="-3"/>
        </w:rPr>
        <w:tab/>
      </w:r>
      <w:r>
        <w:t>C.</w:t>
      </w:r>
      <w:r>
        <w:rPr>
          <w:spacing w:val="-3"/>
        </w:rPr>
        <w:t xml:space="preserve"> Biology.</w:t>
      </w:r>
    </w:p>
    <w:p>
      <w:pPr>
        <w:pStyle w:val="ListParagraph"/>
        <w:numPr>
          <w:ilvl w:val="0"/>
          <w:numId w:val="2"/>
        </w:numPr>
        <w:tabs>
          <w:tab w:val="left" w:pos="359"/>
        </w:tabs>
        <w:spacing w:before="71" w:after="0" w:line="240" w:lineRule="auto"/>
        <w:ind w:left="358" w:right="0" w:hanging="207"/>
        <w:jc w:val="left"/>
        <w:rPr>
          <w:sz w:val="21"/>
        </w:rPr>
      </w:pPr>
      <w:r>
        <w:rPr>
          <w:sz w:val="21"/>
        </w:rPr>
        <w:t>When will the man begin</w:t>
      </w:r>
      <w:r>
        <w:rPr>
          <w:spacing w:val="-5"/>
          <w:sz w:val="21"/>
        </w:rPr>
        <w:t xml:space="preserve"> </w:t>
      </w:r>
      <w:r>
        <w:rPr>
          <w:sz w:val="21"/>
        </w:rPr>
        <w:t>teaching?</w:t>
      </w:r>
    </w:p>
    <w:p>
      <w:pPr>
        <w:pStyle w:val="BodyText"/>
        <w:tabs>
          <w:tab w:val="left" w:pos="3280"/>
          <w:tab w:val="left" w:pos="6392"/>
        </w:tabs>
        <w:spacing w:before="70"/>
        <w:ind w:left="363"/>
      </w:pPr>
      <w:r>
        <w:t xml:space="preserve">A. In about one </w:t>
      </w:r>
      <w:r>
        <w:rPr>
          <w:spacing w:val="-3"/>
        </w:rPr>
        <w:t>year.</w:t>
      </w:r>
      <w:r>
        <w:rPr>
          <w:spacing w:val="-3"/>
        </w:rPr>
        <w:tab/>
      </w:r>
      <w:r>
        <w:t>B. In about</w:t>
      </w:r>
      <w:r>
        <w:rPr>
          <w:spacing w:val="-3"/>
        </w:rPr>
        <w:t xml:space="preserve"> </w:t>
      </w:r>
      <w:r>
        <w:t>two years.</w:t>
      </w:r>
      <w:r>
        <w:tab/>
      </w:r>
      <w:r>
        <w:t>C. In about three</w:t>
      </w:r>
      <w:r>
        <w:rPr>
          <w:spacing w:val="-2"/>
        </w:rPr>
        <w:t xml:space="preserve"> </w:t>
      </w:r>
      <w:r>
        <w:t>years.</w:t>
      </w:r>
    </w:p>
    <w:p>
      <w:pPr>
        <w:pStyle w:val="ListParagraph"/>
        <w:numPr>
          <w:ilvl w:val="0"/>
          <w:numId w:val="2"/>
        </w:numPr>
        <w:tabs>
          <w:tab w:val="left" w:pos="467"/>
        </w:tabs>
        <w:spacing w:before="71" w:after="0" w:line="240" w:lineRule="auto"/>
        <w:ind w:left="466" w:right="0" w:hanging="315"/>
        <w:jc w:val="left"/>
        <w:rPr>
          <w:sz w:val="21"/>
        </w:rPr>
      </w:pPr>
      <w:r>
        <w:rPr>
          <w:sz w:val="21"/>
        </w:rPr>
        <w:t>How does the man feel about the test he must</w:t>
      </w:r>
      <w:r>
        <w:rPr>
          <w:spacing w:val="-7"/>
          <w:sz w:val="21"/>
        </w:rPr>
        <w:t xml:space="preserve"> </w:t>
      </w:r>
      <w:r>
        <w:rPr>
          <w:sz w:val="21"/>
        </w:rPr>
        <w:t>take?</w:t>
      </w:r>
    </w:p>
    <w:p>
      <w:pPr>
        <w:pStyle w:val="ListParagraph"/>
        <w:numPr>
          <w:ilvl w:val="1"/>
          <w:numId w:val="2"/>
        </w:numPr>
        <w:tabs>
          <w:tab w:val="left" w:pos="620"/>
        </w:tabs>
        <w:spacing w:before="70" w:after="0" w:line="240" w:lineRule="auto"/>
        <w:ind w:left="619" w:right="0" w:hanging="257"/>
        <w:jc w:val="left"/>
        <w:rPr>
          <w:sz w:val="21"/>
        </w:rPr>
      </w:pPr>
      <w:r>
        <w:rPr>
          <w:sz w:val="21"/>
        </w:rPr>
        <w:t>He doesn’t think it's</w:t>
      </w:r>
      <w:r>
        <w:rPr>
          <w:spacing w:val="-1"/>
          <w:sz w:val="21"/>
        </w:rPr>
        <w:t xml:space="preserve"> </w:t>
      </w:r>
      <w:r>
        <w:rPr>
          <w:spacing w:val="-3"/>
          <w:sz w:val="21"/>
        </w:rPr>
        <w:t>necessary.</w:t>
      </w:r>
    </w:p>
    <w:p>
      <w:pPr>
        <w:pStyle w:val="ListParagraph"/>
        <w:numPr>
          <w:ilvl w:val="1"/>
          <w:numId w:val="2"/>
        </w:numPr>
        <w:tabs>
          <w:tab w:val="left" w:pos="608"/>
        </w:tabs>
        <w:spacing w:before="71" w:after="0" w:line="240" w:lineRule="auto"/>
        <w:ind w:left="607" w:right="0" w:hanging="245"/>
        <w:jc w:val="left"/>
        <w:rPr>
          <w:sz w:val="21"/>
        </w:rPr>
      </w:pPr>
      <w:r>
        <w:rPr>
          <w:sz w:val="21"/>
        </w:rPr>
        <w:t>He is confident that he will</w:t>
      </w:r>
      <w:r>
        <w:rPr>
          <w:spacing w:val="-7"/>
          <w:sz w:val="21"/>
        </w:rPr>
        <w:t xml:space="preserve"> </w:t>
      </w:r>
      <w:r>
        <w:rPr>
          <w:sz w:val="21"/>
        </w:rPr>
        <w:t>pass.</w:t>
      </w:r>
    </w:p>
    <w:p>
      <w:pPr>
        <w:pStyle w:val="ListParagraph"/>
        <w:numPr>
          <w:ilvl w:val="1"/>
          <w:numId w:val="2"/>
        </w:numPr>
        <w:tabs>
          <w:tab w:val="left" w:pos="608"/>
        </w:tabs>
        <w:spacing w:before="70" w:after="0" w:line="240" w:lineRule="auto"/>
        <w:ind w:left="607" w:right="0" w:hanging="245"/>
        <w:jc w:val="left"/>
        <w:rPr>
          <w:sz w:val="21"/>
        </w:rPr>
      </w:pPr>
      <w:r>
        <w:rPr>
          <w:sz w:val="21"/>
        </w:rPr>
        <w:t>He is motivated to study for</w:t>
      </w:r>
      <w:r>
        <w:rPr>
          <w:spacing w:val="-2"/>
          <w:sz w:val="21"/>
        </w:rPr>
        <w:t xml:space="preserve"> </w:t>
      </w:r>
      <w:r>
        <w:rPr>
          <w:sz w:val="21"/>
        </w:rPr>
        <w:t>it.</w:t>
      </w:r>
    </w:p>
    <w:p>
      <w:pPr>
        <w:pStyle w:val="BodyText"/>
        <w:spacing w:before="57"/>
        <w:ind w:left="572"/>
        <w:rPr>
          <w:rFonts w:ascii="宋体" w:eastAsia="宋体" w:hint="eastAsia"/>
        </w:rPr>
      </w:pPr>
      <w:r>
        <w:rPr>
          <w:rFonts w:ascii="宋体" w:eastAsia="宋体" w:hint="eastAsia"/>
        </w:rPr>
        <w:t xml:space="preserve">听第 </w:t>
      </w:r>
      <w:r>
        <w:t xml:space="preserve">8 </w:t>
      </w:r>
      <w:r>
        <w:rPr>
          <w:rFonts w:ascii="宋体" w:eastAsia="宋体" w:hint="eastAsia"/>
        </w:rPr>
        <w:t xml:space="preserve">段材料，回答第 </w:t>
      </w:r>
      <w:r>
        <w:t>11</w:t>
      </w:r>
      <w:r>
        <w:rPr>
          <w:rFonts w:ascii="宋体" w:eastAsia="宋体" w:hint="eastAsia"/>
        </w:rPr>
        <w:t>～</w:t>
      </w:r>
      <w:r>
        <w:t xml:space="preserve">13 </w:t>
      </w:r>
      <w:r>
        <w:rPr>
          <w:rFonts w:ascii="宋体" w:eastAsia="宋体" w:hint="eastAsia"/>
        </w:rPr>
        <w:t>题。</w:t>
      </w:r>
    </w:p>
    <w:p>
      <w:pPr>
        <w:pStyle w:val="ListParagraph"/>
        <w:numPr>
          <w:ilvl w:val="0"/>
          <w:numId w:val="2"/>
        </w:numPr>
        <w:tabs>
          <w:tab w:val="left" w:pos="458"/>
        </w:tabs>
        <w:spacing w:before="57" w:after="0" w:line="240" w:lineRule="auto"/>
        <w:ind w:left="457" w:right="0" w:hanging="306"/>
        <w:jc w:val="left"/>
        <w:rPr>
          <w:sz w:val="21"/>
        </w:rPr>
      </w:pPr>
      <w:r>
        <w:rPr>
          <w:sz w:val="21"/>
        </w:rPr>
        <w:t>What percentage of 14-year-old girls</w:t>
      </w:r>
      <w:r>
        <w:rPr>
          <w:spacing w:val="-7"/>
          <w:sz w:val="21"/>
        </w:rPr>
        <w:t xml:space="preserve"> </w:t>
      </w:r>
      <w:r>
        <w:rPr>
          <w:sz w:val="21"/>
        </w:rPr>
        <w:t>smoke?</w:t>
      </w:r>
    </w:p>
    <w:p>
      <w:pPr>
        <w:pStyle w:val="BodyText"/>
        <w:tabs>
          <w:tab w:val="left" w:pos="3194"/>
          <w:tab w:val="left" w:pos="6123"/>
        </w:tabs>
        <w:ind w:left="466"/>
      </w:pPr>
      <w:r>
        <w:t>A.</w:t>
      </w:r>
      <w:r>
        <w:rPr>
          <w:spacing w:val="-15"/>
        </w:rPr>
        <w:t xml:space="preserve"> </w:t>
      </w:r>
      <w:r>
        <w:t>About</w:t>
      </w:r>
      <w:r>
        <w:rPr>
          <w:spacing w:val="-1"/>
        </w:rPr>
        <w:t xml:space="preserve"> </w:t>
      </w:r>
      <w:r>
        <w:t>4%.</w:t>
      </w:r>
      <w:r>
        <w:tab/>
      </w:r>
      <w:r>
        <w:t>B.</w:t>
      </w:r>
      <w:r>
        <w:rPr>
          <w:spacing w:val="-10"/>
        </w:rPr>
        <w:t xml:space="preserve"> </w:t>
      </w:r>
      <w:r>
        <w:t>About</w:t>
      </w:r>
      <w:r>
        <w:rPr>
          <w:spacing w:val="-1"/>
        </w:rPr>
        <w:t xml:space="preserve"> </w:t>
      </w:r>
      <w:r>
        <w:t>13%.</w:t>
      </w:r>
      <w:r>
        <w:tab/>
      </w:r>
      <w:r>
        <w:t>C. About</w:t>
      </w:r>
      <w:r>
        <w:rPr>
          <w:spacing w:val="-13"/>
        </w:rPr>
        <w:t xml:space="preserve"> </w:t>
      </w:r>
      <w:r>
        <w:t>24%.</w:t>
      </w:r>
    </w:p>
    <w:p>
      <w:pPr>
        <w:pStyle w:val="ListParagraph"/>
        <w:numPr>
          <w:ilvl w:val="0"/>
          <w:numId w:val="2"/>
        </w:numPr>
        <w:tabs>
          <w:tab w:val="left" w:pos="464"/>
        </w:tabs>
        <w:spacing w:before="70" w:after="0" w:line="240" w:lineRule="auto"/>
        <w:ind w:left="463" w:right="0" w:hanging="312"/>
        <w:jc w:val="left"/>
        <w:rPr>
          <w:sz w:val="21"/>
        </w:rPr>
      </w:pPr>
      <w:r>
        <w:rPr>
          <w:sz w:val="21"/>
        </w:rPr>
        <w:t>Why do most young smokers</w:t>
      </w:r>
      <w:r>
        <w:rPr>
          <w:spacing w:val="-5"/>
          <w:sz w:val="21"/>
        </w:rPr>
        <w:t xml:space="preserve"> </w:t>
      </w:r>
      <w:r>
        <w:rPr>
          <w:sz w:val="21"/>
        </w:rPr>
        <w:t>smoke?</w:t>
      </w:r>
    </w:p>
    <w:p>
      <w:pPr>
        <w:pStyle w:val="ListParagraph"/>
        <w:numPr>
          <w:ilvl w:val="1"/>
          <w:numId w:val="2"/>
        </w:numPr>
        <w:tabs>
          <w:tab w:val="left" w:pos="721"/>
        </w:tabs>
        <w:spacing w:before="71" w:after="0" w:line="240" w:lineRule="auto"/>
        <w:ind w:left="720" w:right="0" w:hanging="255"/>
        <w:jc w:val="left"/>
        <w:rPr>
          <w:sz w:val="21"/>
        </w:rPr>
      </w:pPr>
      <w:r>
        <w:rPr>
          <w:sz w:val="21"/>
        </w:rPr>
        <w:t>They think it makes them</w:t>
      </w:r>
      <w:r>
        <w:rPr>
          <w:spacing w:val="-12"/>
          <w:sz w:val="21"/>
        </w:rPr>
        <w:t xml:space="preserve"> </w:t>
      </w:r>
      <w:r>
        <w:rPr>
          <w:sz w:val="21"/>
        </w:rPr>
        <w:t>attractive.</w:t>
      </w:r>
    </w:p>
    <w:p>
      <w:pPr>
        <w:pStyle w:val="ListParagraph"/>
        <w:numPr>
          <w:ilvl w:val="1"/>
          <w:numId w:val="2"/>
        </w:numPr>
        <w:tabs>
          <w:tab w:val="left" w:pos="709"/>
        </w:tabs>
        <w:spacing w:before="70" w:after="0" w:line="240" w:lineRule="auto"/>
        <w:ind w:left="708" w:right="0" w:hanging="243"/>
        <w:jc w:val="left"/>
        <w:rPr>
          <w:sz w:val="21"/>
        </w:rPr>
      </w:pPr>
      <w:r>
        <w:rPr>
          <w:sz w:val="21"/>
        </w:rPr>
        <w:t>They are influenced by their</w:t>
      </w:r>
      <w:r>
        <w:rPr>
          <w:spacing w:val="-9"/>
          <w:sz w:val="21"/>
        </w:rPr>
        <w:t xml:space="preserve"> </w:t>
      </w:r>
      <w:r>
        <w:rPr>
          <w:sz w:val="21"/>
        </w:rPr>
        <w:t>friends.</w:t>
      </w:r>
    </w:p>
    <w:p>
      <w:pPr>
        <w:pStyle w:val="ListParagraph"/>
        <w:numPr>
          <w:ilvl w:val="1"/>
          <w:numId w:val="2"/>
        </w:numPr>
        <w:tabs>
          <w:tab w:val="left" w:pos="709"/>
        </w:tabs>
        <w:spacing w:before="71" w:after="0" w:line="240" w:lineRule="auto"/>
        <w:ind w:left="708" w:right="0" w:hanging="243"/>
        <w:jc w:val="left"/>
        <w:rPr>
          <w:sz w:val="21"/>
        </w:rPr>
      </w:pPr>
      <w:r>
        <w:rPr>
          <w:sz w:val="21"/>
        </w:rPr>
        <w:t>They want to look</w:t>
      </w:r>
      <w:r>
        <w:rPr>
          <w:spacing w:val="-5"/>
          <w:sz w:val="21"/>
        </w:rPr>
        <w:t xml:space="preserve"> </w:t>
      </w:r>
      <w:r>
        <w:rPr>
          <w:sz w:val="21"/>
        </w:rPr>
        <w:t>independent.</w:t>
      </w:r>
    </w:p>
    <w:p>
      <w:pPr>
        <w:pStyle w:val="ListParagraph"/>
        <w:numPr>
          <w:ilvl w:val="0"/>
          <w:numId w:val="2"/>
        </w:numPr>
        <w:tabs>
          <w:tab w:val="left" w:pos="464"/>
        </w:tabs>
        <w:spacing w:before="70" w:after="0" w:line="240" w:lineRule="auto"/>
        <w:ind w:left="463" w:right="0" w:hanging="312"/>
        <w:jc w:val="left"/>
        <w:rPr>
          <w:sz w:val="21"/>
        </w:rPr>
      </w:pPr>
      <w:r>
        <w:rPr>
          <w:sz w:val="21"/>
        </w:rPr>
        <w:t>What is the result of tobacco companies’</w:t>
      </w:r>
      <w:r>
        <w:rPr>
          <w:spacing w:val="-20"/>
          <w:sz w:val="21"/>
        </w:rPr>
        <w:t xml:space="preserve"> </w:t>
      </w:r>
      <w:r>
        <w:rPr>
          <w:sz w:val="21"/>
        </w:rPr>
        <w:t>advertising?</w:t>
      </w:r>
    </w:p>
    <w:p>
      <w:pPr>
        <w:pStyle w:val="ListParagraph"/>
        <w:numPr>
          <w:ilvl w:val="1"/>
          <w:numId w:val="2"/>
        </w:numPr>
        <w:tabs>
          <w:tab w:val="left" w:pos="727"/>
        </w:tabs>
        <w:spacing w:before="71" w:after="0" w:line="240" w:lineRule="auto"/>
        <w:ind w:left="726" w:right="0" w:hanging="261"/>
        <w:jc w:val="left"/>
        <w:rPr>
          <w:sz w:val="21"/>
        </w:rPr>
      </w:pPr>
      <w:r>
        <w:rPr>
          <w:sz w:val="21"/>
        </w:rPr>
        <w:t>Many young people start to</w:t>
      </w:r>
      <w:r>
        <w:rPr>
          <w:spacing w:val="-8"/>
          <w:sz w:val="21"/>
        </w:rPr>
        <w:t xml:space="preserve"> </w:t>
      </w:r>
      <w:r>
        <w:rPr>
          <w:sz w:val="21"/>
        </w:rPr>
        <w:t>smoke.</w:t>
      </w:r>
    </w:p>
    <w:p>
      <w:pPr>
        <w:pStyle w:val="ListParagraph"/>
        <w:numPr>
          <w:ilvl w:val="1"/>
          <w:numId w:val="2"/>
        </w:numPr>
        <w:tabs>
          <w:tab w:val="left" w:pos="714"/>
        </w:tabs>
        <w:spacing w:before="71" w:after="0" w:line="240" w:lineRule="auto"/>
        <w:ind w:left="713" w:right="0" w:hanging="248"/>
        <w:jc w:val="left"/>
        <w:rPr>
          <w:sz w:val="21"/>
        </w:rPr>
      </w:pPr>
      <w:r>
        <w:rPr>
          <w:sz w:val="21"/>
        </w:rPr>
        <w:t>It causes the argument among</w:t>
      </w:r>
      <w:r>
        <w:rPr>
          <w:spacing w:val="-7"/>
          <w:sz w:val="21"/>
        </w:rPr>
        <w:t xml:space="preserve"> </w:t>
      </w:r>
      <w:r>
        <w:rPr>
          <w:sz w:val="21"/>
        </w:rPr>
        <w:t>smokers.</w:t>
      </w:r>
    </w:p>
    <w:p>
      <w:pPr>
        <w:pStyle w:val="ListParagraph"/>
        <w:numPr>
          <w:ilvl w:val="1"/>
          <w:numId w:val="2"/>
        </w:numPr>
        <w:tabs>
          <w:tab w:val="left" w:pos="715"/>
        </w:tabs>
        <w:spacing w:before="70" w:after="0" w:line="240" w:lineRule="auto"/>
        <w:ind w:left="714" w:right="0" w:hanging="249"/>
        <w:jc w:val="left"/>
        <w:rPr>
          <w:sz w:val="21"/>
        </w:rPr>
      </w:pPr>
      <w:r>
        <w:rPr>
          <w:sz w:val="21"/>
        </w:rPr>
        <w:t>Smokers realize they should change their</w:t>
      </w:r>
      <w:r>
        <w:rPr>
          <w:spacing w:val="-2"/>
          <w:sz w:val="21"/>
        </w:rPr>
        <w:t xml:space="preserve"> </w:t>
      </w:r>
      <w:r>
        <w:rPr>
          <w:sz w:val="21"/>
        </w:rPr>
        <w:t>habits.</w:t>
      </w:r>
    </w:p>
    <w:p>
      <w:pPr>
        <w:pStyle w:val="BodyText"/>
        <w:spacing w:before="57"/>
        <w:ind w:left="572"/>
        <w:rPr>
          <w:rFonts w:ascii="宋体" w:eastAsia="宋体" w:hint="eastAsia"/>
        </w:rPr>
      </w:pPr>
      <w:r>
        <w:rPr>
          <w:rFonts w:ascii="宋体" w:eastAsia="宋体" w:hint="eastAsia"/>
        </w:rPr>
        <w:t xml:space="preserve">听第 </w:t>
      </w:r>
      <w:r>
        <w:t xml:space="preserve">9 </w:t>
      </w:r>
      <w:r>
        <w:rPr>
          <w:rFonts w:ascii="宋体" w:eastAsia="宋体" w:hint="eastAsia"/>
        </w:rPr>
        <w:t xml:space="preserve">段材料，回答第 </w:t>
      </w:r>
      <w:r>
        <w:t>14</w:t>
      </w:r>
      <w:r>
        <w:rPr>
          <w:rFonts w:ascii="宋体" w:eastAsia="宋体" w:hint="eastAsia"/>
        </w:rPr>
        <w:t>～</w:t>
      </w:r>
      <w:r>
        <w:t xml:space="preserve">16 </w:t>
      </w:r>
      <w:r>
        <w:rPr>
          <w:rFonts w:ascii="宋体" w:eastAsia="宋体" w:hint="eastAsia"/>
        </w:rPr>
        <w:t>题。</w:t>
      </w:r>
    </w:p>
    <w:p>
      <w:pPr>
        <w:pStyle w:val="ListParagraph"/>
        <w:numPr>
          <w:ilvl w:val="0"/>
          <w:numId w:val="2"/>
        </w:numPr>
        <w:tabs>
          <w:tab w:val="left" w:pos="464"/>
        </w:tabs>
        <w:spacing w:before="57" w:after="0" w:line="240" w:lineRule="auto"/>
        <w:ind w:left="463" w:right="0" w:hanging="312"/>
        <w:jc w:val="left"/>
        <w:rPr>
          <w:sz w:val="21"/>
        </w:rPr>
      </w:pPr>
      <w:r>
        <w:rPr>
          <w:sz w:val="21"/>
        </w:rPr>
        <w:t>What are the speakers mainly talking</w:t>
      </w:r>
      <w:r>
        <w:rPr>
          <w:spacing w:val="-3"/>
          <w:sz w:val="21"/>
        </w:rPr>
        <w:t xml:space="preserve"> </w:t>
      </w:r>
      <w:r>
        <w:rPr>
          <w:sz w:val="21"/>
        </w:rPr>
        <w:t>about?</w:t>
      </w:r>
    </w:p>
    <w:p>
      <w:pPr>
        <w:pStyle w:val="BodyText"/>
        <w:tabs>
          <w:tab w:val="left" w:pos="3346"/>
          <w:tab w:val="left" w:pos="6214"/>
        </w:tabs>
        <w:spacing w:before="70"/>
        <w:ind w:left="466"/>
      </w:pPr>
      <w:r>
        <w:t>A.</w:t>
      </w:r>
      <w:r>
        <w:rPr>
          <w:spacing w:val="-4"/>
        </w:rPr>
        <w:t xml:space="preserve"> </w:t>
      </w:r>
      <w:r>
        <w:t>Climate change.</w:t>
      </w:r>
      <w:r>
        <w:tab/>
      </w:r>
      <w:r>
        <w:t>B.</w:t>
      </w:r>
      <w:r>
        <w:rPr>
          <w:spacing w:val="-5"/>
        </w:rPr>
        <w:t xml:space="preserve"> </w:t>
      </w:r>
      <w:r>
        <w:t>Extreme</w:t>
      </w:r>
      <w:r>
        <w:rPr>
          <w:spacing w:val="-5"/>
        </w:rPr>
        <w:t xml:space="preserve"> </w:t>
      </w:r>
      <w:r>
        <w:t>weather.</w:t>
      </w:r>
      <w:r>
        <w:tab/>
      </w:r>
      <w:r>
        <w:t xml:space="preserve">C. </w:t>
      </w:r>
      <w:r>
        <w:rPr>
          <w:spacing w:val="-3"/>
        </w:rPr>
        <w:t>Weather</w:t>
      </w:r>
      <w:r>
        <w:rPr>
          <w:spacing w:val="-6"/>
        </w:rPr>
        <w:t xml:space="preserve"> </w:t>
      </w:r>
      <w:r>
        <w:t>forecast.</w:t>
      </w:r>
    </w:p>
    <w:p>
      <w:pPr>
        <w:pStyle w:val="ListParagraph"/>
        <w:numPr>
          <w:ilvl w:val="0"/>
          <w:numId w:val="2"/>
        </w:numPr>
        <w:tabs>
          <w:tab w:val="left" w:pos="464"/>
        </w:tabs>
        <w:spacing w:before="71" w:after="0" w:line="240" w:lineRule="auto"/>
        <w:ind w:left="463" w:right="0" w:hanging="312"/>
        <w:jc w:val="left"/>
        <w:rPr>
          <w:sz w:val="21"/>
        </w:rPr>
      </w:pPr>
      <w:r>
        <w:rPr>
          <w:sz w:val="21"/>
        </w:rPr>
        <w:t>Which country experienced many thunderstorms last</w:t>
      </w:r>
      <w:r>
        <w:rPr>
          <w:spacing w:val="-2"/>
          <w:sz w:val="21"/>
        </w:rPr>
        <w:t xml:space="preserve"> </w:t>
      </w:r>
      <w:r>
        <w:rPr>
          <w:sz w:val="21"/>
        </w:rPr>
        <w:t>month?</w:t>
      </w:r>
    </w:p>
    <w:p>
      <w:pPr>
        <w:pStyle w:val="BodyText"/>
        <w:tabs>
          <w:tab w:val="left" w:pos="3350"/>
          <w:tab w:val="left" w:pos="6253"/>
        </w:tabs>
        <w:spacing w:before="70"/>
        <w:ind w:left="466"/>
      </w:pPr>
      <w:r>
        <w:t>A.</w:t>
      </w:r>
      <w:r>
        <w:rPr>
          <w:spacing w:val="-4"/>
        </w:rPr>
        <w:t xml:space="preserve"> </w:t>
      </w:r>
      <w:r>
        <w:t>Britain.</w:t>
      </w:r>
      <w:r>
        <w:tab/>
      </w:r>
      <w:r>
        <w:t>B. Sri</w:t>
      </w:r>
      <w:r>
        <w:rPr>
          <w:spacing w:val="-4"/>
        </w:rPr>
        <w:t xml:space="preserve"> </w:t>
      </w:r>
      <w:r>
        <w:t>Lanka.</w:t>
      </w:r>
      <w:r>
        <w:tab/>
      </w:r>
      <w:r>
        <w:t>C.</w:t>
      </w:r>
      <w:r>
        <w:rPr>
          <w:spacing w:val="-15"/>
        </w:rPr>
        <w:t xml:space="preserve"> </w:t>
      </w:r>
      <w:r>
        <w:t>America.</w:t>
      </w:r>
    </w:p>
    <w:p>
      <w:pPr>
        <w:pStyle w:val="ListParagraph"/>
        <w:numPr>
          <w:ilvl w:val="0"/>
          <w:numId w:val="2"/>
        </w:numPr>
        <w:tabs>
          <w:tab w:val="left" w:pos="464"/>
        </w:tabs>
        <w:spacing w:before="71" w:after="0" w:line="240" w:lineRule="auto"/>
        <w:ind w:left="463" w:right="0" w:hanging="312"/>
        <w:jc w:val="left"/>
        <w:rPr>
          <w:sz w:val="21"/>
        </w:rPr>
      </w:pPr>
      <w:r>
        <w:rPr>
          <w:sz w:val="21"/>
        </w:rPr>
        <w:t>What is the weather like in</w:t>
      </w:r>
      <w:r>
        <w:rPr>
          <w:spacing w:val="-10"/>
          <w:sz w:val="21"/>
        </w:rPr>
        <w:t xml:space="preserve"> </w:t>
      </w:r>
      <w:r>
        <w:rPr>
          <w:sz w:val="21"/>
        </w:rPr>
        <w:t>Switzerland?</w:t>
      </w:r>
    </w:p>
    <w:p>
      <w:pPr>
        <w:pStyle w:val="BodyText"/>
        <w:tabs>
          <w:tab w:val="left" w:pos="3385"/>
          <w:tab w:val="left" w:pos="6218"/>
        </w:tabs>
        <w:spacing w:before="70"/>
        <w:ind w:left="466"/>
      </w:pPr>
      <w:r>
        <w:t>A. It rains</w:t>
      </w:r>
      <w:r>
        <w:rPr>
          <w:spacing w:val="1"/>
        </w:rPr>
        <w:t xml:space="preserve"> </w:t>
      </w:r>
      <w:r>
        <w:rPr>
          <w:spacing w:val="-3"/>
        </w:rPr>
        <w:t>heavily.</w:t>
      </w:r>
      <w:r>
        <w:rPr>
          <w:spacing w:val="-3"/>
        </w:rPr>
        <w:tab/>
      </w:r>
      <w:r>
        <w:t xml:space="preserve">B. </w:t>
      </w:r>
      <w:r>
        <w:rPr>
          <w:spacing w:val="-4"/>
        </w:rPr>
        <w:t>It’s</w:t>
      </w:r>
      <w:r>
        <w:rPr>
          <w:spacing w:val="3"/>
        </w:rPr>
        <w:t xml:space="preserve"> </w:t>
      </w:r>
      <w:r>
        <w:t>extremely hot.</w:t>
      </w:r>
      <w:r>
        <w:tab/>
      </w:r>
      <w:r>
        <w:t>C. It has strong</w:t>
      </w:r>
      <w:r>
        <w:rPr>
          <w:spacing w:val="-5"/>
        </w:rPr>
        <w:t xml:space="preserve"> </w:t>
      </w:r>
      <w:r>
        <w:t>winds.</w:t>
      </w:r>
    </w:p>
    <w:p>
      <w:pPr>
        <w:pStyle w:val="BodyText"/>
        <w:spacing w:before="57"/>
        <w:ind w:left="572"/>
        <w:rPr>
          <w:rFonts w:ascii="宋体" w:eastAsia="宋体" w:hint="eastAsia"/>
        </w:rPr>
      </w:pPr>
      <w:r>
        <w:rPr>
          <w:rFonts w:ascii="宋体" w:eastAsia="宋体" w:hint="eastAsia"/>
        </w:rPr>
        <w:t xml:space="preserve">听第 </w:t>
      </w:r>
      <w:r>
        <w:t xml:space="preserve">10 </w:t>
      </w:r>
      <w:r>
        <w:rPr>
          <w:rFonts w:ascii="宋体" w:eastAsia="宋体" w:hint="eastAsia"/>
        </w:rPr>
        <w:t xml:space="preserve">段材料，回答第 </w:t>
      </w:r>
      <w:r>
        <w:t>17</w:t>
      </w:r>
      <w:r>
        <w:rPr>
          <w:rFonts w:ascii="宋体" w:eastAsia="宋体" w:hint="eastAsia"/>
        </w:rPr>
        <w:t>～</w:t>
      </w:r>
      <w:r>
        <w:t xml:space="preserve">20 </w:t>
      </w:r>
      <w:r>
        <w:rPr>
          <w:rFonts w:ascii="宋体" w:eastAsia="宋体" w:hint="eastAsia"/>
        </w:rPr>
        <w:t>题。</w:t>
      </w:r>
    </w:p>
    <w:p>
      <w:pPr>
        <w:pStyle w:val="ListParagraph"/>
        <w:numPr>
          <w:ilvl w:val="0"/>
          <w:numId w:val="2"/>
        </w:numPr>
        <w:tabs>
          <w:tab w:val="left" w:pos="464"/>
        </w:tabs>
        <w:spacing w:before="58" w:after="0" w:line="240" w:lineRule="auto"/>
        <w:ind w:left="463" w:right="0" w:hanging="312"/>
        <w:jc w:val="left"/>
        <w:rPr>
          <w:sz w:val="21"/>
        </w:rPr>
      </w:pPr>
      <w:r>
        <w:rPr>
          <w:sz w:val="21"/>
        </w:rPr>
        <w:t>What is the first step of marketing a new</w:t>
      </w:r>
      <w:r>
        <w:rPr>
          <w:spacing w:val="-5"/>
          <w:sz w:val="21"/>
        </w:rPr>
        <w:t xml:space="preserve"> </w:t>
      </w:r>
      <w:r>
        <w:rPr>
          <w:sz w:val="21"/>
        </w:rPr>
        <w:t>product?</w:t>
      </w:r>
    </w:p>
    <w:p>
      <w:pPr>
        <w:pStyle w:val="ListParagraph"/>
        <w:numPr>
          <w:ilvl w:val="1"/>
          <w:numId w:val="2"/>
        </w:numPr>
        <w:tabs>
          <w:tab w:val="left" w:pos="727"/>
        </w:tabs>
        <w:spacing w:before="70" w:after="0" w:line="240" w:lineRule="auto"/>
        <w:ind w:left="726" w:right="0" w:hanging="261"/>
        <w:jc w:val="left"/>
        <w:rPr>
          <w:sz w:val="21"/>
        </w:rPr>
      </w:pPr>
      <w:r>
        <w:rPr>
          <w:sz w:val="21"/>
        </w:rPr>
        <w:t>Selecting a test</w:t>
      </w:r>
      <w:r>
        <w:rPr>
          <w:spacing w:val="-2"/>
          <w:sz w:val="21"/>
        </w:rPr>
        <w:t xml:space="preserve"> </w:t>
      </w:r>
      <w:r>
        <w:rPr>
          <w:sz w:val="21"/>
        </w:rPr>
        <w:t>market.</w:t>
      </w:r>
    </w:p>
    <w:p>
      <w:pPr>
        <w:pStyle w:val="ListParagraph"/>
        <w:numPr>
          <w:ilvl w:val="1"/>
          <w:numId w:val="2"/>
        </w:numPr>
        <w:tabs>
          <w:tab w:val="left" w:pos="712"/>
        </w:tabs>
        <w:spacing w:before="71" w:after="0" w:line="240" w:lineRule="auto"/>
        <w:ind w:left="711" w:right="0" w:hanging="246"/>
        <w:jc w:val="left"/>
        <w:rPr>
          <w:sz w:val="21"/>
        </w:rPr>
      </w:pPr>
      <w:r>
        <w:rPr>
          <w:sz w:val="21"/>
        </w:rPr>
        <w:t>Handing out samples of a new</w:t>
      </w:r>
      <w:r>
        <w:rPr>
          <w:spacing w:val="-10"/>
          <w:sz w:val="21"/>
        </w:rPr>
        <w:t xml:space="preserve"> </w:t>
      </w:r>
      <w:r>
        <w:rPr>
          <w:sz w:val="21"/>
        </w:rPr>
        <w:t>product.</w:t>
      </w:r>
    </w:p>
    <w:p>
      <w:pPr>
        <w:pStyle w:val="ListParagraph"/>
        <w:numPr>
          <w:ilvl w:val="1"/>
          <w:numId w:val="2"/>
        </w:numPr>
        <w:tabs>
          <w:tab w:val="left" w:pos="712"/>
        </w:tabs>
        <w:spacing w:before="70" w:after="0" w:line="240" w:lineRule="auto"/>
        <w:ind w:left="711" w:right="0" w:hanging="246"/>
        <w:jc w:val="left"/>
        <w:rPr>
          <w:sz w:val="21"/>
        </w:rPr>
      </w:pPr>
      <w:r>
        <w:rPr>
          <w:sz w:val="21"/>
        </w:rPr>
        <w:t>Researching on customers’</w:t>
      </w:r>
      <w:r>
        <w:rPr>
          <w:spacing w:val="-19"/>
          <w:sz w:val="21"/>
        </w:rPr>
        <w:t xml:space="preserve"> </w:t>
      </w:r>
      <w:r>
        <w:rPr>
          <w:sz w:val="21"/>
        </w:rPr>
        <w:t>preference.</w:t>
      </w:r>
    </w:p>
    <w:p>
      <w:pPr>
        <w:pStyle w:val="ListParagraph"/>
        <w:numPr>
          <w:ilvl w:val="0"/>
          <w:numId w:val="2"/>
        </w:numPr>
        <w:tabs>
          <w:tab w:val="left" w:pos="467"/>
        </w:tabs>
        <w:spacing w:before="71" w:after="0" w:line="240" w:lineRule="auto"/>
        <w:ind w:left="466" w:right="0" w:hanging="315"/>
        <w:jc w:val="left"/>
        <w:rPr>
          <w:sz w:val="21"/>
        </w:rPr>
      </w:pPr>
      <w:r>
        <w:rPr>
          <w:sz w:val="21"/>
        </w:rPr>
        <w:t>How is the cost of the testing process</w:t>
      </w:r>
      <w:r>
        <w:rPr>
          <w:spacing w:val="-1"/>
          <w:sz w:val="21"/>
        </w:rPr>
        <w:t xml:space="preserve"> </w:t>
      </w:r>
      <w:r>
        <w:rPr>
          <w:sz w:val="21"/>
        </w:rPr>
        <w:t>controlled?</w:t>
      </w:r>
    </w:p>
    <w:p>
      <w:pPr>
        <w:pStyle w:val="ListParagraph"/>
        <w:numPr>
          <w:ilvl w:val="1"/>
          <w:numId w:val="2"/>
        </w:numPr>
        <w:tabs>
          <w:tab w:val="left" w:pos="724"/>
        </w:tabs>
        <w:spacing w:before="70" w:after="0" w:line="240" w:lineRule="auto"/>
        <w:ind w:left="723" w:right="0" w:hanging="258"/>
        <w:jc w:val="left"/>
        <w:rPr>
          <w:sz w:val="21"/>
        </w:rPr>
      </w:pPr>
      <w:r>
        <w:rPr>
          <w:sz w:val="21"/>
        </w:rPr>
        <w:t>By limiting the test</w:t>
      </w:r>
      <w:r>
        <w:rPr>
          <w:spacing w:val="-2"/>
          <w:sz w:val="21"/>
        </w:rPr>
        <w:t xml:space="preserve"> </w:t>
      </w:r>
      <w:r>
        <w:rPr>
          <w:sz w:val="21"/>
        </w:rPr>
        <w:t>areas.</w:t>
      </w:r>
    </w:p>
    <w:p>
      <w:pPr>
        <w:pStyle w:val="ListParagraph"/>
        <w:numPr>
          <w:ilvl w:val="1"/>
          <w:numId w:val="2"/>
        </w:numPr>
        <w:tabs>
          <w:tab w:val="left" w:pos="712"/>
        </w:tabs>
        <w:spacing w:before="71" w:after="0" w:line="240" w:lineRule="auto"/>
        <w:ind w:left="711" w:right="0" w:hanging="246"/>
        <w:jc w:val="left"/>
        <w:rPr>
          <w:sz w:val="21"/>
        </w:rPr>
      </w:pPr>
      <w:r>
        <w:rPr>
          <w:sz w:val="21"/>
        </w:rPr>
        <w:t>By keeping the test period</w:t>
      </w:r>
      <w:r>
        <w:rPr>
          <w:spacing w:val="-5"/>
          <w:sz w:val="21"/>
        </w:rPr>
        <w:t xml:space="preserve"> </w:t>
      </w:r>
      <w:r>
        <w:rPr>
          <w:sz w:val="21"/>
        </w:rPr>
        <w:t>short.</w:t>
      </w:r>
    </w:p>
    <w:p>
      <w:pPr>
        <w:pStyle w:val="ListParagraph"/>
        <w:numPr>
          <w:ilvl w:val="1"/>
          <w:numId w:val="2"/>
        </w:numPr>
        <w:tabs>
          <w:tab w:val="left" w:pos="712"/>
        </w:tabs>
        <w:spacing w:before="70" w:after="0" w:line="240" w:lineRule="auto"/>
        <w:ind w:left="711" w:right="0" w:hanging="246"/>
        <w:jc w:val="left"/>
        <w:rPr>
          <w:sz w:val="21"/>
        </w:rPr>
      </w:pPr>
      <w:r>
        <w:rPr>
          <w:sz w:val="21"/>
        </w:rPr>
        <w:t>By reducing the size of the</w:t>
      </w:r>
      <w:r>
        <w:rPr>
          <w:spacing w:val="-2"/>
          <w:sz w:val="21"/>
        </w:rPr>
        <w:t xml:space="preserve"> </w:t>
      </w:r>
      <w:r>
        <w:rPr>
          <w:sz w:val="21"/>
        </w:rPr>
        <w:t>samples.</w:t>
      </w:r>
    </w:p>
    <w:p>
      <w:pPr>
        <w:pStyle w:val="ListParagraph"/>
        <w:numPr>
          <w:ilvl w:val="0"/>
          <w:numId w:val="2"/>
        </w:numPr>
        <w:tabs>
          <w:tab w:val="left" w:pos="464"/>
        </w:tabs>
        <w:spacing w:before="71" w:after="0" w:line="240" w:lineRule="auto"/>
        <w:ind w:left="463" w:right="0" w:hanging="312"/>
        <w:jc w:val="left"/>
        <w:rPr>
          <w:sz w:val="21"/>
        </w:rPr>
      </w:pPr>
      <w:r>
        <w:rPr>
          <w:sz w:val="21"/>
        </w:rPr>
        <w:t>Who usually does the testing and</w:t>
      </w:r>
      <w:r>
        <w:rPr>
          <w:spacing w:val="-5"/>
          <w:sz w:val="21"/>
        </w:rPr>
        <w:t xml:space="preserve"> </w:t>
      </w:r>
      <w:r>
        <w:rPr>
          <w:sz w:val="21"/>
        </w:rPr>
        <w:t>interview?</w:t>
      </w:r>
    </w:p>
    <w:p>
      <w:pPr>
        <w:pStyle w:val="BodyText"/>
        <w:tabs>
          <w:tab w:val="left" w:pos="3475"/>
          <w:tab w:val="left" w:pos="6431"/>
        </w:tabs>
        <w:ind w:left="466"/>
      </w:pPr>
      <w:r>
        <w:t>A.</w:t>
      </w:r>
      <w:r>
        <w:rPr>
          <w:spacing w:val="-4"/>
        </w:rPr>
        <w:t xml:space="preserve"> </w:t>
      </w:r>
      <w:r>
        <w:t>Experienced salespeople.</w:t>
      </w:r>
      <w:r>
        <w:tab/>
      </w:r>
      <w:r>
        <w:t>B. Specially</w:t>
      </w:r>
      <w:r>
        <w:rPr>
          <w:spacing w:val="-6"/>
        </w:rPr>
        <w:t xml:space="preserve"> </w:t>
      </w:r>
      <w:r>
        <w:t>trained</w:t>
      </w:r>
      <w:r>
        <w:rPr>
          <w:spacing w:val="-1"/>
        </w:rPr>
        <w:t xml:space="preserve"> </w:t>
      </w:r>
      <w:r>
        <w:t>people.</w:t>
      </w:r>
      <w:r>
        <w:tab/>
      </w:r>
      <w:r>
        <w:t>C.</w:t>
      </w:r>
      <w:r>
        <w:rPr>
          <w:spacing w:val="3"/>
        </w:rPr>
        <w:t xml:space="preserve"> </w:t>
      </w:r>
      <w:r>
        <w:t>Producers.</w:t>
      </w:r>
    </w:p>
    <w:p>
      <w:pPr>
        <w:pStyle w:val="ListParagraph"/>
        <w:numPr>
          <w:ilvl w:val="0"/>
          <w:numId w:val="2"/>
        </w:numPr>
        <w:tabs>
          <w:tab w:val="left" w:pos="464"/>
        </w:tabs>
        <w:spacing w:before="70" w:after="0" w:line="240" w:lineRule="auto"/>
        <w:ind w:left="463" w:right="0" w:hanging="312"/>
        <w:jc w:val="left"/>
        <w:rPr>
          <w:sz w:val="21"/>
        </w:rPr>
      </w:pPr>
      <w:r>
        <w:rPr>
          <w:sz w:val="21"/>
        </w:rPr>
        <w:t>What does the speaker say in the</w:t>
      </w:r>
      <w:r>
        <w:rPr>
          <w:spacing w:val="-5"/>
          <w:sz w:val="21"/>
        </w:rPr>
        <w:t xml:space="preserve"> </w:t>
      </w:r>
      <w:r>
        <w:rPr>
          <w:sz w:val="21"/>
        </w:rPr>
        <w:t>end?</w:t>
      </w:r>
    </w:p>
    <w:p>
      <w:pPr>
        <w:pStyle w:val="ListParagraph"/>
        <w:numPr>
          <w:ilvl w:val="1"/>
          <w:numId w:val="2"/>
        </w:numPr>
        <w:tabs>
          <w:tab w:val="left" w:pos="724"/>
        </w:tabs>
        <w:spacing w:before="71" w:after="0" w:line="240" w:lineRule="auto"/>
        <w:ind w:left="723" w:right="0" w:hanging="258"/>
        <w:jc w:val="left"/>
        <w:rPr>
          <w:sz w:val="21"/>
        </w:rPr>
      </w:pPr>
      <w:r>
        <w:rPr>
          <w:sz w:val="21"/>
        </w:rPr>
        <w:t>Everyone’s opinion is very</w:t>
      </w:r>
      <w:r>
        <w:rPr>
          <w:spacing w:val="-1"/>
          <w:sz w:val="21"/>
        </w:rPr>
        <w:t xml:space="preserve"> </w:t>
      </w:r>
      <w:r>
        <w:rPr>
          <w:sz w:val="21"/>
        </w:rPr>
        <w:t>important.</w:t>
      </w:r>
    </w:p>
    <w:p>
      <w:pPr>
        <w:pStyle w:val="ListParagraph"/>
        <w:numPr>
          <w:ilvl w:val="1"/>
          <w:numId w:val="2"/>
        </w:numPr>
        <w:tabs>
          <w:tab w:val="left" w:pos="714"/>
        </w:tabs>
        <w:spacing w:before="70" w:after="0" w:line="240" w:lineRule="auto"/>
        <w:ind w:left="713" w:right="0" w:hanging="248"/>
        <w:jc w:val="left"/>
        <w:rPr>
          <w:sz w:val="21"/>
        </w:rPr>
      </w:pPr>
      <w:r>
        <w:rPr>
          <w:sz w:val="21"/>
        </w:rPr>
        <w:t>Listeners should stay after the talk to take part in a</w:t>
      </w:r>
      <w:r>
        <w:rPr>
          <w:spacing w:val="-8"/>
          <w:sz w:val="21"/>
        </w:rPr>
        <w:t xml:space="preserve"> </w:t>
      </w:r>
      <w:r>
        <w:rPr>
          <w:sz w:val="21"/>
        </w:rPr>
        <w:t>test.</w:t>
      </w:r>
    </w:p>
    <w:p>
      <w:pPr>
        <w:pStyle w:val="ListParagraph"/>
        <w:numPr>
          <w:ilvl w:val="1"/>
          <w:numId w:val="2"/>
        </w:numPr>
        <w:tabs>
          <w:tab w:val="left" w:pos="712"/>
        </w:tabs>
        <w:spacing w:before="71" w:after="0" w:line="240" w:lineRule="auto"/>
        <w:ind w:left="711" w:right="0" w:hanging="246"/>
        <w:jc w:val="left"/>
        <w:rPr>
          <w:sz w:val="21"/>
        </w:rPr>
      </w:pPr>
      <w:r>
        <w:rPr>
          <w:sz w:val="21"/>
        </w:rPr>
        <w:t>Companies should try their best to test more new</w:t>
      </w:r>
      <w:r>
        <w:rPr>
          <w:spacing w:val="-8"/>
          <w:sz w:val="21"/>
        </w:rPr>
        <w:t xml:space="preserve"> </w:t>
      </w:r>
      <w:r>
        <w:rPr>
          <w:sz w:val="21"/>
        </w:rPr>
        <w:t>products.</w:t>
      </w:r>
    </w:p>
    <w:p>
      <w:pPr>
        <w:spacing w:after="0" w:line="240" w:lineRule="auto"/>
        <w:jc w:val="left"/>
        <w:rPr>
          <w:sz w:val="21"/>
        </w:rPr>
        <w:sectPr>
          <w:pgSz w:w="10440" w:h="14750"/>
          <w:pgMar w:top="820" w:right="620" w:bottom="760" w:left="700" w:header="0" w:footer="580" w:gutter="0"/>
          <w:cols w:num="1" w:space="720"/>
        </w:sectPr>
      </w:pPr>
    </w:p>
    <w:p>
      <w:pPr>
        <w:spacing w:before="51"/>
        <w:ind w:left="152" w:right="0" w:firstLine="0"/>
        <w:jc w:val="left"/>
        <w:rPr>
          <w:rFonts w:ascii="宋体" w:eastAsia="宋体" w:hint="eastAsia"/>
          <w:sz w:val="21"/>
        </w:rPr>
      </w:pPr>
      <w:r>
        <w:rPr>
          <w:rFonts w:ascii="宋体" w:eastAsia="宋体" w:hint="eastAsia"/>
          <w:b/>
          <w:sz w:val="21"/>
        </w:rPr>
        <w:t>第二部分：阅读理解</w:t>
      </w:r>
      <w:r>
        <w:rPr>
          <w:rFonts w:ascii="宋体" w:eastAsia="宋体" w:hint="eastAsia"/>
          <w:sz w:val="21"/>
        </w:rPr>
        <w:t xml:space="preserve">（共两节，满分 </w:t>
      </w:r>
      <w:r>
        <w:rPr>
          <w:sz w:val="21"/>
        </w:rPr>
        <w:t xml:space="preserve">35 </w:t>
      </w:r>
      <w:r>
        <w:rPr>
          <w:rFonts w:ascii="宋体" w:eastAsia="宋体" w:hint="eastAsia"/>
          <w:sz w:val="21"/>
        </w:rPr>
        <w:t>分）</w:t>
      </w:r>
    </w:p>
    <w:p>
      <w:pPr>
        <w:pStyle w:val="BodyText"/>
        <w:spacing w:before="44"/>
        <w:rPr>
          <w:rFonts w:ascii="宋体" w:eastAsia="宋体" w:hint="eastAsia"/>
        </w:rPr>
      </w:pPr>
      <w:r>
        <w:rPr>
          <w:rFonts w:ascii="宋体" w:eastAsia="宋体" w:hint="eastAsia"/>
          <w:spacing w:val="-28"/>
          <w:w w:val="100"/>
        </w:rPr>
        <w:t>第一节：</w:t>
      </w:r>
      <w:r>
        <w:rPr>
          <w:rFonts w:ascii="宋体" w:eastAsia="宋体" w:hint="eastAsia"/>
          <w:spacing w:val="-3"/>
          <w:w w:val="100"/>
        </w:rPr>
        <w:t>（</w:t>
      </w:r>
      <w:r>
        <w:rPr>
          <w:rFonts w:ascii="宋体" w:eastAsia="宋体" w:hint="eastAsia"/>
          <w:w w:val="100"/>
        </w:rPr>
        <w:t>共</w:t>
      </w:r>
      <w:r>
        <w:rPr>
          <w:rFonts w:ascii="宋体" w:eastAsia="宋体" w:hint="eastAsia"/>
          <w:spacing w:val="-52"/>
        </w:rPr>
        <w:t xml:space="preserve"> </w:t>
      </w:r>
      <w:r>
        <w:rPr>
          <w:w w:val="100"/>
        </w:rPr>
        <w:t>10</w:t>
      </w:r>
      <w:r>
        <w:rPr>
          <w:spacing w:val="-3"/>
        </w:rPr>
        <w:t xml:space="preserve"> </w:t>
      </w:r>
      <w:r>
        <w:rPr>
          <w:rFonts w:ascii="宋体" w:eastAsia="宋体" w:hint="eastAsia"/>
          <w:spacing w:val="-3"/>
          <w:w w:val="100"/>
        </w:rPr>
        <w:t>个小题；每小题</w:t>
      </w:r>
      <w:r>
        <w:rPr>
          <w:rFonts w:ascii="宋体" w:eastAsia="宋体" w:hint="eastAsia"/>
          <w:spacing w:val="-52"/>
        </w:rPr>
        <w:t xml:space="preserve"> </w:t>
      </w:r>
      <w:r>
        <w:rPr>
          <w:w w:val="100"/>
        </w:rPr>
        <w:t>2.5</w:t>
      </w:r>
      <w:r>
        <w:rPr>
          <w:spacing w:val="-3"/>
        </w:rPr>
        <w:t xml:space="preserve"> </w:t>
      </w:r>
      <w:r>
        <w:rPr>
          <w:rFonts w:ascii="宋体" w:eastAsia="宋体" w:hint="eastAsia"/>
          <w:spacing w:val="-2"/>
          <w:w w:val="100"/>
        </w:rPr>
        <w:t>分，满分</w:t>
      </w:r>
      <w:r>
        <w:rPr>
          <w:rFonts w:ascii="宋体" w:eastAsia="宋体" w:hint="eastAsia"/>
          <w:spacing w:val="-55"/>
        </w:rPr>
        <w:t xml:space="preserve"> </w:t>
      </w:r>
      <w:r>
        <w:rPr>
          <w:w w:val="100"/>
        </w:rPr>
        <w:t>25</w:t>
      </w:r>
      <w:r>
        <w:rPr>
          <w:spacing w:val="-3"/>
        </w:rPr>
        <w:t xml:space="preserve"> </w:t>
      </w:r>
      <w:r>
        <w:rPr>
          <w:rFonts w:ascii="宋体" w:eastAsia="宋体" w:hint="eastAsia"/>
          <w:spacing w:val="-3"/>
          <w:w w:val="100"/>
        </w:rPr>
        <w:t>分）</w:t>
      </w:r>
    </w:p>
    <w:p>
      <w:pPr>
        <w:pStyle w:val="BodyText"/>
        <w:spacing w:before="43" w:line="278" w:lineRule="auto"/>
        <w:ind w:right="221" w:firstLine="420"/>
        <w:rPr>
          <w:rFonts w:ascii="宋体" w:eastAsia="宋体" w:hint="eastAsia"/>
        </w:rPr>
      </w:pPr>
      <w:r>
        <w:rPr>
          <w:rFonts w:ascii="宋体" w:eastAsia="宋体" w:hint="eastAsia"/>
        </w:rPr>
        <w:t>阅读下列短文，从每题所给的</w:t>
      </w:r>
      <w:r>
        <w:t>A</w:t>
      </w:r>
      <w:r>
        <w:rPr>
          <w:rFonts w:ascii="宋体" w:eastAsia="宋体" w:hint="eastAsia"/>
        </w:rPr>
        <w:t>、</w:t>
      </w:r>
      <w:r>
        <w:t>B</w:t>
      </w:r>
      <w:r>
        <w:rPr>
          <w:rFonts w:ascii="宋体" w:eastAsia="宋体" w:hint="eastAsia"/>
        </w:rPr>
        <w:t>、</w:t>
      </w:r>
      <w:r>
        <w:t xml:space="preserve">C </w:t>
      </w:r>
      <w:r>
        <w:rPr>
          <w:rFonts w:ascii="宋体" w:eastAsia="宋体" w:hint="eastAsia"/>
        </w:rPr>
        <w:t>和</w:t>
      </w:r>
      <w:r>
        <w:t xml:space="preserve">D </w:t>
      </w:r>
      <w:r>
        <w:rPr>
          <w:rFonts w:ascii="宋体" w:eastAsia="宋体" w:hint="eastAsia"/>
        </w:rPr>
        <w:t>四个选项中，选出最佳选项，并在答题卡上将该项涂黑。</w:t>
      </w:r>
    </w:p>
    <w:p>
      <w:pPr>
        <w:pStyle w:val="Heading2"/>
        <w:spacing w:before="13"/>
        <w:ind w:right="74"/>
        <w:rPr>
          <w:rFonts w:ascii="Times New Roman"/>
        </w:rPr>
      </w:pPr>
      <w:r>
        <w:rPr>
          <w:rFonts w:ascii="Times New Roman"/>
          <w:w w:val="100"/>
        </w:rPr>
        <w:t>A</w:t>
      </w:r>
    </w:p>
    <w:p>
      <w:pPr>
        <w:pStyle w:val="BodyText"/>
        <w:spacing w:line="309" w:lineRule="auto"/>
        <w:ind w:right="223" w:firstLine="420"/>
        <w:jc w:val="both"/>
      </w:pPr>
      <w:r>
        <w:t xml:space="preserve">From the age of eight, I was allowed to walk from my house to the local </w:t>
      </w:r>
      <w:r>
        <w:rPr>
          <w:spacing w:val="-3"/>
        </w:rPr>
        <w:t xml:space="preserve">library. </w:t>
      </w:r>
      <w:r>
        <w:t xml:space="preserve">I started with Little House in the Big </w:t>
      </w:r>
      <w:r>
        <w:rPr>
          <w:spacing w:val="-4"/>
        </w:rPr>
        <w:t xml:space="preserve">Woods. </w:t>
      </w:r>
      <w:r>
        <w:t>I was fascinated by the story and the peaceful atmosphere</w:t>
      </w:r>
      <w:r>
        <w:rPr>
          <w:spacing w:val="-14"/>
        </w:rPr>
        <w:t xml:space="preserve"> </w:t>
      </w:r>
      <w:r>
        <w:t>there.</w:t>
      </w:r>
    </w:p>
    <w:p>
      <w:pPr>
        <w:pStyle w:val="BodyText"/>
        <w:spacing w:before="1" w:line="309" w:lineRule="auto"/>
        <w:ind w:right="225" w:firstLine="420"/>
        <w:jc w:val="both"/>
      </w:pPr>
      <w:r>
        <w:t>But the local library’s collection paled in comparison to what was available to us at high school. There, I read novels written by the authors we were studying in class: Charles Dickens and Joseph Conrad, Mark Twain and Emily Brontë.</w:t>
      </w:r>
    </w:p>
    <w:p>
      <w:pPr>
        <w:pStyle w:val="BodyText"/>
        <w:spacing w:before="2" w:line="302" w:lineRule="auto"/>
        <w:ind w:right="223" w:firstLine="420"/>
        <w:jc w:val="both"/>
      </w:pPr>
      <w:r>
        <w:t xml:space="preserve">When I studied English literature at </w:t>
      </w:r>
      <w:r>
        <w:rPr>
          <w:spacing w:val="-3"/>
        </w:rPr>
        <w:t xml:space="preserve">university, </w:t>
      </w:r>
      <w:r>
        <w:t xml:space="preserve">I dreamed of building my own </w:t>
      </w:r>
      <w:r>
        <w:rPr>
          <w:spacing w:val="-3"/>
        </w:rPr>
        <w:t xml:space="preserve">library. </w:t>
      </w:r>
      <w:r>
        <w:t xml:space="preserve">And </w:t>
      </w:r>
      <w:r>
        <w:rPr>
          <w:spacing w:val="-2"/>
        </w:rPr>
        <w:t xml:space="preserve">later, </w:t>
      </w:r>
      <w:r>
        <w:t xml:space="preserve">when I taught English at a high school, I continued to collect books. </w:t>
      </w:r>
      <w:r>
        <w:rPr>
          <w:spacing w:val="-3"/>
        </w:rPr>
        <w:t xml:space="preserve">Toward </w:t>
      </w:r>
      <w:r>
        <w:t>the end of my teaching career</w:t>
      </w:r>
      <w:r>
        <w:rPr>
          <w:spacing w:val="8"/>
        </w:rPr>
        <w:t xml:space="preserve">, </w:t>
      </w:r>
      <w:r>
        <w:t>I</w:t>
      </w:r>
      <w:r>
        <w:rPr>
          <w:spacing w:val="17"/>
        </w:rPr>
        <w:t xml:space="preserve"> </w:t>
      </w:r>
      <w:r>
        <w:t>became</w:t>
      </w:r>
      <w:r>
        <w:rPr>
          <w:spacing w:val="18"/>
        </w:rPr>
        <w:t xml:space="preserve"> </w:t>
      </w:r>
      <w:r>
        <w:t>a</w:t>
      </w:r>
      <w:r>
        <w:rPr>
          <w:spacing w:val="18"/>
        </w:rPr>
        <w:t xml:space="preserve"> </w:t>
      </w:r>
      <w:r>
        <w:t>teacher-librarian.</w:t>
      </w:r>
      <w:r>
        <w:rPr>
          <w:spacing w:val="18"/>
        </w:rPr>
        <w:t xml:space="preserve"> </w:t>
      </w:r>
      <w:r>
        <w:t>This</w:t>
      </w:r>
      <w:r>
        <w:rPr>
          <w:spacing w:val="17"/>
        </w:rPr>
        <w:t xml:space="preserve"> </w:t>
      </w:r>
      <w:r>
        <w:t>position</w:t>
      </w:r>
      <w:r>
        <w:rPr>
          <w:spacing w:val="18"/>
        </w:rPr>
        <w:t xml:space="preserve"> </w:t>
      </w:r>
      <w:r>
        <w:t>reignited</w:t>
      </w:r>
      <w:r>
        <w:rPr>
          <w:spacing w:val="8"/>
        </w:rPr>
        <w:t xml:space="preserve"> (</w:t>
      </w:r>
      <w:r>
        <w:rPr>
          <w:rFonts w:ascii="宋体" w:eastAsia="宋体" w:hint="eastAsia"/>
          <w:spacing w:val="-1"/>
        </w:rPr>
        <w:t>重新点燃</w:t>
      </w:r>
      <w:r>
        <w:rPr>
          <w:spacing w:val="8"/>
        </w:rPr>
        <w:t xml:space="preserve">) </w:t>
      </w:r>
      <w:r>
        <w:t>my</w:t>
      </w:r>
      <w:r>
        <w:rPr>
          <w:spacing w:val="18"/>
        </w:rPr>
        <w:t xml:space="preserve"> </w:t>
      </w:r>
      <w:r>
        <w:t>love</w:t>
      </w:r>
      <w:r>
        <w:rPr>
          <w:spacing w:val="18"/>
        </w:rPr>
        <w:t xml:space="preserve"> </w:t>
      </w:r>
      <w:r>
        <w:t>and</w:t>
      </w:r>
      <w:r>
        <w:rPr>
          <w:spacing w:val="18"/>
        </w:rPr>
        <w:t xml:space="preserve"> </w:t>
      </w:r>
      <w:r>
        <w:t>appreciation</w:t>
      </w:r>
      <w:r>
        <w:rPr>
          <w:spacing w:val="18"/>
        </w:rPr>
        <w:t xml:space="preserve"> </w:t>
      </w:r>
      <w:r>
        <w:t>for how wonderful it is to be surrounded by books. I searched for books that would interest my teenage audience and hopefully spark a love of reading in</w:t>
      </w:r>
      <w:r>
        <w:rPr>
          <w:spacing w:val="-3"/>
        </w:rPr>
        <w:t xml:space="preserve"> </w:t>
      </w:r>
      <w:r>
        <w:t>them.</w:t>
      </w:r>
    </w:p>
    <w:p>
      <w:pPr>
        <w:pStyle w:val="BodyText"/>
        <w:spacing w:before="4" w:line="300" w:lineRule="auto"/>
        <w:ind w:right="223" w:firstLine="420"/>
        <w:jc w:val="both"/>
      </w:pPr>
      <w:r>
        <w:t>I quickly realized that the library wasn’t just a place to do research; students came for other reasons, as well. I noticed that some students lined up first thing in the morning, returned at break time and</w:t>
      </w:r>
      <w:r>
        <w:rPr>
          <w:spacing w:val="7"/>
        </w:rPr>
        <w:t xml:space="preserve"> </w:t>
      </w:r>
      <w:r>
        <w:t>spent</w:t>
      </w:r>
      <w:r>
        <w:rPr>
          <w:spacing w:val="6"/>
        </w:rPr>
        <w:t xml:space="preserve"> </w:t>
      </w:r>
      <w:r>
        <w:t>the</w:t>
      </w:r>
      <w:r>
        <w:rPr>
          <w:spacing w:val="4"/>
        </w:rPr>
        <w:t xml:space="preserve"> </w:t>
      </w:r>
      <w:r>
        <w:t>whole</w:t>
      </w:r>
      <w:r>
        <w:rPr>
          <w:spacing w:val="7"/>
        </w:rPr>
        <w:t xml:space="preserve"> </w:t>
      </w:r>
      <w:r>
        <w:t>lunch</w:t>
      </w:r>
      <w:r>
        <w:rPr>
          <w:spacing w:val="7"/>
        </w:rPr>
        <w:t xml:space="preserve"> </w:t>
      </w:r>
      <w:r>
        <w:t>hour</w:t>
      </w:r>
      <w:r>
        <w:rPr>
          <w:spacing w:val="8"/>
        </w:rPr>
        <w:t xml:space="preserve"> </w:t>
      </w:r>
      <w:r>
        <w:t>eating</w:t>
      </w:r>
      <w:r>
        <w:rPr>
          <w:spacing w:val="7"/>
        </w:rPr>
        <w:t xml:space="preserve"> </w:t>
      </w:r>
      <w:r>
        <w:t>in</w:t>
      </w:r>
      <w:r>
        <w:rPr>
          <w:spacing w:val="7"/>
        </w:rPr>
        <w:t xml:space="preserve"> </w:t>
      </w:r>
      <w:r>
        <w:t>a</w:t>
      </w:r>
      <w:r>
        <w:rPr>
          <w:spacing w:val="7"/>
        </w:rPr>
        <w:t xml:space="preserve"> </w:t>
      </w:r>
      <w:r>
        <w:t>carrel</w:t>
      </w:r>
      <w:r>
        <w:rPr>
          <w:spacing w:val="3"/>
        </w:rPr>
        <w:t xml:space="preserve"> (</w:t>
      </w:r>
      <w:r>
        <w:rPr>
          <w:rFonts w:ascii="宋体" w:eastAsia="宋体" w:hAnsi="宋体" w:hint="eastAsia"/>
          <w:spacing w:val="-2"/>
        </w:rPr>
        <w:t>小书房</w:t>
      </w:r>
      <w:r>
        <w:rPr>
          <w:spacing w:val="2"/>
        </w:rPr>
        <w:t xml:space="preserve">). </w:t>
      </w:r>
      <w:r>
        <w:t>These</w:t>
      </w:r>
      <w:r>
        <w:rPr>
          <w:spacing w:val="4"/>
        </w:rPr>
        <w:t xml:space="preserve"> </w:t>
      </w:r>
      <w:r>
        <w:t>were</w:t>
      </w:r>
      <w:r>
        <w:rPr>
          <w:spacing w:val="7"/>
        </w:rPr>
        <w:t xml:space="preserve"> </w:t>
      </w:r>
      <w:r>
        <w:t>the</w:t>
      </w:r>
      <w:r>
        <w:rPr>
          <w:spacing w:val="7"/>
        </w:rPr>
        <w:t xml:space="preserve"> </w:t>
      </w:r>
      <w:r>
        <w:t>loners</w:t>
      </w:r>
      <w:r>
        <w:rPr>
          <w:spacing w:val="6"/>
        </w:rPr>
        <w:t xml:space="preserve"> </w:t>
      </w:r>
      <w:r>
        <w:t>who</w:t>
      </w:r>
      <w:r>
        <w:rPr>
          <w:spacing w:val="7"/>
        </w:rPr>
        <w:t xml:space="preserve"> </w:t>
      </w:r>
      <w:r>
        <w:t>felt</w:t>
      </w:r>
      <w:r>
        <w:rPr>
          <w:spacing w:val="6"/>
        </w:rPr>
        <w:t xml:space="preserve"> </w:t>
      </w:r>
      <w:r>
        <w:t>safer</w:t>
      </w:r>
      <w:r>
        <w:rPr>
          <w:spacing w:val="6"/>
        </w:rPr>
        <w:t xml:space="preserve"> </w:t>
      </w:r>
      <w:r>
        <w:t>in</w:t>
      </w:r>
      <w:r>
        <w:rPr>
          <w:spacing w:val="7"/>
        </w:rPr>
        <w:t xml:space="preserve"> </w:t>
      </w:r>
      <w:r>
        <w:t>the library than in the cafeteria where they could be</w:t>
      </w:r>
      <w:r>
        <w:rPr>
          <w:spacing w:val="-8"/>
        </w:rPr>
        <w:t xml:space="preserve"> </w:t>
      </w:r>
      <w:r>
        <w:t>bullied.</w:t>
      </w:r>
    </w:p>
    <w:p>
      <w:pPr>
        <w:pStyle w:val="BodyText"/>
        <w:spacing w:before="6" w:line="309" w:lineRule="auto"/>
        <w:ind w:right="226" w:firstLine="420"/>
        <w:jc w:val="both"/>
      </w:pPr>
      <w:r>
        <w:t>I noticed that students searched for books on specific topics instead of using computers: drugs, mental-health issues, etc. I realized that computer screens were too visible, so I bought more books on those topics.</w:t>
      </w:r>
    </w:p>
    <w:p>
      <w:pPr>
        <w:pStyle w:val="BodyText"/>
        <w:spacing w:before="2" w:line="309" w:lineRule="auto"/>
        <w:ind w:right="226" w:firstLine="420"/>
        <w:jc w:val="both"/>
      </w:pPr>
      <w:r>
        <w:t>I bought sofas and easy chairs. The conference room doubled as an art gallery and a meeting place for students to talk about ideas, play chess, and make posters for their clubs. The library became an inclusive public space, safe for everyone.</w:t>
      </w:r>
    </w:p>
    <w:p>
      <w:pPr>
        <w:pStyle w:val="BodyText"/>
        <w:spacing w:before="0" w:line="285" w:lineRule="auto"/>
        <w:ind w:right="222" w:firstLine="420"/>
        <w:jc w:val="both"/>
      </w:pPr>
      <w:r>
        <w:t>Whether libraries are located in schools or in communities, I believe libraries are vibrant (</w:t>
      </w:r>
      <w:r>
        <w:rPr>
          <w:rFonts w:ascii="宋体" w:eastAsia="宋体" w:hAnsi="宋体" w:hint="eastAsia"/>
        </w:rPr>
        <w:t xml:space="preserve">生机勃勃 的 </w:t>
      </w:r>
      <w:r>
        <w:t>) places that help us to adjust to the world, and their doors must be kept open to everyone—for free.</w:t>
      </w:r>
    </w:p>
    <w:p>
      <w:pPr>
        <w:pStyle w:val="ListParagraph"/>
        <w:numPr>
          <w:ilvl w:val="0"/>
          <w:numId w:val="2"/>
        </w:numPr>
        <w:tabs>
          <w:tab w:val="left" w:pos="464"/>
          <w:tab w:val="left" w:pos="4281"/>
        </w:tabs>
        <w:spacing w:before="10" w:after="0" w:line="240" w:lineRule="auto"/>
        <w:ind w:left="463" w:right="0" w:hanging="312"/>
        <w:jc w:val="both"/>
        <w:rPr>
          <w:sz w:val="21"/>
        </w:rPr>
      </w:pPr>
      <w:r>
        <w:rPr>
          <w:sz w:val="21"/>
        </w:rPr>
        <w:t>The text is</w:t>
      </w:r>
      <w:r>
        <w:rPr>
          <w:spacing w:val="-6"/>
          <w:sz w:val="21"/>
        </w:rPr>
        <w:t xml:space="preserve"> </w:t>
      </w:r>
      <w:r>
        <w:rPr>
          <w:sz w:val="21"/>
        </w:rPr>
        <w:t>organized</w:t>
      </w:r>
      <w:r>
        <w:rPr>
          <w:spacing w:val="-2"/>
          <w:sz w:val="21"/>
        </w:rPr>
        <w:t xml:space="preserve"> </w:t>
      </w:r>
      <w:r>
        <w:rPr>
          <w:sz w:val="21"/>
        </w:rPr>
        <w:t>mainly</w:t>
      </w:r>
      <w:r>
        <w:rPr>
          <w:sz w:val="21"/>
          <w:u w:val="single"/>
        </w:rPr>
        <w:t xml:space="preserve"> </w:t>
      </w:r>
      <w:r>
        <w:rPr>
          <w:sz w:val="21"/>
          <w:u w:val="single"/>
        </w:rPr>
        <w:tab/>
      </w:r>
      <w:r>
        <w:rPr>
          <w:sz w:val="21"/>
        </w:rPr>
        <w:t>.</w:t>
      </w:r>
    </w:p>
    <w:p>
      <w:pPr>
        <w:pStyle w:val="BodyText"/>
        <w:tabs>
          <w:tab w:val="left" w:pos="2398"/>
          <w:tab w:val="left" w:pos="4249"/>
          <w:tab w:val="left" w:pos="6470"/>
        </w:tabs>
        <w:ind w:left="466"/>
        <w:jc w:val="both"/>
      </w:pPr>
      <w:r>
        <w:t>A. by space</w:t>
      </w:r>
      <w:r>
        <w:tab/>
      </w:r>
      <w:r>
        <w:t>B.</w:t>
      </w:r>
      <w:r>
        <w:rPr>
          <w:spacing w:val="-1"/>
        </w:rPr>
        <w:t xml:space="preserve"> </w:t>
      </w:r>
      <w:r>
        <w:t>by</w:t>
      </w:r>
      <w:r>
        <w:rPr>
          <w:spacing w:val="1"/>
        </w:rPr>
        <w:t xml:space="preserve"> </w:t>
      </w:r>
      <w:r>
        <w:t>example</w:t>
      </w:r>
      <w:r>
        <w:tab/>
      </w:r>
      <w:r>
        <w:t>C.</w:t>
      </w:r>
      <w:r>
        <w:rPr>
          <w:spacing w:val="-2"/>
        </w:rPr>
        <w:t xml:space="preserve"> </w:t>
      </w:r>
      <w:r>
        <w:t>by</w:t>
      </w:r>
      <w:r>
        <w:rPr>
          <w:spacing w:val="-2"/>
        </w:rPr>
        <w:t xml:space="preserve"> </w:t>
      </w:r>
      <w:r>
        <w:t>comparison</w:t>
      </w:r>
      <w:r>
        <w:tab/>
      </w:r>
      <w:r>
        <w:t>D. by time</w:t>
      </w:r>
    </w:p>
    <w:p>
      <w:pPr>
        <w:pStyle w:val="ListParagraph"/>
        <w:numPr>
          <w:ilvl w:val="0"/>
          <w:numId w:val="2"/>
        </w:numPr>
        <w:tabs>
          <w:tab w:val="left" w:pos="464"/>
        </w:tabs>
        <w:spacing w:before="70" w:after="0" w:line="240" w:lineRule="auto"/>
        <w:ind w:left="463" w:right="0" w:hanging="312"/>
        <w:jc w:val="both"/>
        <w:rPr>
          <w:sz w:val="21"/>
        </w:rPr>
      </w:pPr>
      <w:r>
        <w:rPr>
          <w:sz w:val="21"/>
        </w:rPr>
        <w:t>Which of the following view would the author most likely agree</w:t>
      </w:r>
      <w:r>
        <w:rPr>
          <w:spacing w:val="-16"/>
          <w:sz w:val="21"/>
        </w:rPr>
        <w:t xml:space="preserve"> </w:t>
      </w:r>
      <w:r>
        <w:rPr>
          <w:sz w:val="21"/>
        </w:rPr>
        <w:t>with?</w:t>
      </w:r>
    </w:p>
    <w:p>
      <w:pPr>
        <w:pStyle w:val="ListParagraph"/>
        <w:numPr>
          <w:ilvl w:val="1"/>
          <w:numId w:val="2"/>
        </w:numPr>
        <w:tabs>
          <w:tab w:val="left" w:pos="726"/>
        </w:tabs>
        <w:spacing w:before="71" w:after="0" w:line="240" w:lineRule="auto"/>
        <w:ind w:left="725" w:right="0" w:hanging="260"/>
        <w:jc w:val="left"/>
        <w:rPr>
          <w:sz w:val="21"/>
        </w:rPr>
      </w:pPr>
      <w:r>
        <w:rPr>
          <w:sz w:val="21"/>
        </w:rPr>
        <w:t>School libraries are usually much better than local</w:t>
      </w:r>
      <w:r>
        <w:rPr>
          <w:spacing w:val="-21"/>
          <w:sz w:val="21"/>
        </w:rPr>
        <w:t xml:space="preserve"> </w:t>
      </w:r>
      <w:r>
        <w:rPr>
          <w:sz w:val="21"/>
        </w:rPr>
        <w:t>libraries.</w:t>
      </w:r>
    </w:p>
    <w:p>
      <w:pPr>
        <w:pStyle w:val="ListParagraph"/>
        <w:numPr>
          <w:ilvl w:val="1"/>
          <w:numId w:val="2"/>
        </w:numPr>
        <w:tabs>
          <w:tab w:val="left" w:pos="714"/>
        </w:tabs>
        <w:spacing w:before="70" w:after="0" w:line="240" w:lineRule="auto"/>
        <w:ind w:left="713" w:right="0" w:hanging="245"/>
        <w:jc w:val="left"/>
        <w:rPr>
          <w:sz w:val="21"/>
        </w:rPr>
      </w:pPr>
      <w:r>
        <w:rPr>
          <w:sz w:val="21"/>
        </w:rPr>
        <w:t>Libraries are the best places where students can do</w:t>
      </w:r>
      <w:r>
        <w:rPr>
          <w:spacing w:val="-13"/>
          <w:sz w:val="21"/>
        </w:rPr>
        <w:t xml:space="preserve"> </w:t>
      </w:r>
      <w:r>
        <w:rPr>
          <w:sz w:val="21"/>
        </w:rPr>
        <w:t>research.</w:t>
      </w:r>
    </w:p>
    <w:p>
      <w:pPr>
        <w:pStyle w:val="ListParagraph"/>
        <w:numPr>
          <w:ilvl w:val="1"/>
          <w:numId w:val="2"/>
        </w:numPr>
        <w:tabs>
          <w:tab w:val="left" w:pos="709"/>
        </w:tabs>
        <w:spacing w:before="71" w:after="0" w:line="240" w:lineRule="auto"/>
        <w:ind w:left="709" w:right="0" w:hanging="240"/>
        <w:jc w:val="left"/>
        <w:rPr>
          <w:sz w:val="21"/>
        </w:rPr>
      </w:pPr>
      <w:r>
        <w:rPr>
          <w:sz w:val="21"/>
        </w:rPr>
        <w:t>The attraction of libraries partly lies in their cosy</w:t>
      </w:r>
      <w:r>
        <w:rPr>
          <w:spacing w:val="-6"/>
          <w:sz w:val="21"/>
        </w:rPr>
        <w:t xml:space="preserve"> </w:t>
      </w:r>
      <w:r>
        <w:rPr>
          <w:sz w:val="21"/>
        </w:rPr>
        <w:t>atmosphere.</w:t>
      </w:r>
    </w:p>
    <w:p>
      <w:pPr>
        <w:pStyle w:val="ListParagraph"/>
        <w:numPr>
          <w:ilvl w:val="1"/>
          <w:numId w:val="2"/>
        </w:numPr>
        <w:tabs>
          <w:tab w:val="left" w:pos="726"/>
        </w:tabs>
        <w:spacing w:before="70" w:after="0" w:line="240" w:lineRule="auto"/>
        <w:ind w:left="725" w:right="0" w:hanging="260"/>
        <w:jc w:val="left"/>
        <w:rPr>
          <w:sz w:val="21"/>
        </w:rPr>
      </w:pPr>
      <w:r>
        <w:rPr>
          <w:sz w:val="21"/>
        </w:rPr>
        <w:t>Students can learn more from books than from</w:t>
      </w:r>
      <w:r>
        <w:rPr>
          <w:spacing w:val="-4"/>
          <w:sz w:val="21"/>
        </w:rPr>
        <w:t xml:space="preserve"> </w:t>
      </w:r>
      <w:r>
        <w:rPr>
          <w:sz w:val="21"/>
        </w:rPr>
        <w:t>computers.</w:t>
      </w:r>
    </w:p>
    <w:p>
      <w:pPr>
        <w:pStyle w:val="ListParagraph"/>
        <w:numPr>
          <w:ilvl w:val="0"/>
          <w:numId w:val="2"/>
        </w:numPr>
        <w:tabs>
          <w:tab w:val="left" w:pos="464"/>
        </w:tabs>
        <w:spacing w:before="71" w:after="0" w:line="240" w:lineRule="auto"/>
        <w:ind w:left="463" w:right="0" w:hanging="312"/>
        <w:jc w:val="left"/>
        <w:rPr>
          <w:sz w:val="21"/>
        </w:rPr>
      </w:pPr>
      <w:r>
        <w:rPr>
          <w:sz w:val="21"/>
        </w:rPr>
        <w:t>What might be the best title for the</w:t>
      </w:r>
      <w:r>
        <w:rPr>
          <w:spacing w:val="-9"/>
          <w:sz w:val="21"/>
        </w:rPr>
        <w:t xml:space="preserve"> </w:t>
      </w:r>
      <w:r>
        <w:rPr>
          <w:sz w:val="21"/>
        </w:rPr>
        <w:t>text?</w:t>
      </w:r>
    </w:p>
    <w:p>
      <w:pPr>
        <w:pStyle w:val="BodyText"/>
        <w:tabs>
          <w:tab w:val="left" w:pos="4923"/>
        </w:tabs>
        <w:ind w:left="466"/>
      </w:pPr>
      <w:r>
        <w:t>A. Safe in</w:t>
      </w:r>
      <w:r>
        <w:rPr>
          <w:spacing w:val="-2"/>
        </w:rPr>
        <w:t xml:space="preserve"> </w:t>
      </w:r>
      <w:r>
        <w:t>the</w:t>
      </w:r>
      <w:r>
        <w:rPr>
          <w:spacing w:val="-1"/>
        </w:rPr>
        <w:t xml:space="preserve"> </w:t>
      </w:r>
      <w:r>
        <w:t>Library</w:t>
      </w:r>
      <w:r>
        <w:tab/>
      </w:r>
      <w:r>
        <w:t>B. My Dream</w:t>
      </w:r>
      <w:r>
        <w:rPr>
          <w:spacing w:val="-2"/>
        </w:rPr>
        <w:t xml:space="preserve"> </w:t>
      </w:r>
      <w:r>
        <w:t>Library</w:t>
      </w:r>
    </w:p>
    <w:p>
      <w:pPr>
        <w:pStyle w:val="BodyText"/>
        <w:tabs>
          <w:tab w:val="left" w:pos="4924"/>
        </w:tabs>
        <w:spacing w:before="70"/>
        <w:ind w:left="469"/>
      </w:pPr>
      <w:r>
        <w:t>C. Passion</w:t>
      </w:r>
      <w:r>
        <w:rPr>
          <w:spacing w:val="-5"/>
        </w:rPr>
        <w:t xml:space="preserve"> </w:t>
      </w:r>
      <w:r>
        <w:t>for</w:t>
      </w:r>
      <w:r>
        <w:rPr>
          <w:spacing w:val="-3"/>
        </w:rPr>
        <w:t xml:space="preserve"> </w:t>
      </w:r>
      <w:r>
        <w:t>Reading</w:t>
      </w:r>
      <w:r>
        <w:tab/>
      </w:r>
      <w:r>
        <w:t>D. From a Lover to a</w:t>
      </w:r>
      <w:r>
        <w:rPr>
          <w:spacing w:val="-8"/>
        </w:rPr>
        <w:t xml:space="preserve"> </w:t>
      </w:r>
      <w:r>
        <w:t>Librarian</w:t>
      </w:r>
    </w:p>
    <w:p>
      <w:pPr>
        <w:pStyle w:val="Heading2"/>
        <w:ind w:right="71"/>
        <w:rPr>
          <w:rFonts w:ascii="Times New Roman"/>
        </w:rPr>
      </w:pPr>
      <w:r>
        <w:rPr>
          <w:rFonts w:ascii="Times New Roman"/>
          <w:w w:val="100"/>
        </w:rPr>
        <w:t>B</w:t>
      </w:r>
    </w:p>
    <w:p>
      <w:pPr>
        <w:pStyle w:val="BodyText"/>
        <w:spacing w:before="70" w:line="309" w:lineRule="auto"/>
        <w:ind w:right="227" w:firstLine="420"/>
        <w:jc w:val="both"/>
      </w:pPr>
      <w:r>
        <w:t>Holidaymakers planning to hit the beach in Ibiza this summer will need to wear face masks even when they’re sunbathing on the beach.</w:t>
      </w:r>
    </w:p>
    <w:p>
      <w:pPr>
        <w:spacing w:after="0" w:line="309" w:lineRule="auto"/>
        <w:jc w:val="both"/>
        <w:sectPr>
          <w:pgSz w:w="10440" w:h="14750"/>
          <w:pgMar w:top="820" w:right="620" w:bottom="760" w:left="700" w:header="0" w:footer="580" w:gutter="0"/>
          <w:cols w:num="1" w:space="720"/>
        </w:sectPr>
      </w:pPr>
    </w:p>
    <w:p>
      <w:pPr>
        <w:pStyle w:val="BodyText"/>
        <w:spacing w:before="51" w:line="307" w:lineRule="auto"/>
        <w:ind w:right="223" w:firstLine="420"/>
        <w:jc w:val="both"/>
      </w:pPr>
      <w:r>
        <w:t>Previously</w:t>
      </w:r>
      <w:r>
        <w:rPr>
          <w:spacing w:val="25"/>
        </w:rPr>
        <w:t xml:space="preserve">, </w:t>
      </w:r>
      <w:r>
        <w:t>the</w:t>
      </w:r>
      <w:r>
        <w:rPr>
          <w:spacing w:val="51"/>
        </w:rPr>
        <w:t xml:space="preserve"> </w:t>
      </w:r>
      <w:r>
        <w:t>Balearic</w:t>
      </w:r>
      <w:r>
        <w:rPr>
          <w:spacing w:val="51"/>
        </w:rPr>
        <w:t xml:space="preserve"> </w:t>
      </w:r>
      <w:r>
        <w:t>Island</w:t>
      </w:r>
      <w:r>
        <w:rPr>
          <w:spacing w:val="51"/>
        </w:rPr>
        <w:t xml:space="preserve"> </w:t>
      </w:r>
      <w:r>
        <w:t>had</w:t>
      </w:r>
      <w:r>
        <w:rPr>
          <w:spacing w:val="51"/>
        </w:rPr>
        <w:t xml:space="preserve"> </w:t>
      </w:r>
      <w:r>
        <w:t>exempt</w:t>
      </w:r>
      <w:r>
        <w:rPr>
          <w:spacing w:val="25"/>
        </w:rPr>
        <w:t xml:space="preserve"> (</w:t>
      </w:r>
      <w:r>
        <w:rPr>
          <w:rFonts w:ascii="宋体" w:eastAsia="宋体" w:hAnsi="宋体" w:hint="eastAsia"/>
        </w:rPr>
        <w:t>免除</w:t>
      </w:r>
      <w:r>
        <w:rPr>
          <w:spacing w:val="25"/>
        </w:rPr>
        <w:t xml:space="preserve">) </w:t>
      </w:r>
      <w:r>
        <w:t>sun-seekers</w:t>
      </w:r>
      <w:r>
        <w:rPr>
          <w:spacing w:val="50"/>
        </w:rPr>
        <w:t xml:space="preserve"> </w:t>
      </w:r>
      <w:r>
        <w:t>from</w:t>
      </w:r>
      <w:r>
        <w:rPr>
          <w:spacing w:val="50"/>
        </w:rPr>
        <w:t xml:space="preserve"> </w:t>
      </w:r>
      <w:r>
        <w:t>wearing</w:t>
      </w:r>
      <w:r>
        <w:rPr>
          <w:spacing w:val="51"/>
        </w:rPr>
        <w:t xml:space="preserve"> </w:t>
      </w:r>
      <w:r>
        <w:t>face</w:t>
      </w:r>
      <w:r>
        <w:rPr>
          <w:spacing w:val="51"/>
        </w:rPr>
        <w:t xml:space="preserve"> </w:t>
      </w:r>
      <w:r>
        <w:t>masks</w:t>
      </w:r>
      <w:r>
        <w:rPr>
          <w:spacing w:val="50"/>
        </w:rPr>
        <w:t xml:space="preserve"> </w:t>
      </w:r>
      <w:r>
        <w:t>on beaches, provided they were social distancing. However, new rules have come into force from the Spanish central government which will make mask-wearing</w:t>
      </w:r>
      <w:r>
        <w:rPr>
          <w:u w:val="single"/>
        </w:rPr>
        <w:t xml:space="preserve"> compulsory</w:t>
      </w:r>
      <w:r>
        <w:t xml:space="preserve"> for anyone visiting outdoor public spaces - including beaches and pools. The new face mask policy also applies regardless of whether there is social distancing in place (1.5m in Spain); so someone who is lying on a towel sunbathing away from others will still be required to wear a face mask. Those who break the rules could face</w:t>
      </w:r>
      <w:r>
        <w:rPr>
          <w:rFonts w:eastAsia="宋体" w:hint="eastAsia"/>
          <w:lang w:val="en-US" w:eastAsia="zh-CN"/>
        </w:rPr>
        <w:t xml:space="preserve"> z xx k</w:t>
      </w:r>
      <w:bookmarkStart w:id="0" w:name="_GoBack"/>
      <w:bookmarkEnd w:id="0"/>
      <w:r>
        <w:t xml:space="preserve"> fines of up to</w:t>
      </w:r>
      <w:r>
        <w:rPr>
          <w:spacing w:val="-3"/>
        </w:rPr>
        <w:t xml:space="preserve"> €</w:t>
      </w:r>
      <w:r>
        <w:t>100.</w:t>
      </w:r>
    </w:p>
    <w:p>
      <w:pPr>
        <w:pStyle w:val="BodyText"/>
        <w:spacing w:before="0" w:line="309" w:lineRule="auto"/>
        <w:ind w:right="227" w:firstLine="420"/>
        <w:jc w:val="both"/>
      </w:pPr>
      <w:r>
        <w:t>There will be some exemptions such as children who are under six, and adults with illnesses that could cause them breathing difficulties.</w:t>
      </w:r>
    </w:p>
    <w:p>
      <w:pPr>
        <w:pStyle w:val="BodyText"/>
        <w:spacing w:before="1" w:line="309" w:lineRule="auto"/>
        <w:ind w:right="224" w:firstLine="420"/>
        <w:jc w:val="both"/>
      </w:pPr>
      <w:r>
        <w:t>The decision comes as Spain has been noting a gradual rise in Covid-19 cases. And it’s not just Ibiza which will be affected - the new rules will be enforced in the Canary Islands and mainland Spain too, including popular tourist destinations such as Costa del Sol.</w:t>
      </w:r>
    </w:p>
    <w:p>
      <w:pPr>
        <w:pStyle w:val="BodyText"/>
        <w:spacing w:before="2" w:line="302" w:lineRule="auto"/>
        <w:ind w:right="223" w:firstLine="420"/>
        <w:jc w:val="both"/>
      </w:pPr>
      <w:r>
        <w:t xml:space="preserve">However, the Balearic Islands government is protesting against the new rules, arguing that the regulations could put people off holidays especially during the hot summer  months.  Earlier  this month </w:t>
      </w:r>
      <w:hyperlink r:id="rId7" w:history="1">
        <w:r>
          <w:t xml:space="preserve">Spain ended a travel ban for British </w:t>
        </w:r>
      </w:hyperlink>
      <w:r>
        <w:t>people, which had been in place since December due to a mutant</w:t>
      </w:r>
      <w:r>
        <w:rPr>
          <w:spacing w:val="10"/>
        </w:rPr>
        <w:t xml:space="preserve"> </w:t>
      </w:r>
      <w:r>
        <w:t>strain</w:t>
      </w:r>
      <w:r>
        <w:rPr>
          <w:spacing w:val="12"/>
        </w:rPr>
        <w:t xml:space="preserve"> </w:t>
      </w:r>
      <w:r>
        <w:t>of</w:t>
      </w:r>
      <w:r>
        <w:rPr>
          <w:spacing w:val="12"/>
        </w:rPr>
        <w:t xml:space="preserve"> </w:t>
      </w:r>
      <w:r>
        <w:t>coronavirus</w:t>
      </w:r>
      <w:r>
        <w:rPr>
          <w:spacing w:val="4"/>
        </w:rPr>
        <w:t xml:space="preserve"> (</w:t>
      </w:r>
      <w:r>
        <w:rPr>
          <w:rFonts w:ascii="宋体" w:eastAsia="宋体" w:hAnsi="宋体" w:hint="eastAsia"/>
          <w:spacing w:val="-3"/>
        </w:rPr>
        <w:t>冠状病毒的突变株</w:t>
      </w:r>
      <w:r>
        <w:rPr>
          <w:spacing w:val="4"/>
        </w:rPr>
        <w:t xml:space="preserve">) </w:t>
      </w:r>
      <w:r>
        <w:t>found</w:t>
      </w:r>
      <w:r>
        <w:rPr>
          <w:spacing w:val="10"/>
        </w:rPr>
        <w:t xml:space="preserve"> </w:t>
      </w:r>
      <w:r>
        <w:t>in</w:t>
      </w:r>
      <w:r>
        <w:rPr>
          <w:spacing w:val="12"/>
        </w:rPr>
        <w:t xml:space="preserve"> </w:t>
      </w:r>
      <w:r>
        <w:t>the</w:t>
      </w:r>
      <w:r>
        <w:rPr>
          <w:spacing w:val="10"/>
        </w:rPr>
        <w:t xml:space="preserve"> </w:t>
      </w:r>
      <w:r>
        <w:t>UK.</w:t>
      </w:r>
      <w:r>
        <w:rPr>
          <w:spacing w:val="10"/>
        </w:rPr>
        <w:t xml:space="preserve"> </w:t>
      </w:r>
      <w:r>
        <w:rPr>
          <w:spacing w:val="-4"/>
        </w:rPr>
        <w:t>It’s</w:t>
      </w:r>
      <w:r>
        <w:rPr>
          <w:spacing w:val="11"/>
        </w:rPr>
        <w:t xml:space="preserve"> </w:t>
      </w:r>
      <w:r>
        <w:t>hoped</w:t>
      </w:r>
      <w:r>
        <w:rPr>
          <w:spacing w:val="10"/>
        </w:rPr>
        <w:t xml:space="preserve"> </w:t>
      </w:r>
      <w:r>
        <w:t>that</w:t>
      </w:r>
      <w:r>
        <w:rPr>
          <w:spacing w:val="10"/>
        </w:rPr>
        <w:t xml:space="preserve"> </w:t>
      </w:r>
      <w:r>
        <w:t>some</w:t>
      </w:r>
      <w:r>
        <w:rPr>
          <w:spacing w:val="11"/>
        </w:rPr>
        <w:t xml:space="preserve"> </w:t>
      </w:r>
      <w:r>
        <w:t>international travel could begin again from</w:t>
      </w:r>
      <w:r>
        <w:rPr>
          <w:spacing w:val="-6"/>
        </w:rPr>
        <w:t xml:space="preserve"> </w:t>
      </w:r>
      <w:r>
        <w:rPr>
          <w:spacing w:val="-5"/>
        </w:rPr>
        <w:t>May.</w:t>
      </w:r>
    </w:p>
    <w:p>
      <w:pPr>
        <w:pStyle w:val="BodyText"/>
        <w:spacing w:before="4"/>
        <w:ind w:left="572"/>
        <w:jc w:val="both"/>
      </w:pPr>
      <w:r>
        <w:t>What do you think of Spain’s new face mask rules? Let us know in the comments below.</w:t>
      </w:r>
    </w:p>
    <w:p>
      <w:pPr>
        <w:pStyle w:val="ListParagraph"/>
        <w:numPr>
          <w:ilvl w:val="0"/>
          <w:numId w:val="2"/>
        </w:numPr>
        <w:tabs>
          <w:tab w:val="left" w:pos="312"/>
        </w:tabs>
        <w:spacing w:before="70" w:after="0" w:line="240" w:lineRule="auto"/>
        <w:ind w:left="463" w:right="4068" w:hanging="464"/>
        <w:jc w:val="right"/>
        <w:rPr>
          <w:sz w:val="21"/>
        </w:rPr>
      </w:pPr>
      <w:r>
        <w:rPr>
          <w:sz w:val="21"/>
        </w:rPr>
        <w:t xml:space="preserve">What do we know about </w:t>
      </w:r>
      <w:r>
        <w:rPr>
          <w:spacing w:val="-3"/>
          <w:sz w:val="21"/>
        </w:rPr>
        <w:t xml:space="preserve">Spain’s </w:t>
      </w:r>
      <w:r>
        <w:rPr>
          <w:sz w:val="21"/>
        </w:rPr>
        <w:t>new face mask</w:t>
      </w:r>
      <w:r>
        <w:rPr>
          <w:spacing w:val="-3"/>
          <w:sz w:val="21"/>
        </w:rPr>
        <w:t xml:space="preserve"> </w:t>
      </w:r>
      <w:r>
        <w:rPr>
          <w:sz w:val="21"/>
        </w:rPr>
        <w:t>rules?</w:t>
      </w:r>
    </w:p>
    <w:p>
      <w:pPr>
        <w:pStyle w:val="ListParagraph"/>
        <w:numPr>
          <w:ilvl w:val="1"/>
          <w:numId w:val="2"/>
        </w:numPr>
        <w:tabs>
          <w:tab w:val="left" w:pos="360"/>
        </w:tabs>
        <w:spacing w:before="71" w:after="0" w:line="240" w:lineRule="auto"/>
        <w:ind w:left="872" w:right="4112" w:hanging="873"/>
        <w:jc w:val="right"/>
        <w:rPr>
          <w:sz w:val="21"/>
        </w:rPr>
      </w:pPr>
      <w:r>
        <w:rPr>
          <w:sz w:val="21"/>
        </w:rPr>
        <w:t>Whoever breaks them will be fined at least</w:t>
      </w:r>
      <w:r>
        <w:rPr>
          <w:spacing w:val="-9"/>
          <w:sz w:val="21"/>
        </w:rPr>
        <w:t xml:space="preserve"> </w:t>
      </w:r>
      <w:r>
        <w:rPr>
          <w:sz w:val="21"/>
        </w:rPr>
        <w:t>€100.</w:t>
      </w:r>
    </w:p>
    <w:p>
      <w:pPr>
        <w:pStyle w:val="ListParagraph"/>
        <w:numPr>
          <w:ilvl w:val="1"/>
          <w:numId w:val="2"/>
        </w:numPr>
        <w:tabs>
          <w:tab w:val="left" w:pos="873"/>
        </w:tabs>
        <w:spacing w:before="71" w:after="0" w:line="240" w:lineRule="auto"/>
        <w:ind w:left="872" w:right="0" w:hanging="361"/>
        <w:jc w:val="left"/>
        <w:rPr>
          <w:sz w:val="21"/>
        </w:rPr>
      </w:pPr>
      <w:r>
        <w:rPr>
          <w:sz w:val="21"/>
        </w:rPr>
        <w:t>They won’t apply if people keep a social distance of</w:t>
      </w:r>
      <w:r>
        <w:rPr>
          <w:spacing w:val="-10"/>
          <w:sz w:val="21"/>
        </w:rPr>
        <w:t xml:space="preserve"> </w:t>
      </w:r>
      <w:r>
        <w:rPr>
          <w:sz w:val="21"/>
        </w:rPr>
        <w:t>1.5m.</w:t>
      </w:r>
    </w:p>
    <w:p>
      <w:pPr>
        <w:pStyle w:val="ListParagraph"/>
        <w:numPr>
          <w:ilvl w:val="1"/>
          <w:numId w:val="2"/>
        </w:numPr>
        <w:tabs>
          <w:tab w:val="left" w:pos="873"/>
        </w:tabs>
        <w:spacing w:before="70" w:after="0" w:line="240" w:lineRule="auto"/>
        <w:ind w:left="872" w:right="0" w:hanging="361"/>
        <w:jc w:val="left"/>
        <w:rPr>
          <w:sz w:val="21"/>
        </w:rPr>
      </w:pPr>
      <w:r>
        <w:rPr>
          <w:sz w:val="21"/>
        </w:rPr>
        <w:t>Kids and adults with breathing difficulties needn’t obey</w:t>
      </w:r>
      <w:r>
        <w:rPr>
          <w:spacing w:val="-11"/>
          <w:sz w:val="21"/>
        </w:rPr>
        <w:t xml:space="preserve"> </w:t>
      </w:r>
      <w:r>
        <w:rPr>
          <w:sz w:val="21"/>
        </w:rPr>
        <w:t>them.</w:t>
      </w:r>
    </w:p>
    <w:p>
      <w:pPr>
        <w:pStyle w:val="ListParagraph"/>
        <w:numPr>
          <w:ilvl w:val="1"/>
          <w:numId w:val="2"/>
        </w:numPr>
        <w:tabs>
          <w:tab w:val="left" w:pos="873"/>
        </w:tabs>
        <w:spacing w:before="71" w:after="0" w:line="240" w:lineRule="auto"/>
        <w:ind w:left="872" w:right="0" w:hanging="361"/>
        <w:jc w:val="left"/>
        <w:rPr>
          <w:sz w:val="21"/>
        </w:rPr>
      </w:pPr>
      <w:r>
        <w:rPr>
          <w:sz w:val="21"/>
        </w:rPr>
        <w:t>They’re policies reacting to the increase in Covid-19</w:t>
      </w:r>
      <w:r>
        <w:rPr>
          <w:spacing w:val="-7"/>
          <w:sz w:val="21"/>
        </w:rPr>
        <w:t xml:space="preserve"> </w:t>
      </w:r>
      <w:r>
        <w:rPr>
          <w:sz w:val="21"/>
        </w:rPr>
        <w:t>cases.</w:t>
      </w:r>
    </w:p>
    <w:p>
      <w:pPr>
        <w:pStyle w:val="ListParagraph"/>
        <w:numPr>
          <w:ilvl w:val="0"/>
          <w:numId w:val="2"/>
        </w:numPr>
        <w:tabs>
          <w:tab w:val="left" w:pos="464"/>
        </w:tabs>
        <w:spacing w:before="70" w:after="0" w:line="240" w:lineRule="auto"/>
        <w:ind w:left="463" w:right="0" w:hanging="312"/>
        <w:jc w:val="left"/>
        <w:rPr>
          <w:sz w:val="21"/>
        </w:rPr>
      </w:pPr>
      <w:r>
        <w:rPr>
          <w:sz w:val="21"/>
        </w:rPr>
        <w:t>Why is the Balearic Islands government against the new</w:t>
      </w:r>
      <w:r>
        <w:rPr>
          <w:spacing w:val="-6"/>
          <w:sz w:val="21"/>
        </w:rPr>
        <w:t xml:space="preserve"> </w:t>
      </w:r>
      <w:r>
        <w:rPr>
          <w:sz w:val="21"/>
        </w:rPr>
        <w:t>rules?</w:t>
      </w:r>
    </w:p>
    <w:p>
      <w:pPr>
        <w:pStyle w:val="ListParagraph"/>
        <w:numPr>
          <w:ilvl w:val="1"/>
          <w:numId w:val="2"/>
        </w:numPr>
        <w:tabs>
          <w:tab w:val="left" w:pos="873"/>
        </w:tabs>
        <w:spacing w:before="71" w:after="0" w:line="240" w:lineRule="auto"/>
        <w:ind w:left="872" w:right="0" w:hanging="361"/>
        <w:jc w:val="left"/>
        <w:rPr>
          <w:sz w:val="21"/>
        </w:rPr>
      </w:pPr>
      <w:r>
        <w:rPr>
          <w:spacing w:val="-4"/>
          <w:sz w:val="21"/>
        </w:rPr>
        <w:t xml:space="preserve">It’s </w:t>
      </w:r>
      <w:r>
        <w:rPr>
          <w:sz w:val="21"/>
        </w:rPr>
        <w:t>the area most affected by the new</w:t>
      </w:r>
      <w:r>
        <w:rPr>
          <w:spacing w:val="-1"/>
          <w:sz w:val="21"/>
        </w:rPr>
        <w:t xml:space="preserve"> </w:t>
      </w:r>
      <w:r>
        <w:rPr>
          <w:sz w:val="21"/>
        </w:rPr>
        <w:t>rules.</w:t>
      </w:r>
    </w:p>
    <w:p>
      <w:pPr>
        <w:pStyle w:val="ListParagraph"/>
        <w:numPr>
          <w:ilvl w:val="1"/>
          <w:numId w:val="2"/>
        </w:numPr>
        <w:tabs>
          <w:tab w:val="left" w:pos="873"/>
        </w:tabs>
        <w:spacing w:before="70" w:after="0" w:line="240" w:lineRule="auto"/>
        <w:ind w:left="872" w:right="0" w:hanging="361"/>
        <w:jc w:val="left"/>
        <w:rPr>
          <w:sz w:val="21"/>
        </w:rPr>
      </w:pPr>
      <w:r>
        <w:rPr>
          <w:sz w:val="21"/>
        </w:rPr>
        <w:t>The new rules have a negative impact on its</w:t>
      </w:r>
      <w:r>
        <w:rPr>
          <w:spacing w:val="-7"/>
          <w:sz w:val="21"/>
        </w:rPr>
        <w:t xml:space="preserve"> </w:t>
      </w:r>
      <w:r>
        <w:rPr>
          <w:sz w:val="21"/>
        </w:rPr>
        <w:t>tourism.</w:t>
      </w:r>
    </w:p>
    <w:p>
      <w:pPr>
        <w:pStyle w:val="ListParagraph"/>
        <w:numPr>
          <w:ilvl w:val="1"/>
          <w:numId w:val="2"/>
        </w:numPr>
        <w:tabs>
          <w:tab w:val="left" w:pos="873"/>
        </w:tabs>
        <w:spacing w:before="71" w:after="0" w:line="240" w:lineRule="auto"/>
        <w:ind w:left="872" w:right="0" w:hanging="361"/>
        <w:jc w:val="left"/>
        <w:rPr>
          <w:sz w:val="21"/>
        </w:rPr>
      </w:pPr>
      <w:r>
        <w:rPr>
          <w:sz w:val="21"/>
        </w:rPr>
        <w:t>The new rules will lead to a travel ban for the</w:t>
      </w:r>
      <w:r>
        <w:rPr>
          <w:spacing w:val="-9"/>
          <w:sz w:val="21"/>
        </w:rPr>
        <w:t xml:space="preserve"> </w:t>
      </w:r>
      <w:r>
        <w:rPr>
          <w:sz w:val="21"/>
        </w:rPr>
        <w:t>British.</w:t>
      </w:r>
    </w:p>
    <w:p>
      <w:pPr>
        <w:pStyle w:val="ListParagraph"/>
        <w:numPr>
          <w:ilvl w:val="1"/>
          <w:numId w:val="2"/>
        </w:numPr>
        <w:tabs>
          <w:tab w:val="left" w:pos="873"/>
        </w:tabs>
        <w:spacing w:before="71" w:after="0" w:line="240" w:lineRule="auto"/>
        <w:ind w:left="872" w:right="0" w:hanging="361"/>
        <w:jc w:val="left"/>
        <w:rPr>
          <w:sz w:val="21"/>
        </w:rPr>
      </w:pPr>
      <w:r>
        <w:rPr>
          <w:sz w:val="21"/>
        </w:rPr>
        <w:t>Residents can’t live a normal life due to the new</w:t>
      </w:r>
      <w:r>
        <w:rPr>
          <w:spacing w:val="-7"/>
          <w:sz w:val="21"/>
        </w:rPr>
        <w:t xml:space="preserve"> </w:t>
      </w:r>
      <w:r>
        <w:rPr>
          <w:sz w:val="21"/>
        </w:rPr>
        <w:t>rules.</w:t>
      </w:r>
    </w:p>
    <w:p>
      <w:pPr>
        <w:pStyle w:val="ListParagraph"/>
        <w:numPr>
          <w:ilvl w:val="0"/>
          <w:numId w:val="2"/>
        </w:numPr>
        <w:tabs>
          <w:tab w:val="left" w:pos="465"/>
        </w:tabs>
        <w:spacing w:before="70" w:after="0" w:line="240" w:lineRule="auto"/>
        <w:ind w:left="464" w:right="0" w:hanging="313"/>
        <w:jc w:val="left"/>
        <w:rPr>
          <w:sz w:val="21"/>
        </w:rPr>
      </w:pPr>
      <w:r>
        <w:rPr>
          <w:spacing w:val="-3"/>
          <w:sz w:val="21"/>
        </w:rPr>
        <w:t xml:space="preserve">What’s </w:t>
      </w:r>
      <w:r>
        <w:rPr>
          <w:sz w:val="21"/>
        </w:rPr>
        <w:t>this</w:t>
      </w:r>
      <w:r>
        <w:rPr>
          <w:spacing w:val="2"/>
          <w:sz w:val="21"/>
        </w:rPr>
        <w:t xml:space="preserve"> </w:t>
      </w:r>
      <w:r>
        <w:rPr>
          <w:sz w:val="21"/>
        </w:rPr>
        <w:t>text?</w:t>
      </w:r>
    </w:p>
    <w:p>
      <w:pPr>
        <w:pStyle w:val="ListParagraph"/>
        <w:numPr>
          <w:ilvl w:val="1"/>
          <w:numId w:val="2"/>
        </w:numPr>
        <w:tabs>
          <w:tab w:val="left" w:pos="873"/>
          <w:tab w:val="left" w:pos="5015"/>
        </w:tabs>
        <w:spacing w:before="71" w:after="0" w:line="240" w:lineRule="auto"/>
        <w:ind w:left="872" w:right="0" w:hanging="361"/>
        <w:jc w:val="left"/>
        <w:rPr>
          <w:sz w:val="21"/>
        </w:rPr>
      </w:pPr>
      <w:r>
        <w:rPr>
          <w:sz w:val="21"/>
        </w:rPr>
        <w:t>A</w:t>
      </w:r>
      <w:r>
        <w:rPr>
          <w:spacing w:val="-11"/>
          <w:sz w:val="21"/>
        </w:rPr>
        <w:t xml:space="preserve"> </w:t>
      </w:r>
      <w:r>
        <w:rPr>
          <w:sz w:val="21"/>
        </w:rPr>
        <w:t>travel</w:t>
      </w:r>
      <w:r>
        <w:rPr>
          <w:spacing w:val="-2"/>
          <w:sz w:val="21"/>
        </w:rPr>
        <w:t xml:space="preserve"> </w:t>
      </w:r>
      <w:r>
        <w:rPr>
          <w:sz w:val="21"/>
        </w:rPr>
        <w:t>brochure.</w:t>
      </w:r>
      <w:r>
        <w:rPr>
          <w:sz w:val="21"/>
        </w:rPr>
        <w:tab/>
      </w:r>
      <w:r>
        <w:rPr>
          <w:sz w:val="21"/>
        </w:rPr>
        <w:t>B. An annual</w:t>
      </w:r>
      <w:r>
        <w:rPr>
          <w:spacing w:val="-16"/>
          <w:sz w:val="21"/>
        </w:rPr>
        <w:t xml:space="preserve"> </w:t>
      </w:r>
      <w:r>
        <w:rPr>
          <w:spacing w:val="-3"/>
          <w:sz w:val="21"/>
        </w:rPr>
        <w:t>Survey.</w:t>
      </w:r>
    </w:p>
    <w:p>
      <w:pPr>
        <w:pStyle w:val="BodyText"/>
        <w:tabs>
          <w:tab w:val="left" w:pos="914"/>
          <w:tab w:val="left" w:pos="5038"/>
        </w:tabs>
        <w:spacing w:before="70"/>
        <w:ind w:left="512"/>
      </w:pPr>
      <w:r>
        <w:t>C.</w:t>
      </w:r>
      <w:r>
        <w:tab/>
      </w:r>
      <w:r>
        <w:t>An online</w:t>
      </w:r>
      <w:r>
        <w:rPr>
          <w:spacing w:val="-5"/>
        </w:rPr>
        <w:t xml:space="preserve"> </w:t>
      </w:r>
      <w:r>
        <w:t>news</w:t>
      </w:r>
      <w:r>
        <w:rPr>
          <w:spacing w:val="-1"/>
        </w:rPr>
        <w:t xml:space="preserve"> </w:t>
      </w:r>
      <w:r>
        <w:t>report.</w:t>
      </w:r>
      <w:r>
        <w:tab/>
      </w:r>
      <w:r>
        <w:t>D. An introduction to a</w:t>
      </w:r>
      <w:r>
        <w:rPr>
          <w:spacing w:val="-16"/>
        </w:rPr>
        <w:t xml:space="preserve"> </w:t>
      </w:r>
      <w:r>
        <w:t>book.</w:t>
      </w:r>
    </w:p>
    <w:p>
      <w:pPr>
        <w:pStyle w:val="Heading2"/>
        <w:ind w:right="74"/>
        <w:rPr>
          <w:rFonts w:ascii="Times New Roman"/>
        </w:rPr>
      </w:pPr>
      <w:r>
        <w:rPr>
          <w:rFonts w:ascii="Times New Roman"/>
          <w:w w:val="100"/>
        </w:rPr>
        <w:t>C</w:t>
      </w:r>
    </w:p>
    <w:p>
      <w:pPr>
        <w:pStyle w:val="BodyText"/>
        <w:spacing w:before="57" w:line="278" w:lineRule="auto"/>
        <w:ind w:right="225" w:firstLine="420"/>
        <w:jc w:val="both"/>
      </w:pPr>
      <w:r>
        <w:t>A new UBC Okanagan study finds children not only gain the benefits of working with therapy (</w:t>
      </w:r>
      <w:r>
        <w:rPr>
          <w:rFonts w:ascii="宋体" w:eastAsia="宋体" w:hAnsi="宋体" w:hint="eastAsia"/>
        </w:rPr>
        <w:t>治疗</w:t>
      </w:r>
      <w:r>
        <w:t>) dogs – they enjoy it too.</w:t>
      </w:r>
    </w:p>
    <w:p>
      <w:pPr>
        <w:pStyle w:val="BodyText"/>
        <w:spacing w:before="13" w:line="309" w:lineRule="auto"/>
        <w:ind w:right="223" w:firstLine="420"/>
        <w:jc w:val="both"/>
      </w:pPr>
      <w:r>
        <w:t>“While we do frequently see children improve in therapy dog programs, we didn’t have data to support that they enjoyed the time as well,” says Nicole Harris, who conducted this research while a master’s student in the School of Education.</w:t>
      </w:r>
    </w:p>
    <w:p>
      <w:pPr>
        <w:pStyle w:val="BodyText"/>
        <w:spacing w:before="2" w:line="309" w:lineRule="auto"/>
        <w:ind w:right="224" w:firstLine="420"/>
        <w:jc w:val="both"/>
      </w:pPr>
      <w:r>
        <w:t>The research saw 22 children from the Okanagan Boys and Girls Club take part in a series of sessions to help them build their social skills. Over six weeks, the children were accompanied by therapy dogs as they completed lessons. Each week the children were taught a new skill, such as introducing themselves or giving directions to others. The children would first practice with their</w:t>
      </w:r>
    </w:p>
    <w:p>
      <w:pPr>
        <w:spacing w:after="0" w:line="309" w:lineRule="auto"/>
        <w:jc w:val="both"/>
        <w:sectPr>
          <w:pgSz w:w="10440" w:h="14750"/>
          <w:pgMar w:top="820" w:right="620" w:bottom="760" w:left="700" w:header="0" w:footer="580" w:gutter="0"/>
          <w:cols w:num="1" w:space="720"/>
        </w:sectPr>
      </w:pPr>
    </w:p>
    <w:p>
      <w:pPr>
        <w:pStyle w:val="BodyText"/>
        <w:spacing w:before="65" w:line="309" w:lineRule="auto"/>
        <w:ind w:right="226"/>
        <w:jc w:val="both"/>
      </w:pPr>
      <w:r>
        <w:t>assigned therapy dog before running through the exercise with the rest of the group. In the final phase, the children, accompanied by their new furry friend, would practice their new skills with university students located in the building.</w:t>
      </w:r>
    </w:p>
    <w:p>
      <w:pPr>
        <w:pStyle w:val="BodyText"/>
        <w:spacing w:before="2" w:line="309" w:lineRule="auto"/>
        <w:ind w:right="222" w:firstLine="420"/>
        <w:jc w:val="right"/>
      </w:pPr>
      <w:r>
        <w:t>“Therapy dogs are often able to reach children and</w:t>
      </w:r>
      <w:r>
        <w:rPr>
          <w:u w:val="single"/>
        </w:rPr>
        <w:t xml:space="preserve"> facilitate</w:t>
      </w:r>
      <w:r>
        <w:t xml:space="preserve"> their growth in surprising ways. We</w:t>
      </w:r>
      <w:r>
        <w:rPr>
          <w:w w:val="100"/>
        </w:rPr>
        <w:t xml:space="preserve"> </w:t>
      </w:r>
      <w:r>
        <w:t>saw evidence of this in the social skills of children when they were paired with a therapy dog,” says Dr.</w:t>
      </w:r>
      <w:r>
        <w:rPr>
          <w:w w:val="100"/>
        </w:rPr>
        <w:t xml:space="preserve"> </w:t>
      </w:r>
      <w:r>
        <w:t>John-Tyler Binfet, associate professor in the School of Education and director of BARK. “The dogs</w:t>
      </w:r>
      <w:r>
        <w:rPr>
          <w:w w:val="100"/>
        </w:rPr>
        <w:t xml:space="preserve"> </w:t>
      </w:r>
      <w:r>
        <w:t>helped create a non-threatening climate while the children were learning these new skills. By</w:t>
      </w:r>
      <w:r>
        <w:rPr>
          <w:w w:val="100"/>
        </w:rPr>
        <w:t xml:space="preserve"> </w:t>
      </w:r>
      <w:r>
        <w:t>interacting with them, the children’s moods improved and their engagement in their lessons increased.”</w:t>
      </w:r>
      <w:r>
        <w:rPr>
          <w:w w:val="100"/>
        </w:rPr>
        <w:t xml:space="preserve"> </w:t>
      </w:r>
      <w:r>
        <w:t>While the children were learning and practising their new skills, the research team collected data.</w:t>
      </w:r>
    </w:p>
    <w:p>
      <w:pPr>
        <w:pStyle w:val="BodyText"/>
        <w:spacing w:before="3" w:line="309" w:lineRule="auto"/>
        <w:ind w:right="224"/>
        <w:jc w:val="both"/>
      </w:pPr>
      <w:r>
        <w:t>At the end of the six weeks, Harris interviewed eight children, aged 5 to 11 years old, who regularly attended the sessions. Each child indicated the social skill-training program with therapy dogs was an enjoyable and positive experience and the dogs were a meaningful and essential part of the program.</w:t>
      </w:r>
    </w:p>
    <w:p>
      <w:pPr>
        <w:pStyle w:val="BodyText"/>
        <w:spacing w:before="2" w:line="309" w:lineRule="auto"/>
        <w:ind w:right="226" w:firstLine="420"/>
        <w:jc w:val="both"/>
      </w:pPr>
      <w:r>
        <w:t>As a full-time elementary school teacher, Harris notes that schools have become increasingly important in helping students develop social and emotional skills, and this research could contribute to the development of future school-based or after-school programs.</w:t>
      </w:r>
    </w:p>
    <w:p>
      <w:pPr>
        <w:pStyle w:val="ListParagraph"/>
        <w:numPr>
          <w:ilvl w:val="0"/>
          <w:numId w:val="2"/>
        </w:numPr>
        <w:tabs>
          <w:tab w:val="left" w:pos="464"/>
        </w:tabs>
        <w:spacing w:before="2" w:after="0" w:line="240" w:lineRule="auto"/>
        <w:ind w:left="463" w:right="0" w:hanging="312"/>
        <w:jc w:val="both"/>
        <w:rPr>
          <w:sz w:val="21"/>
        </w:rPr>
      </w:pPr>
      <w:r>
        <w:rPr>
          <w:sz w:val="21"/>
        </w:rPr>
        <w:t xml:space="preserve">What was </w:t>
      </w:r>
      <w:r>
        <w:rPr>
          <w:spacing w:val="-3"/>
          <w:sz w:val="21"/>
        </w:rPr>
        <w:t xml:space="preserve">Harris’s </w:t>
      </w:r>
      <w:r>
        <w:rPr>
          <w:sz w:val="21"/>
        </w:rPr>
        <w:t>research meant to</w:t>
      </w:r>
      <w:r>
        <w:rPr>
          <w:spacing w:val="-6"/>
          <w:sz w:val="21"/>
        </w:rPr>
        <w:t xml:space="preserve"> </w:t>
      </w:r>
      <w:r>
        <w:rPr>
          <w:sz w:val="21"/>
        </w:rPr>
        <w:t>explore?</w:t>
      </w:r>
    </w:p>
    <w:p>
      <w:pPr>
        <w:pStyle w:val="ListParagraph"/>
        <w:numPr>
          <w:ilvl w:val="1"/>
          <w:numId w:val="2"/>
        </w:numPr>
        <w:tabs>
          <w:tab w:val="left" w:pos="721"/>
        </w:tabs>
        <w:spacing w:before="70" w:after="0" w:line="240" w:lineRule="auto"/>
        <w:ind w:left="720" w:right="0" w:hanging="255"/>
        <w:jc w:val="left"/>
        <w:rPr>
          <w:sz w:val="21"/>
        </w:rPr>
      </w:pPr>
      <w:r>
        <w:rPr>
          <w:sz w:val="21"/>
        </w:rPr>
        <w:t>When and how children could learn new social skills</w:t>
      </w:r>
      <w:r>
        <w:rPr>
          <w:spacing w:val="-7"/>
          <w:sz w:val="21"/>
        </w:rPr>
        <w:t xml:space="preserve"> </w:t>
      </w:r>
      <w:r>
        <w:rPr>
          <w:sz w:val="21"/>
        </w:rPr>
        <w:t>well.</w:t>
      </w:r>
    </w:p>
    <w:p>
      <w:pPr>
        <w:pStyle w:val="ListParagraph"/>
        <w:numPr>
          <w:ilvl w:val="1"/>
          <w:numId w:val="2"/>
        </w:numPr>
        <w:tabs>
          <w:tab w:val="left" w:pos="710"/>
        </w:tabs>
        <w:spacing w:before="71" w:after="0" w:line="240" w:lineRule="auto"/>
        <w:ind w:left="709" w:right="0" w:hanging="244"/>
        <w:jc w:val="left"/>
        <w:rPr>
          <w:sz w:val="21"/>
        </w:rPr>
      </w:pPr>
      <w:r>
        <w:rPr>
          <w:sz w:val="21"/>
        </w:rPr>
        <w:t>Whether working with therapy dogs was pleasant to</w:t>
      </w:r>
      <w:r>
        <w:rPr>
          <w:spacing w:val="-13"/>
          <w:sz w:val="21"/>
        </w:rPr>
        <w:t xml:space="preserve"> </w:t>
      </w:r>
      <w:r>
        <w:rPr>
          <w:sz w:val="21"/>
        </w:rPr>
        <w:t>kids.</w:t>
      </w:r>
    </w:p>
    <w:p>
      <w:pPr>
        <w:pStyle w:val="ListParagraph"/>
        <w:numPr>
          <w:ilvl w:val="1"/>
          <w:numId w:val="2"/>
        </w:numPr>
        <w:tabs>
          <w:tab w:val="left" w:pos="709"/>
        </w:tabs>
        <w:spacing w:before="70" w:after="0" w:line="240" w:lineRule="auto"/>
        <w:ind w:left="708" w:right="0" w:hanging="243"/>
        <w:jc w:val="left"/>
        <w:rPr>
          <w:sz w:val="21"/>
        </w:rPr>
      </w:pPr>
      <w:r>
        <w:rPr>
          <w:sz w:val="21"/>
        </w:rPr>
        <w:t>Why therapy dogs benefited kids’</w:t>
      </w:r>
      <w:r>
        <w:rPr>
          <w:spacing w:val="-39"/>
          <w:sz w:val="21"/>
        </w:rPr>
        <w:t xml:space="preserve"> </w:t>
      </w:r>
      <w:r>
        <w:rPr>
          <w:sz w:val="21"/>
        </w:rPr>
        <w:t>learning of social skills.</w:t>
      </w:r>
    </w:p>
    <w:p>
      <w:pPr>
        <w:pStyle w:val="ListParagraph"/>
        <w:numPr>
          <w:ilvl w:val="1"/>
          <w:numId w:val="2"/>
        </w:numPr>
        <w:tabs>
          <w:tab w:val="left" w:pos="721"/>
        </w:tabs>
        <w:spacing w:before="71" w:after="0" w:line="240" w:lineRule="auto"/>
        <w:ind w:left="720" w:right="0" w:hanging="255"/>
        <w:jc w:val="left"/>
        <w:rPr>
          <w:sz w:val="21"/>
        </w:rPr>
      </w:pPr>
      <w:r>
        <w:rPr>
          <w:sz w:val="21"/>
        </w:rPr>
        <w:t>What helped children learn and practice new social</w:t>
      </w:r>
      <w:r>
        <w:rPr>
          <w:spacing w:val="-22"/>
          <w:sz w:val="21"/>
        </w:rPr>
        <w:t xml:space="preserve"> </w:t>
      </w:r>
      <w:r>
        <w:rPr>
          <w:sz w:val="21"/>
        </w:rPr>
        <w:t>skills.</w:t>
      </w:r>
    </w:p>
    <w:p>
      <w:pPr>
        <w:pStyle w:val="ListParagraph"/>
        <w:numPr>
          <w:ilvl w:val="0"/>
          <w:numId w:val="2"/>
        </w:numPr>
        <w:tabs>
          <w:tab w:val="left" w:pos="464"/>
        </w:tabs>
        <w:spacing w:before="71" w:after="0" w:line="240" w:lineRule="auto"/>
        <w:ind w:left="463" w:right="0" w:hanging="312"/>
        <w:jc w:val="left"/>
        <w:rPr>
          <w:sz w:val="21"/>
        </w:rPr>
      </w:pPr>
      <w:r>
        <w:rPr>
          <w:sz w:val="21"/>
        </w:rPr>
        <w:t>What does the underlined word “facilitate” in paragraph 4</w:t>
      </w:r>
      <w:r>
        <w:rPr>
          <w:spacing w:val="-5"/>
          <w:sz w:val="21"/>
        </w:rPr>
        <w:t xml:space="preserve"> </w:t>
      </w:r>
      <w:r>
        <w:rPr>
          <w:sz w:val="21"/>
        </w:rPr>
        <w:t>mean?</w:t>
      </w:r>
    </w:p>
    <w:p>
      <w:pPr>
        <w:pStyle w:val="BodyText"/>
        <w:tabs>
          <w:tab w:val="left" w:pos="2849"/>
          <w:tab w:val="left" w:pos="5163"/>
          <w:tab w:val="left" w:pos="7097"/>
        </w:tabs>
        <w:spacing w:before="70"/>
        <w:ind w:left="466"/>
      </w:pPr>
      <w:r>
        <w:t>A.</w:t>
      </w:r>
      <w:r>
        <w:rPr>
          <w:spacing w:val="-2"/>
        </w:rPr>
        <w:t xml:space="preserve"> </w:t>
      </w:r>
      <w:r>
        <w:t>Promote.</w:t>
      </w:r>
      <w:r>
        <w:tab/>
      </w:r>
      <w:r>
        <w:t>B.</w:t>
      </w:r>
      <w:r>
        <w:rPr>
          <w:spacing w:val="-1"/>
        </w:rPr>
        <w:t xml:space="preserve"> </w:t>
      </w:r>
      <w:r>
        <w:t>Maintain.</w:t>
      </w:r>
      <w:r>
        <w:tab/>
      </w:r>
      <w:r>
        <w:t>C.</w:t>
      </w:r>
      <w:r>
        <w:rPr>
          <w:spacing w:val="2"/>
        </w:rPr>
        <w:t xml:space="preserve"> </w:t>
      </w:r>
      <w:r>
        <w:t>Influence.</w:t>
      </w:r>
      <w:r>
        <w:tab/>
      </w:r>
      <w:r>
        <w:t>D.</w:t>
      </w:r>
      <w:r>
        <w:rPr>
          <w:spacing w:val="-3"/>
        </w:rPr>
        <w:t xml:space="preserve"> </w:t>
      </w:r>
      <w:r>
        <w:t>Determine.</w:t>
      </w:r>
    </w:p>
    <w:p>
      <w:pPr>
        <w:pStyle w:val="ListParagraph"/>
        <w:numPr>
          <w:ilvl w:val="0"/>
          <w:numId w:val="2"/>
        </w:numPr>
        <w:tabs>
          <w:tab w:val="left" w:pos="467"/>
        </w:tabs>
        <w:spacing w:before="71" w:after="0" w:line="240" w:lineRule="auto"/>
        <w:ind w:left="466" w:right="0" w:hanging="315"/>
        <w:jc w:val="left"/>
        <w:rPr>
          <w:sz w:val="21"/>
        </w:rPr>
      </w:pPr>
      <w:r>
        <w:rPr>
          <w:sz w:val="21"/>
        </w:rPr>
        <w:t>How was the research</w:t>
      </w:r>
      <w:r>
        <w:rPr>
          <w:spacing w:val="-4"/>
          <w:sz w:val="21"/>
        </w:rPr>
        <w:t xml:space="preserve"> </w:t>
      </w:r>
      <w:r>
        <w:rPr>
          <w:sz w:val="21"/>
        </w:rPr>
        <w:t>conducted?</w:t>
      </w:r>
    </w:p>
    <w:p>
      <w:pPr>
        <w:pStyle w:val="ListParagraph"/>
        <w:numPr>
          <w:ilvl w:val="1"/>
          <w:numId w:val="2"/>
        </w:numPr>
        <w:tabs>
          <w:tab w:val="left" w:pos="721"/>
        </w:tabs>
        <w:spacing w:before="70" w:after="0" w:line="240" w:lineRule="auto"/>
        <w:ind w:left="720" w:right="0" w:hanging="255"/>
        <w:jc w:val="left"/>
        <w:rPr>
          <w:sz w:val="21"/>
        </w:rPr>
      </w:pPr>
      <w:r>
        <w:rPr>
          <w:sz w:val="21"/>
        </w:rPr>
        <w:t xml:space="preserve">The behavior of 22 children aged 5 to </w:t>
      </w:r>
      <w:r>
        <w:rPr>
          <w:spacing w:val="-5"/>
          <w:sz w:val="21"/>
        </w:rPr>
        <w:t xml:space="preserve">11 </w:t>
      </w:r>
      <w:r>
        <w:rPr>
          <w:sz w:val="21"/>
        </w:rPr>
        <w:t>was</w:t>
      </w:r>
      <w:r>
        <w:rPr>
          <w:spacing w:val="-7"/>
          <w:sz w:val="21"/>
        </w:rPr>
        <w:t xml:space="preserve"> </w:t>
      </w:r>
      <w:r>
        <w:rPr>
          <w:sz w:val="21"/>
        </w:rPr>
        <w:t>recorded.</w:t>
      </w:r>
    </w:p>
    <w:p>
      <w:pPr>
        <w:pStyle w:val="ListParagraph"/>
        <w:numPr>
          <w:ilvl w:val="1"/>
          <w:numId w:val="2"/>
        </w:numPr>
        <w:tabs>
          <w:tab w:val="left" w:pos="709"/>
        </w:tabs>
        <w:spacing w:before="71" w:after="0" w:line="240" w:lineRule="auto"/>
        <w:ind w:left="708" w:right="0" w:hanging="243"/>
        <w:jc w:val="left"/>
        <w:rPr>
          <w:sz w:val="21"/>
        </w:rPr>
      </w:pPr>
      <w:r>
        <w:rPr>
          <w:sz w:val="21"/>
        </w:rPr>
        <w:t>The participants were taught a skill and tested 6 weeks</w:t>
      </w:r>
      <w:r>
        <w:rPr>
          <w:spacing w:val="-11"/>
          <w:sz w:val="21"/>
        </w:rPr>
        <w:t xml:space="preserve"> </w:t>
      </w:r>
      <w:r>
        <w:rPr>
          <w:spacing w:val="-3"/>
          <w:sz w:val="21"/>
        </w:rPr>
        <w:t>later.</w:t>
      </w:r>
    </w:p>
    <w:p>
      <w:pPr>
        <w:pStyle w:val="ListParagraph"/>
        <w:numPr>
          <w:ilvl w:val="1"/>
          <w:numId w:val="2"/>
        </w:numPr>
        <w:tabs>
          <w:tab w:val="left" w:pos="712"/>
        </w:tabs>
        <w:spacing w:before="70" w:after="0" w:line="240" w:lineRule="auto"/>
        <w:ind w:left="711" w:right="0" w:hanging="246"/>
        <w:jc w:val="left"/>
        <w:rPr>
          <w:sz w:val="21"/>
        </w:rPr>
      </w:pPr>
      <w:r>
        <w:rPr>
          <w:sz w:val="21"/>
        </w:rPr>
        <w:t>University students were also involved to help with the</w:t>
      </w:r>
      <w:r>
        <w:rPr>
          <w:spacing w:val="-17"/>
          <w:sz w:val="21"/>
        </w:rPr>
        <w:t xml:space="preserve"> </w:t>
      </w:r>
      <w:r>
        <w:rPr>
          <w:spacing w:val="-3"/>
          <w:sz w:val="21"/>
        </w:rPr>
        <w:t>study.</w:t>
      </w:r>
    </w:p>
    <w:p>
      <w:pPr>
        <w:pStyle w:val="ListParagraph"/>
        <w:numPr>
          <w:ilvl w:val="1"/>
          <w:numId w:val="2"/>
        </w:numPr>
        <w:tabs>
          <w:tab w:val="left" w:pos="727"/>
        </w:tabs>
        <w:spacing w:before="71" w:after="0" w:line="240" w:lineRule="auto"/>
        <w:ind w:left="726" w:right="0" w:hanging="261"/>
        <w:jc w:val="left"/>
        <w:rPr>
          <w:sz w:val="21"/>
        </w:rPr>
      </w:pPr>
      <w:r>
        <w:rPr>
          <w:sz w:val="21"/>
        </w:rPr>
        <w:t>Most participants were interviewed at the end of the</w:t>
      </w:r>
      <w:r>
        <w:rPr>
          <w:spacing w:val="-22"/>
          <w:sz w:val="21"/>
        </w:rPr>
        <w:t xml:space="preserve"> </w:t>
      </w:r>
      <w:r>
        <w:rPr>
          <w:sz w:val="21"/>
        </w:rPr>
        <w:t>research.</w:t>
      </w:r>
    </w:p>
    <w:p>
      <w:pPr>
        <w:pStyle w:val="ListParagraph"/>
        <w:numPr>
          <w:ilvl w:val="0"/>
          <w:numId w:val="2"/>
        </w:numPr>
        <w:tabs>
          <w:tab w:val="left" w:pos="464"/>
        </w:tabs>
        <w:spacing w:before="71" w:after="0" w:line="240" w:lineRule="auto"/>
        <w:ind w:left="463" w:right="0" w:hanging="312"/>
        <w:jc w:val="left"/>
        <w:rPr>
          <w:sz w:val="21"/>
        </w:rPr>
      </w:pPr>
      <w:r>
        <w:rPr>
          <w:sz w:val="21"/>
        </w:rPr>
        <w:t>What does Harris think of the</w:t>
      </w:r>
      <w:r>
        <w:rPr>
          <w:spacing w:val="-5"/>
          <w:sz w:val="21"/>
        </w:rPr>
        <w:t xml:space="preserve"> </w:t>
      </w:r>
      <w:r>
        <w:rPr>
          <w:sz w:val="21"/>
        </w:rPr>
        <w:t>research?</w:t>
      </w:r>
    </w:p>
    <w:p>
      <w:pPr>
        <w:pStyle w:val="ListParagraph"/>
        <w:numPr>
          <w:ilvl w:val="1"/>
          <w:numId w:val="2"/>
        </w:numPr>
        <w:tabs>
          <w:tab w:val="left" w:pos="726"/>
        </w:tabs>
        <w:spacing w:before="70" w:after="0" w:line="240" w:lineRule="auto"/>
        <w:ind w:left="725" w:right="0" w:hanging="260"/>
        <w:jc w:val="left"/>
        <w:rPr>
          <w:sz w:val="21"/>
        </w:rPr>
      </w:pPr>
      <w:r>
        <w:rPr>
          <w:spacing w:val="-4"/>
          <w:sz w:val="21"/>
        </w:rPr>
        <w:t xml:space="preserve">It’s </w:t>
      </w:r>
      <w:r>
        <w:rPr>
          <w:sz w:val="21"/>
        </w:rPr>
        <w:t>an important part of elementary</w:t>
      </w:r>
      <w:r>
        <w:rPr>
          <w:rFonts w:eastAsia="宋体" w:hint="eastAsia"/>
          <w:sz w:val="21"/>
          <w:lang w:val="en-US" w:eastAsia="zh-CN"/>
        </w:rPr>
        <w:t xml:space="preserve"> xkw</w:t>
      </w:r>
      <w:r>
        <w:rPr>
          <w:sz w:val="21"/>
        </w:rPr>
        <w:t xml:space="preserve"> school</w:t>
      </w:r>
      <w:r>
        <w:rPr>
          <w:spacing w:val="-1"/>
          <w:sz w:val="21"/>
        </w:rPr>
        <w:t xml:space="preserve"> </w:t>
      </w:r>
      <w:r>
        <w:rPr>
          <w:sz w:val="21"/>
        </w:rPr>
        <w:t>education.</w:t>
      </w:r>
    </w:p>
    <w:p>
      <w:pPr>
        <w:pStyle w:val="ListParagraph"/>
        <w:numPr>
          <w:ilvl w:val="1"/>
          <w:numId w:val="2"/>
        </w:numPr>
        <w:tabs>
          <w:tab w:val="left" w:pos="714"/>
        </w:tabs>
        <w:spacing w:before="71" w:after="0" w:line="240" w:lineRule="auto"/>
        <w:ind w:left="713" w:right="0" w:hanging="248"/>
        <w:jc w:val="left"/>
        <w:rPr>
          <w:sz w:val="21"/>
        </w:rPr>
      </w:pPr>
      <w:r>
        <w:rPr>
          <w:sz w:val="21"/>
        </w:rPr>
        <w:t>It should be carried out in elementary school</w:t>
      </w:r>
      <w:r>
        <w:rPr>
          <w:spacing w:val="-6"/>
          <w:sz w:val="21"/>
        </w:rPr>
        <w:t xml:space="preserve"> </w:t>
      </w:r>
      <w:r>
        <w:rPr>
          <w:spacing w:val="-3"/>
          <w:sz w:val="21"/>
        </w:rPr>
        <w:t>separately.</w:t>
      </w:r>
    </w:p>
    <w:p>
      <w:pPr>
        <w:pStyle w:val="ListParagraph"/>
        <w:numPr>
          <w:ilvl w:val="1"/>
          <w:numId w:val="2"/>
        </w:numPr>
        <w:tabs>
          <w:tab w:val="left" w:pos="714"/>
        </w:tabs>
        <w:spacing w:before="70" w:after="0" w:line="240" w:lineRule="auto"/>
        <w:ind w:left="713" w:right="0" w:hanging="248"/>
        <w:jc w:val="left"/>
        <w:rPr>
          <w:sz w:val="21"/>
        </w:rPr>
      </w:pPr>
      <w:r>
        <w:rPr>
          <w:sz w:val="21"/>
        </w:rPr>
        <w:t>It can help develop students’ social and emotional</w:t>
      </w:r>
      <w:r>
        <w:rPr>
          <w:spacing w:val="-21"/>
          <w:sz w:val="21"/>
        </w:rPr>
        <w:t xml:space="preserve"> </w:t>
      </w:r>
      <w:r>
        <w:rPr>
          <w:sz w:val="21"/>
        </w:rPr>
        <w:t>skills.</w:t>
      </w:r>
    </w:p>
    <w:p>
      <w:pPr>
        <w:pStyle w:val="ListParagraph"/>
        <w:numPr>
          <w:ilvl w:val="1"/>
          <w:numId w:val="2"/>
        </w:numPr>
        <w:tabs>
          <w:tab w:val="left" w:pos="726"/>
        </w:tabs>
        <w:spacing w:before="71" w:after="0" w:line="240" w:lineRule="auto"/>
        <w:ind w:left="725" w:right="0" w:hanging="260"/>
        <w:jc w:val="left"/>
        <w:rPr>
          <w:sz w:val="21"/>
        </w:rPr>
      </w:pPr>
      <w:r>
        <w:rPr>
          <w:sz w:val="21"/>
        </w:rPr>
        <w:t>It serves as reference for developing school</w:t>
      </w:r>
      <w:r>
        <w:rPr>
          <w:spacing w:val="-8"/>
          <w:sz w:val="21"/>
        </w:rPr>
        <w:t xml:space="preserve"> </w:t>
      </w:r>
      <w:r>
        <w:rPr>
          <w:sz w:val="21"/>
        </w:rPr>
        <w:t>programs.</w:t>
      </w:r>
    </w:p>
    <w:p>
      <w:pPr>
        <w:pStyle w:val="BodyText"/>
        <w:spacing w:before="57"/>
        <w:rPr>
          <w:rFonts w:ascii="宋体" w:eastAsia="宋体" w:hint="eastAsia"/>
        </w:rPr>
      </w:pPr>
      <w:r>
        <w:rPr>
          <w:rFonts w:ascii="宋体" w:eastAsia="宋体" w:hint="eastAsia"/>
          <w:spacing w:val="-28"/>
          <w:w w:val="100"/>
        </w:rPr>
        <w:t>第二节：</w:t>
      </w:r>
      <w:r>
        <w:rPr>
          <w:rFonts w:ascii="宋体" w:eastAsia="宋体" w:hint="eastAsia"/>
          <w:spacing w:val="-3"/>
          <w:w w:val="100"/>
        </w:rPr>
        <w:t>（</w:t>
      </w:r>
      <w:r>
        <w:rPr>
          <w:rFonts w:ascii="宋体" w:eastAsia="宋体" w:hint="eastAsia"/>
          <w:w w:val="100"/>
        </w:rPr>
        <w:t>共</w:t>
      </w:r>
      <w:r>
        <w:rPr>
          <w:rFonts w:ascii="宋体" w:eastAsia="宋体" w:hint="eastAsia"/>
          <w:spacing w:val="-52"/>
        </w:rPr>
        <w:t xml:space="preserve"> </w:t>
      </w:r>
      <w:r>
        <w:rPr>
          <w:w w:val="100"/>
        </w:rPr>
        <w:t>5</w:t>
      </w:r>
      <w:r>
        <w:rPr>
          <w:spacing w:val="-3"/>
        </w:rPr>
        <w:t xml:space="preserve"> </w:t>
      </w:r>
      <w:r>
        <w:rPr>
          <w:rFonts w:ascii="宋体" w:eastAsia="宋体" w:hint="eastAsia"/>
          <w:spacing w:val="-3"/>
          <w:w w:val="100"/>
        </w:rPr>
        <w:t>个小题；每小题</w:t>
      </w:r>
      <w:r>
        <w:rPr>
          <w:rFonts w:ascii="宋体" w:eastAsia="宋体" w:hint="eastAsia"/>
          <w:spacing w:val="-52"/>
        </w:rPr>
        <w:t xml:space="preserve"> </w:t>
      </w:r>
      <w:r>
        <w:rPr>
          <w:w w:val="100"/>
        </w:rPr>
        <w:t>2</w:t>
      </w:r>
      <w:r>
        <w:rPr>
          <w:spacing w:val="-3"/>
        </w:rPr>
        <w:t xml:space="preserve"> </w:t>
      </w:r>
      <w:r>
        <w:rPr>
          <w:rFonts w:ascii="宋体" w:eastAsia="宋体" w:hint="eastAsia"/>
          <w:spacing w:val="-3"/>
          <w:w w:val="100"/>
        </w:rPr>
        <w:t>分，满分</w:t>
      </w:r>
      <w:r>
        <w:rPr>
          <w:rFonts w:ascii="宋体" w:eastAsia="宋体" w:hint="eastAsia"/>
          <w:spacing w:val="-53"/>
        </w:rPr>
        <w:t xml:space="preserve"> </w:t>
      </w:r>
      <w:r>
        <w:rPr>
          <w:w w:val="100"/>
        </w:rPr>
        <w:t>10</w:t>
      </w:r>
      <w:r>
        <w:rPr>
          <w:spacing w:val="-3"/>
        </w:rPr>
        <w:t xml:space="preserve"> </w:t>
      </w:r>
      <w:r>
        <w:rPr>
          <w:rFonts w:ascii="宋体" w:eastAsia="宋体" w:hint="eastAsia"/>
          <w:w w:val="100"/>
        </w:rPr>
        <w:t>分）</w:t>
      </w:r>
    </w:p>
    <w:p>
      <w:pPr>
        <w:pStyle w:val="BodyText"/>
        <w:spacing w:before="42"/>
        <w:ind w:left="572"/>
        <w:rPr>
          <w:rFonts w:ascii="宋体" w:eastAsia="宋体" w:hint="eastAsia"/>
        </w:rPr>
      </w:pPr>
      <w:r>
        <w:rPr>
          <w:rFonts w:ascii="宋体" w:eastAsia="宋体" w:hint="eastAsia"/>
          <w:spacing w:val="-15"/>
        </w:rPr>
        <w:t>根据短文内容，从短文后的选项中选出能填入空白处的最佳选项。选项中有两项为多余选项。</w:t>
      </w:r>
    </w:p>
    <w:p>
      <w:pPr>
        <w:pStyle w:val="BodyText"/>
        <w:tabs>
          <w:tab w:val="left" w:pos="7848"/>
          <w:tab w:val="left" w:pos="8373"/>
        </w:tabs>
        <w:spacing w:before="43" w:line="290" w:lineRule="auto"/>
        <w:ind w:right="222" w:firstLine="420"/>
      </w:pPr>
      <w:r>
        <w:t>Running,</w:t>
      </w:r>
      <w:r>
        <w:rPr>
          <w:spacing w:val="14"/>
        </w:rPr>
        <w:t xml:space="preserve"> </w:t>
      </w:r>
      <w:r>
        <w:t>cycling,</w:t>
      </w:r>
      <w:r>
        <w:rPr>
          <w:spacing w:val="14"/>
        </w:rPr>
        <w:t xml:space="preserve"> </w:t>
      </w:r>
      <w:r>
        <w:t>aerobics</w:t>
      </w:r>
      <w:r>
        <w:rPr>
          <w:spacing w:val="13"/>
        </w:rPr>
        <w:t xml:space="preserve"> </w:t>
      </w:r>
      <w:r>
        <w:rPr>
          <w:spacing w:val="-3"/>
        </w:rPr>
        <w:t>(</w:t>
      </w:r>
      <w:r>
        <w:rPr>
          <w:rFonts w:ascii="宋体" w:eastAsia="宋体" w:hAnsi="宋体" w:hint="eastAsia"/>
        </w:rPr>
        <w:t>有氧</w:t>
      </w:r>
      <w:r>
        <w:rPr>
          <w:rFonts w:ascii="宋体" w:eastAsia="宋体" w:hAnsi="宋体" w:hint="eastAsia"/>
          <w:spacing w:val="-3"/>
        </w:rPr>
        <w:t>运</w:t>
      </w:r>
      <w:r>
        <w:rPr>
          <w:rFonts w:ascii="宋体" w:eastAsia="宋体" w:hAnsi="宋体" w:hint="eastAsia"/>
        </w:rPr>
        <w:t>动</w:t>
      </w:r>
      <w:r>
        <w:t>)</w:t>
      </w:r>
      <w:r>
        <w:rPr>
          <w:spacing w:val="13"/>
        </w:rPr>
        <w:t xml:space="preserve"> </w:t>
      </w:r>
      <w:r>
        <w:t>…</w:t>
      </w:r>
      <w:r>
        <w:rPr>
          <w:spacing w:val="14"/>
        </w:rPr>
        <w:t xml:space="preserve"> </w:t>
      </w:r>
      <w:r>
        <w:t>there</w:t>
      </w:r>
      <w:r>
        <w:rPr>
          <w:spacing w:val="11"/>
        </w:rPr>
        <w:t xml:space="preserve"> </w:t>
      </w:r>
      <w:r>
        <w:t>are</w:t>
      </w:r>
      <w:r>
        <w:rPr>
          <w:spacing w:val="14"/>
        </w:rPr>
        <w:t xml:space="preserve"> </w:t>
      </w:r>
      <w:r>
        <w:t>hundreds</w:t>
      </w:r>
      <w:r>
        <w:rPr>
          <w:spacing w:val="13"/>
        </w:rPr>
        <w:t xml:space="preserve"> </w:t>
      </w:r>
      <w:r>
        <w:t>of</w:t>
      </w:r>
      <w:r>
        <w:rPr>
          <w:spacing w:val="13"/>
        </w:rPr>
        <w:t xml:space="preserve"> </w:t>
      </w:r>
      <w:r>
        <w:t>ways</w:t>
      </w:r>
      <w:r>
        <w:rPr>
          <w:spacing w:val="14"/>
        </w:rPr>
        <w:t xml:space="preserve"> </w:t>
      </w:r>
      <w:r>
        <w:t>to</w:t>
      </w:r>
      <w:r>
        <w:rPr>
          <w:spacing w:val="14"/>
        </w:rPr>
        <w:t xml:space="preserve"> </w:t>
      </w:r>
      <w:r>
        <w:t>get</w:t>
      </w:r>
      <w:r>
        <w:rPr>
          <w:spacing w:val="13"/>
        </w:rPr>
        <w:t xml:space="preserve"> </w:t>
      </w:r>
      <w:r>
        <w:t>fit.</w:t>
      </w:r>
      <w:r>
        <w:rPr>
          <w:u w:val="single"/>
        </w:rPr>
        <w:t xml:space="preserve"> </w:t>
      </w:r>
      <w:r>
        <w:rPr>
          <w:u w:val="single"/>
        </w:rPr>
        <w:tab/>
      </w:r>
      <w:r>
        <w:rPr>
          <w:u w:val="single"/>
        </w:rPr>
        <w:t>31</w:t>
      </w:r>
      <w:r>
        <w:rPr>
          <w:u w:val="single"/>
        </w:rPr>
        <w:tab/>
      </w:r>
      <w:r>
        <w:rPr>
          <w:spacing w:val="-4"/>
        </w:rPr>
        <w:t xml:space="preserve">Here </w:t>
      </w:r>
      <w:r>
        <w:t>are two relatively new ones that you might like to</w:t>
      </w:r>
      <w:r>
        <w:rPr>
          <w:spacing w:val="-3"/>
        </w:rPr>
        <w:t xml:space="preserve"> </w:t>
      </w:r>
      <w:r>
        <w:rPr>
          <w:spacing w:val="-5"/>
        </w:rPr>
        <w:t>try.</w:t>
      </w:r>
    </w:p>
    <w:p>
      <w:pPr>
        <w:pStyle w:val="BodyText"/>
        <w:spacing w:before="21"/>
        <w:ind w:left="572"/>
      </w:pPr>
      <w:r>
        <w:t>Exergaming</w:t>
      </w:r>
    </w:p>
    <w:p>
      <w:pPr>
        <w:pStyle w:val="BodyText"/>
        <w:spacing w:line="304" w:lineRule="auto"/>
        <w:ind w:right="223" w:firstLine="420"/>
        <w:jc w:val="both"/>
      </w:pPr>
      <w:r>
        <w:t xml:space="preserve">Exergaming consists of doing exercise with video games. And there are lots to choose from. Dance Dance Revolution (DDR) is a fun way to work out. Simply stand on a platform and hit the coloured arrows with your feet as you follow the instructions on the screen.  </w:t>
      </w:r>
      <w:r>
        <w:rPr>
          <w:u w:val="single"/>
        </w:rPr>
        <w:t xml:space="preserve">      32      </w:t>
      </w:r>
      <w:r>
        <w:t xml:space="preserve">  As the tagline   ( </w:t>
      </w:r>
      <w:r>
        <w:rPr>
          <w:rFonts w:ascii="宋体" w:eastAsia="宋体" w:hAnsi="宋体" w:hint="eastAsia"/>
        </w:rPr>
        <w:t xml:space="preserve">标 语 </w:t>
      </w:r>
      <w:r>
        <w:t>) says,</w:t>
      </w:r>
      <w:r>
        <w:rPr>
          <w:spacing w:val="-2"/>
        </w:rPr>
        <w:t xml:space="preserve"> “</w:t>
      </w:r>
      <w:r>
        <w:rPr>
          <w:spacing w:val="-3"/>
        </w:rPr>
        <w:t xml:space="preserve">Taking </w:t>
      </w:r>
      <w:r>
        <w:t>dancing to a whole new level!” For a gentler form of exercise, try the</w:t>
      </w:r>
      <w:r>
        <w:rPr>
          <w:spacing w:val="-2"/>
        </w:rPr>
        <w:t xml:space="preserve"> “</w:t>
      </w:r>
      <w:r>
        <w:rPr>
          <w:spacing w:val="-3"/>
        </w:rPr>
        <w:t>Wii</w:t>
      </w:r>
      <w:r>
        <w:rPr>
          <w:spacing w:val="-8"/>
        </w:rPr>
        <w:t xml:space="preserve"> </w:t>
      </w:r>
      <w:r>
        <w:t>Fit”</w:t>
      </w:r>
    </w:p>
    <w:p>
      <w:pPr>
        <w:spacing w:after="0" w:line="304" w:lineRule="auto"/>
        <w:jc w:val="both"/>
        <w:sectPr>
          <w:pgSz w:w="10440" w:h="14750"/>
          <w:pgMar w:top="820" w:right="620" w:bottom="760" w:left="700" w:header="0" w:footer="580" w:gutter="0"/>
          <w:cols w:num="1" w:space="720"/>
        </w:sectPr>
      </w:pPr>
    </w:p>
    <w:p>
      <w:pPr>
        <w:pStyle w:val="BodyText"/>
        <w:spacing w:before="65"/>
      </w:pPr>
      <w:r>
        <w:t>series of games. You can do yoga, strength training and aerobics while standing on a balance board.</w:t>
      </w:r>
    </w:p>
    <w:p>
      <w:pPr>
        <w:pStyle w:val="BodyText"/>
        <w:tabs>
          <w:tab w:val="left" w:pos="468"/>
          <w:tab w:val="left" w:pos="992"/>
        </w:tabs>
      </w:pPr>
      <w:r>
        <w:rPr>
          <w:spacing w:val="-53"/>
          <w:w w:val="100"/>
          <w:u w:val="single"/>
        </w:rPr>
        <w:t xml:space="preserve"> </w:t>
      </w:r>
      <w:r>
        <w:rPr>
          <w:u w:val="single"/>
        </w:rPr>
        <w:t>_</w:t>
      </w:r>
      <w:r>
        <w:rPr>
          <w:u w:val="single"/>
        </w:rPr>
        <w:tab/>
      </w:r>
      <w:r>
        <w:rPr>
          <w:u w:val="single"/>
        </w:rPr>
        <w:t>33</w:t>
      </w:r>
      <w:r>
        <w:rPr>
          <w:u w:val="single"/>
        </w:rPr>
        <w:tab/>
      </w:r>
    </w:p>
    <w:p>
      <w:pPr>
        <w:pStyle w:val="BodyText"/>
        <w:ind w:left="572"/>
      </w:pPr>
      <w:r>
        <w:t>Anti-shoes</w:t>
      </w:r>
    </w:p>
    <w:p>
      <w:pPr>
        <w:pStyle w:val="BodyText"/>
        <w:tabs>
          <w:tab w:val="left" w:pos="889"/>
          <w:tab w:val="left" w:pos="1414"/>
          <w:tab w:val="left" w:pos="7778"/>
          <w:tab w:val="left" w:pos="8304"/>
        </w:tabs>
        <w:spacing w:before="70" w:line="304" w:lineRule="auto"/>
        <w:ind w:right="155" w:firstLine="420"/>
      </w:pPr>
      <w:r>
        <w:rPr>
          <w:w w:val="100"/>
          <w:u w:val="single"/>
        </w:rPr>
        <w:t xml:space="preserve"> </w:t>
      </w:r>
      <w:r>
        <w:rPr>
          <w:u w:val="single"/>
        </w:rPr>
        <w:tab/>
      </w:r>
      <w:r>
        <w:rPr>
          <w:u w:val="single"/>
        </w:rPr>
        <w:t>34</w:t>
      </w:r>
      <w:r>
        <w:rPr>
          <w:u w:val="single"/>
        </w:rPr>
        <w:tab/>
      </w:r>
      <w:r>
        <w:t>They’re meant to improve your posture, and strengthen your muscles. They can also increase circulation and reduce body fat. The shoes were invented by Swiss engineer Karl Müller in the early</w:t>
      </w:r>
      <w:r>
        <w:rPr>
          <w:spacing w:val="-1"/>
        </w:rPr>
        <w:t xml:space="preserve"> </w:t>
      </w:r>
      <w:r>
        <w:t>1990s.</w:t>
      </w:r>
      <w:r>
        <w:rPr>
          <w:spacing w:val="-3"/>
        </w:rPr>
        <w:t xml:space="preserve"> </w:t>
      </w:r>
      <w:r>
        <w:t>On a visit</w:t>
      </w:r>
      <w:r>
        <w:rPr>
          <w:spacing w:val="-1"/>
        </w:rPr>
        <w:t xml:space="preserve"> </w:t>
      </w:r>
      <w:r>
        <w:t>to Korea,</w:t>
      </w:r>
      <w:r>
        <w:rPr>
          <w:spacing w:val="-1"/>
        </w:rPr>
        <w:t xml:space="preserve"> </w:t>
      </w:r>
      <w:r>
        <w:t>he noticed that</w:t>
      </w:r>
      <w:r>
        <w:rPr>
          <w:spacing w:val="-1"/>
        </w:rPr>
        <w:t xml:space="preserve"> </w:t>
      </w:r>
      <w:r>
        <w:t>walking</w:t>
      </w:r>
      <w:r>
        <w:rPr>
          <w:spacing w:val="-3"/>
        </w:rPr>
        <w:t xml:space="preserve"> </w:t>
      </w:r>
      <w:r>
        <w:t>barefoot</w:t>
      </w:r>
      <w:r>
        <w:rPr>
          <w:spacing w:val="-1"/>
        </w:rPr>
        <w:t xml:space="preserve"> </w:t>
      </w:r>
      <w:r>
        <w:t>over</w:t>
      </w:r>
      <w:r>
        <w:rPr>
          <w:spacing w:val="-2"/>
        </w:rPr>
        <w:t xml:space="preserve"> </w:t>
      </w:r>
      <w:r>
        <w:t>some soft</w:t>
      </w:r>
      <w:r>
        <w:rPr>
          <w:spacing w:val="-1"/>
        </w:rPr>
        <w:t xml:space="preserve"> </w:t>
      </w:r>
      <w:r>
        <w:t>fields alleviated (</w:t>
      </w:r>
      <w:r>
        <w:rPr>
          <w:rFonts w:ascii="宋体" w:eastAsia="宋体" w:hAnsi="宋体" w:hint="eastAsia"/>
        </w:rPr>
        <w:t>缓解</w:t>
      </w:r>
      <w:r>
        <w:t>) his back and knee problems. He also discovered that the Kenyan Masai tribespeople (who often walk barefoot) don’t suffer from back pain and are famous for their perfect posture. So, he decided that the answer was a shoe with a curved sole and no heel. The shoes were launched in 1996, and by 2000 approximately  20,000  pairs  had  been  sold  in  Switzerland,  Austria</w:t>
      </w:r>
      <w:r>
        <w:rPr>
          <w:spacing w:val="-7"/>
        </w:rPr>
        <w:t xml:space="preserve"> </w:t>
      </w:r>
      <w:r>
        <w:t>and</w:t>
      </w:r>
      <w:r>
        <w:rPr>
          <w:spacing w:val="45"/>
        </w:rPr>
        <w:t xml:space="preserve"> </w:t>
      </w:r>
      <w:r>
        <w:rPr>
          <w:spacing w:val="-3"/>
        </w:rPr>
        <w:t>Germany.</w:t>
      </w:r>
      <w:r>
        <w:rPr>
          <w:spacing w:val="-3"/>
          <w:u w:val="single"/>
        </w:rPr>
        <w:t xml:space="preserve"> </w:t>
      </w:r>
      <w:r>
        <w:rPr>
          <w:spacing w:val="-3"/>
          <w:u w:val="single"/>
        </w:rPr>
        <w:tab/>
      </w:r>
      <w:r>
        <w:rPr>
          <w:u w:val="single"/>
        </w:rPr>
        <w:t>35</w:t>
      </w:r>
      <w:r>
        <w:rPr>
          <w:u w:val="single"/>
        </w:rPr>
        <w:tab/>
      </w:r>
      <w:r>
        <w:t>Some celebrities such as Jemima Khan, Jodie Kidd and Sadie Frost also own a</w:t>
      </w:r>
      <w:r>
        <w:rPr>
          <w:spacing w:val="-17"/>
        </w:rPr>
        <w:t xml:space="preserve"> </w:t>
      </w:r>
      <w:r>
        <w:rPr>
          <w:spacing w:val="-3"/>
        </w:rPr>
        <w:t>pair.</w:t>
      </w:r>
    </w:p>
    <w:p>
      <w:pPr>
        <w:pStyle w:val="ListParagraph"/>
        <w:numPr>
          <w:ilvl w:val="2"/>
          <w:numId w:val="2"/>
        </w:numPr>
        <w:tabs>
          <w:tab w:val="left" w:pos="992"/>
          <w:tab w:val="left" w:pos="993"/>
        </w:tabs>
        <w:spacing w:before="8" w:after="0" w:line="240" w:lineRule="auto"/>
        <w:ind w:left="992" w:right="0" w:hanging="421"/>
        <w:jc w:val="left"/>
        <w:rPr>
          <w:sz w:val="21"/>
        </w:rPr>
      </w:pPr>
      <w:r>
        <w:rPr>
          <w:sz w:val="21"/>
        </w:rPr>
        <w:t>Since then, they have become a big</w:t>
      </w:r>
      <w:r>
        <w:rPr>
          <w:spacing w:val="-1"/>
          <w:sz w:val="21"/>
        </w:rPr>
        <w:t xml:space="preserve"> </w:t>
      </w:r>
      <w:r>
        <w:rPr>
          <w:sz w:val="21"/>
        </w:rPr>
        <w:t>hit.</w:t>
      </w:r>
    </w:p>
    <w:p>
      <w:pPr>
        <w:pStyle w:val="ListParagraph"/>
        <w:numPr>
          <w:ilvl w:val="2"/>
          <w:numId w:val="2"/>
        </w:numPr>
        <w:tabs>
          <w:tab w:val="left" w:pos="992"/>
          <w:tab w:val="left" w:pos="993"/>
        </w:tabs>
        <w:spacing w:before="71" w:after="0" w:line="240" w:lineRule="auto"/>
        <w:ind w:left="992" w:right="0" w:hanging="421"/>
        <w:jc w:val="left"/>
        <w:rPr>
          <w:sz w:val="21"/>
        </w:rPr>
      </w:pPr>
      <w:r>
        <w:rPr>
          <w:sz w:val="21"/>
        </w:rPr>
        <w:t>Concentrate on the screen and search for the</w:t>
      </w:r>
      <w:r>
        <w:rPr>
          <w:spacing w:val="-2"/>
          <w:sz w:val="21"/>
        </w:rPr>
        <w:t xml:space="preserve"> </w:t>
      </w:r>
      <w:r>
        <w:rPr>
          <w:sz w:val="21"/>
        </w:rPr>
        <w:t>instructions.</w:t>
      </w:r>
    </w:p>
    <w:p>
      <w:pPr>
        <w:pStyle w:val="ListParagraph"/>
        <w:numPr>
          <w:ilvl w:val="2"/>
          <w:numId w:val="2"/>
        </w:numPr>
        <w:tabs>
          <w:tab w:val="left" w:pos="992"/>
          <w:tab w:val="left" w:pos="993"/>
        </w:tabs>
        <w:spacing w:before="70" w:after="0" w:line="240" w:lineRule="auto"/>
        <w:ind w:left="992" w:right="0" w:hanging="421"/>
        <w:jc w:val="left"/>
        <w:rPr>
          <w:sz w:val="21"/>
        </w:rPr>
      </w:pPr>
      <w:r>
        <w:rPr>
          <w:spacing w:val="-7"/>
          <w:sz w:val="21"/>
        </w:rPr>
        <w:t xml:space="preserve">You </w:t>
      </w:r>
      <w:r>
        <w:rPr>
          <w:sz w:val="21"/>
        </w:rPr>
        <w:t>score points by hitting the right arrow at the right</w:t>
      </w:r>
      <w:r>
        <w:rPr>
          <w:spacing w:val="-3"/>
          <w:sz w:val="21"/>
        </w:rPr>
        <w:t xml:space="preserve"> </w:t>
      </w:r>
      <w:r>
        <w:rPr>
          <w:sz w:val="21"/>
        </w:rPr>
        <w:t>time.</w:t>
      </w:r>
    </w:p>
    <w:p>
      <w:pPr>
        <w:pStyle w:val="ListParagraph"/>
        <w:numPr>
          <w:ilvl w:val="2"/>
          <w:numId w:val="2"/>
        </w:numPr>
        <w:tabs>
          <w:tab w:val="left" w:pos="992"/>
          <w:tab w:val="left" w:pos="993"/>
        </w:tabs>
        <w:spacing w:before="71" w:after="0" w:line="240" w:lineRule="auto"/>
        <w:ind w:left="992" w:right="0" w:hanging="421"/>
        <w:jc w:val="left"/>
        <w:rPr>
          <w:sz w:val="21"/>
        </w:rPr>
      </w:pPr>
      <w:r>
        <w:rPr>
          <w:sz w:val="21"/>
        </w:rPr>
        <w:t>And every year there are lots of new ideas for getting into</w:t>
      </w:r>
      <w:r>
        <w:rPr>
          <w:spacing w:val="-11"/>
          <w:sz w:val="21"/>
        </w:rPr>
        <w:t xml:space="preserve"> </w:t>
      </w:r>
      <w:r>
        <w:rPr>
          <w:sz w:val="21"/>
        </w:rPr>
        <w:t>shape.</w:t>
      </w:r>
    </w:p>
    <w:p>
      <w:pPr>
        <w:pStyle w:val="ListParagraph"/>
        <w:numPr>
          <w:ilvl w:val="2"/>
          <w:numId w:val="2"/>
        </w:numPr>
        <w:tabs>
          <w:tab w:val="left" w:pos="992"/>
          <w:tab w:val="left" w:pos="993"/>
        </w:tabs>
        <w:spacing w:before="70" w:after="0" w:line="240" w:lineRule="auto"/>
        <w:ind w:left="992" w:right="0" w:hanging="421"/>
        <w:jc w:val="left"/>
        <w:rPr>
          <w:sz w:val="21"/>
        </w:rPr>
      </w:pPr>
      <w:r>
        <w:rPr>
          <w:spacing w:val="-3"/>
          <w:sz w:val="21"/>
        </w:rPr>
        <w:t xml:space="preserve">Walking </w:t>
      </w:r>
      <w:r>
        <w:rPr>
          <w:sz w:val="21"/>
        </w:rPr>
        <w:t>on Anti-shoes is similar to walking barefoot on sand or</w:t>
      </w:r>
      <w:r>
        <w:rPr>
          <w:spacing w:val="-23"/>
          <w:sz w:val="21"/>
        </w:rPr>
        <w:t xml:space="preserve"> </w:t>
      </w:r>
      <w:r>
        <w:rPr>
          <w:sz w:val="21"/>
        </w:rPr>
        <w:t>grass.</w:t>
      </w:r>
    </w:p>
    <w:p>
      <w:pPr>
        <w:pStyle w:val="ListParagraph"/>
        <w:numPr>
          <w:ilvl w:val="2"/>
          <w:numId w:val="2"/>
        </w:numPr>
        <w:tabs>
          <w:tab w:val="left" w:pos="992"/>
          <w:tab w:val="left" w:pos="993"/>
        </w:tabs>
        <w:spacing w:before="71" w:after="0" w:line="240" w:lineRule="auto"/>
        <w:ind w:left="992" w:right="0" w:hanging="421"/>
        <w:jc w:val="left"/>
        <w:rPr>
          <w:sz w:val="21"/>
        </w:rPr>
      </w:pPr>
      <w:r>
        <w:rPr>
          <w:sz w:val="21"/>
        </w:rPr>
        <w:t>Personalize your workout, or exercise with a friend, competing in</w:t>
      </w:r>
      <w:r>
        <w:rPr>
          <w:spacing w:val="-9"/>
          <w:sz w:val="21"/>
        </w:rPr>
        <w:t xml:space="preserve"> </w:t>
      </w:r>
      <w:r>
        <w:rPr>
          <w:sz w:val="21"/>
        </w:rPr>
        <w:t>games!</w:t>
      </w:r>
    </w:p>
    <w:p>
      <w:pPr>
        <w:pStyle w:val="ListParagraph"/>
        <w:numPr>
          <w:ilvl w:val="2"/>
          <w:numId w:val="2"/>
        </w:numPr>
        <w:tabs>
          <w:tab w:val="left" w:pos="992"/>
          <w:tab w:val="left" w:pos="993"/>
        </w:tabs>
        <w:spacing w:before="70" w:after="0" w:line="240" w:lineRule="auto"/>
        <w:ind w:left="992" w:right="0" w:hanging="421"/>
        <w:jc w:val="left"/>
        <w:rPr>
          <w:sz w:val="21"/>
        </w:rPr>
      </w:pPr>
      <w:r>
        <w:rPr>
          <w:sz w:val="21"/>
        </w:rPr>
        <w:t>Anti-shoes are designed to exercise parts of your body while you’re</w:t>
      </w:r>
      <w:r>
        <w:rPr>
          <w:spacing w:val="-16"/>
          <w:sz w:val="21"/>
        </w:rPr>
        <w:t xml:space="preserve"> </w:t>
      </w:r>
      <w:r>
        <w:rPr>
          <w:sz w:val="21"/>
        </w:rPr>
        <w:t>walking.</w:t>
      </w:r>
    </w:p>
    <w:p>
      <w:pPr>
        <w:pStyle w:val="BodyText"/>
        <w:spacing w:before="1"/>
        <w:ind w:left="0"/>
        <w:rPr>
          <w:sz w:val="32"/>
        </w:rPr>
      </w:pPr>
    </w:p>
    <w:p>
      <w:pPr>
        <w:spacing w:before="0"/>
        <w:ind w:left="152" w:right="0" w:firstLine="0"/>
        <w:jc w:val="left"/>
        <w:rPr>
          <w:rFonts w:ascii="宋体" w:eastAsia="宋体" w:hint="eastAsia"/>
          <w:sz w:val="21"/>
        </w:rPr>
      </w:pPr>
      <w:r>
        <w:rPr>
          <w:rFonts w:ascii="宋体" w:eastAsia="宋体" w:hint="eastAsia"/>
          <w:b/>
          <w:sz w:val="21"/>
        </w:rPr>
        <w:t>第三部分：语言运用</w:t>
      </w:r>
      <w:r>
        <w:rPr>
          <w:rFonts w:ascii="宋体" w:eastAsia="宋体" w:hint="eastAsia"/>
          <w:sz w:val="21"/>
        </w:rPr>
        <w:t xml:space="preserve">（共两节，满分 </w:t>
      </w:r>
      <w:r>
        <w:rPr>
          <w:sz w:val="21"/>
        </w:rPr>
        <w:t xml:space="preserve">45 </w:t>
      </w:r>
      <w:r>
        <w:rPr>
          <w:rFonts w:ascii="宋体" w:eastAsia="宋体" w:hint="eastAsia"/>
          <w:sz w:val="21"/>
        </w:rPr>
        <w:t>分）</w:t>
      </w:r>
    </w:p>
    <w:p>
      <w:pPr>
        <w:pStyle w:val="BodyText"/>
        <w:spacing w:before="43"/>
        <w:rPr>
          <w:rFonts w:ascii="宋体" w:eastAsia="宋体" w:hint="eastAsia"/>
        </w:rPr>
      </w:pPr>
      <w:r>
        <w:rPr>
          <w:rFonts w:ascii="宋体" w:eastAsia="宋体" w:hint="eastAsia"/>
        </w:rPr>
        <w:t xml:space="preserve">第一节：完形填空（共 </w:t>
      </w:r>
      <w:r>
        <w:t xml:space="preserve">20 </w:t>
      </w:r>
      <w:r>
        <w:rPr>
          <w:rFonts w:ascii="宋体" w:eastAsia="宋体" w:hint="eastAsia"/>
        </w:rPr>
        <w:t xml:space="preserve">个小题；每小题 </w:t>
      </w:r>
      <w:r>
        <w:t xml:space="preserve">1.5 </w:t>
      </w:r>
      <w:r>
        <w:rPr>
          <w:rFonts w:ascii="宋体" w:eastAsia="宋体" w:hint="eastAsia"/>
        </w:rPr>
        <w:t xml:space="preserve">分，满分 </w:t>
      </w:r>
      <w:r>
        <w:t xml:space="preserve">30 </w:t>
      </w:r>
      <w:r>
        <w:rPr>
          <w:rFonts w:ascii="宋体" w:eastAsia="宋体" w:hint="eastAsia"/>
        </w:rPr>
        <w:t>分）</w:t>
      </w:r>
    </w:p>
    <w:p>
      <w:pPr>
        <w:pStyle w:val="BodyText"/>
        <w:spacing w:before="43" w:line="278" w:lineRule="auto"/>
        <w:ind w:right="168" w:firstLine="420"/>
        <w:rPr>
          <w:rFonts w:ascii="宋体" w:eastAsia="宋体" w:hint="eastAsia"/>
        </w:rPr>
      </w:pPr>
      <w:r>
        <w:rPr>
          <w:rFonts w:ascii="宋体" w:eastAsia="宋体" w:hint="eastAsia"/>
        </w:rPr>
        <w:t xml:space="preserve">阅读下面短文，从短文后各题所给的 </w:t>
      </w:r>
      <w:r>
        <w:t>A</w:t>
      </w:r>
      <w:r>
        <w:rPr>
          <w:rFonts w:ascii="宋体" w:eastAsia="宋体" w:hint="eastAsia"/>
        </w:rPr>
        <w:t>、</w:t>
      </w:r>
      <w:r>
        <w:t>B</w:t>
      </w:r>
      <w:r>
        <w:rPr>
          <w:rFonts w:ascii="宋体" w:eastAsia="宋体" w:hint="eastAsia"/>
        </w:rPr>
        <w:t>、</w:t>
      </w:r>
      <w:r>
        <w:t xml:space="preserve">C </w:t>
      </w:r>
      <w:r>
        <w:rPr>
          <w:rFonts w:ascii="宋体" w:eastAsia="宋体" w:hint="eastAsia"/>
        </w:rPr>
        <w:t>和</w:t>
      </w:r>
      <w:r>
        <w:t xml:space="preserve">D </w:t>
      </w:r>
      <w:r>
        <w:rPr>
          <w:rFonts w:ascii="宋体" w:eastAsia="宋体" w:hint="eastAsia"/>
        </w:rPr>
        <w:t>四个选项中，选出可以填入空白处的最佳选项，并在答题卡上将该项涂黑。</w:t>
      </w:r>
    </w:p>
    <w:p>
      <w:pPr>
        <w:pStyle w:val="BodyText"/>
        <w:spacing w:before="0" w:line="307" w:lineRule="auto"/>
        <w:ind w:right="223" w:firstLine="420"/>
        <w:jc w:val="both"/>
      </w:pPr>
      <w:r>
        <w:t>Shoveling</w:t>
      </w:r>
      <w:r>
        <w:rPr>
          <w:spacing w:val="2"/>
        </w:rPr>
        <w:t xml:space="preserve"> (</w:t>
      </w:r>
      <w:r>
        <w:rPr>
          <w:rFonts w:ascii="宋体" w:eastAsia="宋体" w:hAnsi="宋体" w:hint="eastAsia"/>
        </w:rPr>
        <w:t>铲</w:t>
      </w:r>
      <w:r>
        <w:rPr>
          <w:spacing w:val="2"/>
        </w:rPr>
        <w:t xml:space="preserve">) </w:t>
      </w:r>
      <w:r>
        <w:t>the</w:t>
      </w:r>
      <w:r>
        <w:rPr>
          <w:spacing w:val="5"/>
        </w:rPr>
        <w:t xml:space="preserve"> </w:t>
      </w:r>
      <w:r>
        <w:t>snow</w:t>
      </w:r>
      <w:r>
        <w:rPr>
          <w:spacing w:val="5"/>
        </w:rPr>
        <w:t xml:space="preserve"> </w:t>
      </w:r>
      <w:r>
        <w:t>had</w:t>
      </w:r>
      <w:r>
        <w:rPr>
          <w:spacing w:val="3"/>
        </w:rPr>
        <w:t xml:space="preserve"> </w:t>
      </w:r>
      <w:r>
        <w:t>always</w:t>
      </w:r>
      <w:r>
        <w:rPr>
          <w:spacing w:val="4"/>
        </w:rPr>
        <w:t xml:space="preserve"> </w:t>
      </w:r>
      <w:r>
        <w:t>been</w:t>
      </w:r>
      <w:r>
        <w:rPr>
          <w:spacing w:val="4"/>
        </w:rPr>
        <w:t xml:space="preserve"> </w:t>
      </w:r>
      <w:r>
        <w:t>the</w:t>
      </w:r>
      <w:r>
        <w:rPr>
          <w:spacing w:val="5"/>
        </w:rPr>
        <w:t xml:space="preserve"> </w:t>
      </w:r>
      <w:r>
        <w:t>best</w:t>
      </w:r>
      <w:r>
        <w:rPr>
          <w:spacing w:val="3"/>
        </w:rPr>
        <w:t xml:space="preserve"> </w:t>
      </w:r>
      <w:r>
        <w:t>part</w:t>
      </w:r>
      <w:r>
        <w:rPr>
          <w:spacing w:val="4"/>
        </w:rPr>
        <w:t xml:space="preserve"> </w:t>
      </w:r>
      <w:r>
        <w:t>about</w:t>
      </w:r>
      <w:r>
        <w:rPr>
          <w:spacing w:val="3"/>
        </w:rPr>
        <w:t xml:space="preserve"> </w:t>
      </w:r>
      <w:r>
        <w:rPr>
          <w:spacing w:val="-3"/>
        </w:rPr>
        <w:t>winter</w:t>
      </w:r>
      <w:r>
        <w:t>. Not</w:t>
      </w:r>
      <w:r>
        <w:rPr>
          <w:spacing w:val="4"/>
        </w:rPr>
        <w:t xml:space="preserve"> </w:t>
      </w:r>
      <w:r>
        <w:t>that</w:t>
      </w:r>
      <w:r>
        <w:rPr>
          <w:spacing w:val="4"/>
        </w:rPr>
        <w:t xml:space="preserve"> </w:t>
      </w:r>
      <w:r>
        <w:t>I</w:t>
      </w:r>
      <w:r>
        <w:rPr>
          <w:spacing w:val="5"/>
        </w:rPr>
        <w:t xml:space="preserve"> </w:t>
      </w:r>
      <w:r>
        <w:t>thought</w:t>
      </w:r>
      <w:r>
        <w:rPr>
          <w:spacing w:val="3"/>
        </w:rPr>
        <w:t xml:space="preserve"> </w:t>
      </w:r>
      <w:r>
        <w:t>it</w:t>
      </w:r>
      <w:r>
        <w:rPr>
          <w:spacing w:val="3"/>
        </w:rPr>
        <w:t xml:space="preserve"> </w:t>
      </w:r>
      <w:r>
        <w:t>was</w:t>
      </w:r>
      <w:r>
        <w:rPr>
          <w:spacing w:val="5"/>
        </w:rPr>
        <w:t xml:space="preserve"> </w:t>
      </w:r>
      <w:r>
        <w:t xml:space="preserve">fun, but I </w:t>
      </w:r>
      <w:r>
        <w:rPr>
          <w:u w:val="single"/>
        </w:rPr>
        <w:t xml:space="preserve">    36   </w:t>
      </w:r>
      <w:r>
        <w:t xml:space="preserve">  the thought of my dad having to do it after a </w:t>
      </w:r>
      <w:r>
        <w:rPr>
          <w:u w:val="single"/>
        </w:rPr>
        <w:t xml:space="preserve">    37   </w:t>
      </w:r>
      <w:r>
        <w:t xml:space="preserve">  day of work. So I took it upon  myself at eight years old. Every time I saw those white particles fall from the </w:t>
      </w:r>
      <w:r>
        <w:rPr>
          <w:u w:val="single"/>
        </w:rPr>
        <w:t xml:space="preserve">   38     </w:t>
      </w:r>
      <w:r>
        <w:t xml:space="preserve">, I would run    and </w:t>
      </w:r>
      <w:r>
        <w:rPr>
          <w:u w:val="single"/>
        </w:rPr>
        <w:t xml:space="preserve">    39    </w:t>
      </w:r>
      <w:r>
        <w:t xml:space="preserve">  my jacket, snow boots, and gloves to </w:t>
      </w:r>
      <w:r>
        <w:rPr>
          <w:u w:val="single"/>
        </w:rPr>
        <w:t xml:space="preserve">     40    </w:t>
      </w:r>
      <w:r>
        <w:t xml:space="preserve">  myself for the work ahead. But every  single time, </w:t>
      </w:r>
      <w:r>
        <w:rPr>
          <w:u w:val="single"/>
        </w:rPr>
        <w:t xml:space="preserve">     41    </w:t>
      </w:r>
      <w:r>
        <w:t xml:space="preserve">  I went outside, I would stop by my older sister’s room to see if she </w:t>
      </w:r>
      <w:r>
        <w:rPr>
          <w:u w:val="single"/>
        </w:rPr>
        <w:t xml:space="preserve">     42    </w:t>
      </w:r>
      <w:r>
        <w:t>to  help me. I knew she would say no, but I always</w:t>
      </w:r>
      <w:r>
        <w:rPr>
          <w:u w:val="single"/>
        </w:rPr>
        <w:t xml:space="preserve"> 43</w:t>
      </w:r>
      <w:r>
        <w:rPr>
          <w:spacing w:val="45"/>
        </w:rPr>
        <w:t xml:space="preserve"> </w:t>
      </w:r>
      <w:r>
        <w:rPr>
          <w:spacing w:val="-3"/>
        </w:rPr>
        <w:t>anyway.</w:t>
      </w:r>
    </w:p>
    <w:p>
      <w:pPr>
        <w:pStyle w:val="BodyText"/>
        <w:spacing w:before="0" w:line="309" w:lineRule="auto"/>
        <w:ind w:right="172" w:firstLine="420"/>
        <w:jc w:val="both"/>
      </w:pPr>
      <w:r>
        <w:t xml:space="preserve">One day there was a lot of </w:t>
      </w:r>
      <w:r>
        <w:rPr>
          <w:spacing w:val="-4"/>
        </w:rPr>
        <w:t xml:space="preserve">snow. </w:t>
      </w:r>
      <w:r>
        <w:t xml:space="preserve">There was no </w:t>
      </w:r>
      <w:r>
        <w:rPr>
          <w:u w:val="single"/>
        </w:rPr>
        <w:t xml:space="preserve">     44     </w:t>
      </w:r>
      <w:r>
        <w:t xml:space="preserve">  I would be able to clean it all up myself, so I did the </w:t>
      </w:r>
      <w:r>
        <w:rPr>
          <w:u w:val="single"/>
        </w:rPr>
        <w:t xml:space="preserve">    45    </w:t>
      </w:r>
      <w:r>
        <w:t xml:space="preserve">  and knocked on my sister’s </w:t>
      </w:r>
      <w:r>
        <w:rPr>
          <w:spacing w:val="-3"/>
        </w:rPr>
        <w:t xml:space="preserve">door.  </w:t>
      </w:r>
      <w:r>
        <w:t xml:space="preserve">As I </w:t>
      </w:r>
      <w:r>
        <w:rPr>
          <w:u w:val="single"/>
        </w:rPr>
        <w:t xml:space="preserve">     46      </w:t>
      </w:r>
      <w:r>
        <w:t>, she gave me the same old      “no”.  I  stood  there</w:t>
      </w:r>
      <w:r>
        <w:rPr>
          <w:u w:val="single"/>
        </w:rPr>
        <w:t xml:space="preserve">   47   </w:t>
      </w:r>
      <w:r>
        <w:t xml:space="preserve"> for  a  second.  All  I  wanted  was  some </w:t>
      </w:r>
      <w:r>
        <w:rPr>
          <w:u w:val="single"/>
        </w:rPr>
        <w:t xml:space="preserve">   48    </w:t>
      </w:r>
      <w:r>
        <w:t xml:space="preserve">,  and  the  more  I recollected every “no” she had ever said to me, the </w:t>
      </w:r>
      <w:r>
        <w:rPr>
          <w:u w:val="single"/>
        </w:rPr>
        <w:t xml:space="preserve">    49   </w:t>
      </w:r>
      <w:r>
        <w:t xml:space="preserve">  I became. I shouted, </w:t>
      </w:r>
      <w:r>
        <w:rPr>
          <w:spacing w:val="-4"/>
        </w:rPr>
        <w:t xml:space="preserve">“You’re  </w:t>
      </w:r>
      <w:r>
        <w:t>an awful   sister and daughter, and nobody needs</w:t>
      </w:r>
      <w:r>
        <w:rPr>
          <w:spacing w:val="-6"/>
        </w:rPr>
        <w:t xml:space="preserve"> </w:t>
      </w:r>
      <w:r>
        <w:t>you!”</w:t>
      </w:r>
    </w:p>
    <w:p>
      <w:pPr>
        <w:pStyle w:val="BodyText"/>
        <w:spacing w:before="0" w:line="258" w:lineRule="exact"/>
        <w:ind w:left="572"/>
        <w:jc w:val="both"/>
      </w:pPr>
      <w:r>
        <w:t xml:space="preserve">Then, I set out in the cold to tackle ( </w:t>
      </w:r>
      <w:r>
        <w:rPr>
          <w:rFonts w:ascii="宋体" w:eastAsia="宋体" w:hint="eastAsia"/>
        </w:rPr>
        <w:t xml:space="preserve">对 付 </w:t>
      </w:r>
      <w:r>
        <w:t>) the enemy that</w:t>
      </w:r>
      <w:r>
        <w:rPr>
          <w:u w:val="single"/>
        </w:rPr>
        <w:t xml:space="preserve"> 50</w:t>
      </w:r>
      <w:r>
        <w:t xml:space="preserve"> in my driveway. I fought</w:t>
      </w:r>
    </w:p>
    <w:p>
      <w:pPr>
        <w:pStyle w:val="BodyText"/>
        <w:spacing w:before="54" w:line="309" w:lineRule="auto"/>
        <w:ind w:right="223"/>
        <w:jc w:val="both"/>
      </w:pPr>
      <w:r>
        <w:rPr>
          <w:spacing w:val="-53"/>
          <w:w w:val="100"/>
          <w:u w:val="single"/>
        </w:rPr>
        <w:t xml:space="preserve"> </w:t>
      </w:r>
      <w:r>
        <w:rPr>
          <w:u w:val="single"/>
        </w:rPr>
        <w:t xml:space="preserve">51    </w:t>
      </w:r>
      <w:r>
        <w:t xml:space="preserve">, my short arms swinging back and forth while the wind </w:t>
      </w:r>
      <w:r>
        <w:rPr>
          <w:u w:val="single"/>
        </w:rPr>
        <w:t xml:space="preserve">    52   </w:t>
      </w:r>
      <w:r>
        <w:t xml:space="preserve">  against my cheeks. However, after one long </w:t>
      </w:r>
      <w:r>
        <w:rPr>
          <w:spacing w:val="-3"/>
        </w:rPr>
        <w:t xml:space="preserve">hour, </w:t>
      </w:r>
      <w:r>
        <w:t>I was not even halfway done. Completely</w:t>
      </w:r>
      <w:r>
        <w:rPr>
          <w:u w:val="single"/>
        </w:rPr>
        <w:t xml:space="preserve"> 53 </w:t>
      </w:r>
      <w:r>
        <w:t xml:space="preserve">, I dropped the shovel into the victorious </w:t>
      </w:r>
      <w:r>
        <w:rPr>
          <w:spacing w:val="-4"/>
        </w:rPr>
        <w:t xml:space="preserve">snow, </w:t>
      </w:r>
      <w:r>
        <w:t>and went inside to lie down on the</w:t>
      </w:r>
      <w:r>
        <w:rPr>
          <w:spacing w:val="-4"/>
        </w:rPr>
        <w:t xml:space="preserve"> </w:t>
      </w:r>
      <w:r>
        <w:t>sofa.</w:t>
      </w:r>
    </w:p>
    <w:p>
      <w:pPr>
        <w:pStyle w:val="BodyText"/>
        <w:spacing w:before="2" w:line="309" w:lineRule="auto"/>
        <w:ind w:right="227" w:firstLine="420"/>
        <w:jc w:val="both"/>
      </w:pPr>
      <w:r>
        <w:t xml:space="preserve">After a short break, I </w:t>
      </w:r>
      <w:r>
        <w:rPr>
          <w:u w:val="single"/>
        </w:rPr>
        <w:t xml:space="preserve">     54    </w:t>
      </w:r>
      <w:r>
        <w:t xml:space="preserve">  the sofa, ran to the window and looked outside. In the middle of  the driveway, my sister was shoveling the </w:t>
      </w:r>
      <w:r>
        <w:rPr>
          <w:spacing w:val="-4"/>
        </w:rPr>
        <w:t xml:space="preserve">snow. </w:t>
      </w:r>
      <w:r>
        <w:t>The feeling of seeing her was</w:t>
      </w:r>
      <w:r>
        <w:rPr>
          <w:u w:val="single"/>
        </w:rPr>
        <w:t xml:space="preserve"> 55</w:t>
      </w:r>
      <w:r>
        <w:rPr>
          <w:spacing w:val="29"/>
          <w:u w:val="single"/>
        </w:rPr>
        <w:t xml:space="preserve"> </w:t>
      </w:r>
      <w:r>
        <w:t>.</w:t>
      </w:r>
    </w:p>
    <w:p>
      <w:pPr>
        <w:spacing w:after="0" w:line="309" w:lineRule="auto"/>
        <w:jc w:val="both"/>
        <w:sectPr>
          <w:pgSz w:w="10440" w:h="14750"/>
          <w:pgMar w:top="820" w:right="620" w:bottom="760" w:left="700" w:header="0" w:footer="580" w:gutter="0"/>
          <w:cols w:num="1" w:space="720"/>
        </w:sectPr>
      </w:pPr>
    </w:p>
    <w:tbl>
      <w:tblPr>
        <w:tblStyle w:val="TableNormal"/>
        <w:tblW w:w="0" w:type="auto"/>
        <w:tblInd w:w="1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
      <w:tblGrid>
        <w:gridCol w:w="2068"/>
        <w:gridCol w:w="2135"/>
        <w:gridCol w:w="2168"/>
        <w:gridCol w:w="1911"/>
      </w:tblGrid>
      <w:tr>
        <w:tblPrEx>
          <w:tblW w:w="0" w:type="auto"/>
          <w:tblInd w:w="1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PrEx>
        <w:trPr>
          <w:trHeight w:val="273"/>
        </w:trPr>
        <w:tc>
          <w:tcPr>
            <w:tcW w:w="2068" w:type="dxa"/>
          </w:tcPr>
          <w:p>
            <w:pPr>
              <w:pStyle w:val="TableParagraph"/>
              <w:spacing w:before="0" w:line="227" w:lineRule="exact"/>
              <w:rPr>
                <w:sz w:val="21"/>
              </w:rPr>
            </w:pPr>
            <w:r>
              <w:rPr>
                <w:sz w:val="21"/>
              </w:rPr>
              <w:t>36. A. shaped</w:t>
            </w:r>
          </w:p>
        </w:tc>
        <w:tc>
          <w:tcPr>
            <w:tcW w:w="2135" w:type="dxa"/>
          </w:tcPr>
          <w:p>
            <w:pPr>
              <w:pStyle w:val="TableParagraph"/>
              <w:spacing w:before="0" w:line="227" w:lineRule="exact"/>
              <w:ind w:left="533"/>
              <w:rPr>
                <w:sz w:val="21"/>
              </w:rPr>
            </w:pPr>
            <w:r>
              <w:rPr>
                <w:sz w:val="21"/>
              </w:rPr>
              <w:t>B. followed</w:t>
            </w:r>
          </w:p>
        </w:tc>
        <w:tc>
          <w:tcPr>
            <w:tcW w:w="2168" w:type="dxa"/>
          </w:tcPr>
          <w:p>
            <w:pPr>
              <w:pStyle w:val="TableParagraph"/>
              <w:spacing w:before="0" w:line="227" w:lineRule="exact"/>
              <w:ind w:left="527"/>
              <w:rPr>
                <w:sz w:val="21"/>
              </w:rPr>
            </w:pPr>
            <w:r>
              <w:rPr>
                <w:sz w:val="21"/>
              </w:rPr>
              <w:t>C. considered</w:t>
            </w:r>
          </w:p>
        </w:tc>
        <w:tc>
          <w:tcPr>
            <w:tcW w:w="1911" w:type="dxa"/>
          </w:tcPr>
          <w:p>
            <w:pPr>
              <w:pStyle w:val="TableParagraph"/>
              <w:spacing w:before="0" w:line="227" w:lineRule="exact"/>
              <w:ind w:left="491"/>
              <w:rPr>
                <w:sz w:val="21"/>
              </w:rPr>
            </w:pPr>
            <w:r>
              <w:rPr>
                <w:sz w:val="21"/>
              </w:rPr>
              <w:t>D. hated</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spacing w:before="25"/>
              <w:rPr>
                <w:sz w:val="21"/>
              </w:rPr>
            </w:pPr>
            <w:r>
              <w:rPr>
                <w:sz w:val="21"/>
              </w:rPr>
              <w:t>37. A. long</w:t>
            </w:r>
          </w:p>
        </w:tc>
        <w:tc>
          <w:tcPr>
            <w:tcW w:w="2135" w:type="dxa"/>
          </w:tcPr>
          <w:p>
            <w:pPr>
              <w:pStyle w:val="TableParagraph"/>
              <w:spacing w:before="25"/>
              <w:ind w:left="533"/>
              <w:rPr>
                <w:sz w:val="21"/>
              </w:rPr>
            </w:pPr>
            <w:r>
              <w:rPr>
                <w:sz w:val="21"/>
              </w:rPr>
              <w:t>B. simple</w:t>
            </w:r>
          </w:p>
        </w:tc>
        <w:tc>
          <w:tcPr>
            <w:tcW w:w="2168" w:type="dxa"/>
          </w:tcPr>
          <w:p>
            <w:pPr>
              <w:pStyle w:val="TableParagraph"/>
              <w:spacing w:before="25"/>
              <w:ind w:left="527"/>
              <w:rPr>
                <w:sz w:val="21"/>
              </w:rPr>
            </w:pPr>
            <w:r>
              <w:rPr>
                <w:sz w:val="21"/>
              </w:rPr>
              <w:t>C. dull</w:t>
            </w:r>
          </w:p>
        </w:tc>
        <w:tc>
          <w:tcPr>
            <w:tcW w:w="1911" w:type="dxa"/>
          </w:tcPr>
          <w:p>
            <w:pPr>
              <w:pStyle w:val="TableParagraph"/>
              <w:spacing w:before="25"/>
              <w:ind w:left="484"/>
              <w:rPr>
                <w:sz w:val="21"/>
              </w:rPr>
            </w:pPr>
            <w:r>
              <w:rPr>
                <w:sz w:val="21"/>
              </w:rPr>
              <w:t>D. lonely</w:t>
            </w:r>
          </w:p>
        </w:tc>
      </w:tr>
      <w:tr>
        <w:tblPrEx>
          <w:tblW w:w="0" w:type="auto"/>
          <w:tblInd w:w="109" w:type="dxa"/>
          <w:tblLayout w:type="fixed"/>
          <w:tblCellMar>
            <w:top w:w="0" w:type="dxa"/>
            <w:left w:w="0" w:type="dxa"/>
            <w:bottom w:w="0" w:type="dxa"/>
            <w:right w:w="0" w:type="dxa"/>
          </w:tblCellMar>
        </w:tblPrEx>
        <w:trPr>
          <w:trHeight w:val="311"/>
        </w:trPr>
        <w:tc>
          <w:tcPr>
            <w:tcW w:w="2068" w:type="dxa"/>
          </w:tcPr>
          <w:p>
            <w:pPr>
              <w:pStyle w:val="TableParagraph"/>
              <w:rPr>
                <w:sz w:val="21"/>
              </w:rPr>
            </w:pPr>
            <w:r>
              <w:rPr>
                <w:sz w:val="21"/>
              </w:rPr>
              <w:t>38. A. post</w:t>
            </w:r>
          </w:p>
        </w:tc>
        <w:tc>
          <w:tcPr>
            <w:tcW w:w="2135" w:type="dxa"/>
          </w:tcPr>
          <w:p>
            <w:pPr>
              <w:pStyle w:val="TableParagraph"/>
              <w:ind w:left="533"/>
              <w:rPr>
                <w:sz w:val="21"/>
              </w:rPr>
            </w:pPr>
            <w:r>
              <w:rPr>
                <w:sz w:val="21"/>
              </w:rPr>
              <w:t>B. hill</w:t>
            </w:r>
          </w:p>
        </w:tc>
        <w:tc>
          <w:tcPr>
            <w:tcW w:w="2168" w:type="dxa"/>
          </w:tcPr>
          <w:p>
            <w:pPr>
              <w:pStyle w:val="TableParagraph"/>
              <w:ind w:left="527"/>
              <w:rPr>
                <w:sz w:val="21"/>
              </w:rPr>
            </w:pPr>
            <w:r>
              <w:rPr>
                <w:sz w:val="21"/>
              </w:rPr>
              <w:t>C. sky</w:t>
            </w:r>
          </w:p>
        </w:tc>
        <w:tc>
          <w:tcPr>
            <w:tcW w:w="1911" w:type="dxa"/>
          </w:tcPr>
          <w:p>
            <w:pPr>
              <w:pStyle w:val="TableParagraph"/>
              <w:ind w:left="491"/>
              <w:rPr>
                <w:sz w:val="21"/>
              </w:rPr>
            </w:pPr>
            <w:r>
              <w:rPr>
                <w:sz w:val="21"/>
              </w:rPr>
              <w:t>D. ceiling</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39. A. took on</w:t>
            </w:r>
          </w:p>
        </w:tc>
        <w:tc>
          <w:tcPr>
            <w:tcW w:w="2135" w:type="dxa"/>
          </w:tcPr>
          <w:p>
            <w:pPr>
              <w:pStyle w:val="TableParagraph"/>
              <w:ind w:left="533"/>
              <w:rPr>
                <w:sz w:val="21"/>
              </w:rPr>
            </w:pPr>
            <w:r>
              <w:rPr>
                <w:sz w:val="21"/>
              </w:rPr>
              <w:t>B. put on</w:t>
            </w:r>
          </w:p>
        </w:tc>
        <w:tc>
          <w:tcPr>
            <w:tcW w:w="2168" w:type="dxa"/>
          </w:tcPr>
          <w:p>
            <w:pPr>
              <w:pStyle w:val="TableParagraph"/>
              <w:ind w:left="525"/>
              <w:rPr>
                <w:sz w:val="21"/>
              </w:rPr>
            </w:pPr>
            <w:r>
              <w:rPr>
                <w:sz w:val="21"/>
              </w:rPr>
              <w:t>C. got on</w:t>
            </w:r>
          </w:p>
        </w:tc>
        <w:tc>
          <w:tcPr>
            <w:tcW w:w="1911" w:type="dxa"/>
          </w:tcPr>
          <w:p>
            <w:pPr>
              <w:pStyle w:val="TableParagraph"/>
              <w:ind w:left="484"/>
              <w:rPr>
                <w:sz w:val="21"/>
              </w:rPr>
            </w:pPr>
            <w:r>
              <w:rPr>
                <w:sz w:val="21"/>
              </w:rPr>
              <w:t>D. tried on</w:t>
            </w:r>
          </w:p>
        </w:tc>
      </w:tr>
      <w:tr>
        <w:tblPrEx>
          <w:tblW w:w="0" w:type="auto"/>
          <w:tblInd w:w="109" w:type="dxa"/>
          <w:tblLayout w:type="fixed"/>
          <w:tblCellMar>
            <w:top w:w="0" w:type="dxa"/>
            <w:left w:w="0" w:type="dxa"/>
            <w:bottom w:w="0" w:type="dxa"/>
            <w:right w:w="0" w:type="dxa"/>
          </w:tblCellMar>
        </w:tblPrEx>
        <w:trPr>
          <w:trHeight w:val="311"/>
        </w:trPr>
        <w:tc>
          <w:tcPr>
            <w:tcW w:w="2068" w:type="dxa"/>
          </w:tcPr>
          <w:p>
            <w:pPr>
              <w:pStyle w:val="TableParagraph"/>
              <w:rPr>
                <w:sz w:val="21"/>
              </w:rPr>
            </w:pPr>
            <w:r>
              <w:rPr>
                <w:sz w:val="21"/>
              </w:rPr>
              <w:t>40. A. enjoy</w:t>
            </w:r>
          </w:p>
        </w:tc>
        <w:tc>
          <w:tcPr>
            <w:tcW w:w="2135" w:type="dxa"/>
          </w:tcPr>
          <w:p>
            <w:pPr>
              <w:pStyle w:val="TableParagraph"/>
              <w:ind w:left="533"/>
              <w:rPr>
                <w:sz w:val="21"/>
              </w:rPr>
            </w:pPr>
            <w:r>
              <w:rPr>
                <w:sz w:val="21"/>
              </w:rPr>
              <w:t>B. cheer</w:t>
            </w:r>
          </w:p>
        </w:tc>
        <w:tc>
          <w:tcPr>
            <w:tcW w:w="2168" w:type="dxa"/>
          </w:tcPr>
          <w:p>
            <w:pPr>
              <w:pStyle w:val="TableParagraph"/>
              <w:ind w:left="525"/>
              <w:rPr>
                <w:sz w:val="21"/>
              </w:rPr>
            </w:pPr>
            <w:r>
              <w:rPr>
                <w:sz w:val="21"/>
              </w:rPr>
              <w:t>C. prepare</w:t>
            </w:r>
          </w:p>
        </w:tc>
        <w:tc>
          <w:tcPr>
            <w:tcW w:w="1911" w:type="dxa"/>
          </w:tcPr>
          <w:p>
            <w:pPr>
              <w:pStyle w:val="TableParagraph"/>
              <w:ind w:left="484"/>
              <w:rPr>
                <w:sz w:val="21"/>
              </w:rPr>
            </w:pPr>
            <w:r>
              <w:rPr>
                <w:sz w:val="21"/>
              </w:rPr>
              <w:t>D. occupy</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41. A. before</w:t>
            </w:r>
          </w:p>
        </w:tc>
        <w:tc>
          <w:tcPr>
            <w:tcW w:w="2135" w:type="dxa"/>
          </w:tcPr>
          <w:p>
            <w:pPr>
              <w:pStyle w:val="TableParagraph"/>
              <w:ind w:left="533"/>
              <w:rPr>
                <w:sz w:val="21"/>
              </w:rPr>
            </w:pPr>
            <w:r>
              <w:rPr>
                <w:sz w:val="21"/>
              </w:rPr>
              <w:t>B. after</w:t>
            </w:r>
          </w:p>
        </w:tc>
        <w:tc>
          <w:tcPr>
            <w:tcW w:w="2168" w:type="dxa"/>
          </w:tcPr>
          <w:p>
            <w:pPr>
              <w:pStyle w:val="TableParagraph"/>
              <w:ind w:left="525"/>
              <w:rPr>
                <w:sz w:val="21"/>
              </w:rPr>
            </w:pPr>
            <w:r>
              <w:rPr>
                <w:sz w:val="21"/>
              </w:rPr>
              <w:t>C. while</w:t>
            </w:r>
          </w:p>
        </w:tc>
        <w:tc>
          <w:tcPr>
            <w:tcW w:w="1911" w:type="dxa"/>
          </w:tcPr>
          <w:p>
            <w:pPr>
              <w:pStyle w:val="TableParagraph"/>
              <w:ind w:left="484"/>
              <w:rPr>
                <w:sz w:val="21"/>
              </w:rPr>
            </w:pPr>
            <w:r>
              <w:rPr>
                <w:sz w:val="21"/>
              </w:rPr>
              <w:t>D. since</w:t>
            </w:r>
          </w:p>
        </w:tc>
      </w:tr>
      <w:tr>
        <w:tblPrEx>
          <w:tblW w:w="0" w:type="auto"/>
          <w:tblInd w:w="109" w:type="dxa"/>
          <w:tblLayout w:type="fixed"/>
          <w:tblCellMar>
            <w:top w:w="0" w:type="dxa"/>
            <w:left w:w="0" w:type="dxa"/>
            <w:bottom w:w="0" w:type="dxa"/>
            <w:right w:w="0" w:type="dxa"/>
          </w:tblCellMar>
        </w:tblPrEx>
        <w:trPr>
          <w:trHeight w:val="311"/>
        </w:trPr>
        <w:tc>
          <w:tcPr>
            <w:tcW w:w="2068" w:type="dxa"/>
          </w:tcPr>
          <w:p>
            <w:pPr>
              <w:pStyle w:val="TableParagraph"/>
              <w:rPr>
                <w:sz w:val="21"/>
              </w:rPr>
            </w:pPr>
            <w:r>
              <w:rPr>
                <w:sz w:val="21"/>
              </w:rPr>
              <w:t>42. A. promised</w:t>
            </w:r>
          </w:p>
        </w:tc>
        <w:tc>
          <w:tcPr>
            <w:tcW w:w="2135" w:type="dxa"/>
          </w:tcPr>
          <w:p>
            <w:pPr>
              <w:pStyle w:val="TableParagraph"/>
              <w:ind w:left="533"/>
              <w:rPr>
                <w:sz w:val="21"/>
              </w:rPr>
            </w:pPr>
            <w:r>
              <w:rPr>
                <w:sz w:val="21"/>
              </w:rPr>
              <w:t>B. wanted</w:t>
            </w:r>
          </w:p>
        </w:tc>
        <w:tc>
          <w:tcPr>
            <w:tcW w:w="2168" w:type="dxa"/>
          </w:tcPr>
          <w:p>
            <w:pPr>
              <w:pStyle w:val="TableParagraph"/>
              <w:ind w:left="525"/>
              <w:rPr>
                <w:sz w:val="21"/>
              </w:rPr>
            </w:pPr>
            <w:r>
              <w:rPr>
                <w:sz w:val="21"/>
              </w:rPr>
              <w:t>C. managed</w:t>
            </w:r>
          </w:p>
        </w:tc>
        <w:tc>
          <w:tcPr>
            <w:tcW w:w="1911" w:type="dxa"/>
          </w:tcPr>
          <w:p>
            <w:pPr>
              <w:pStyle w:val="TableParagraph"/>
              <w:ind w:left="484"/>
              <w:rPr>
                <w:sz w:val="21"/>
              </w:rPr>
            </w:pPr>
            <w:r>
              <w:rPr>
                <w:sz w:val="21"/>
              </w:rPr>
              <w:t>D. hesitated</w:t>
            </w:r>
          </w:p>
        </w:tc>
      </w:tr>
      <w:tr>
        <w:tblPrEx>
          <w:tblW w:w="0" w:type="auto"/>
          <w:tblInd w:w="109" w:type="dxa"/>
          <w:tblLayout w:type="fixed"/>
          <w:tblCellMar>
            <w:top w:w="0" w:type="dxa"/>
            <w:left w:w="0" w:type="dxa"/>
            <w:bottom w:w="0" w:type="dxa"/>
            <w:right w:w="0" w:type="dxa"/>
          </w:tblCellMar>
        </w:tblPrEx>
        <w:trPr>
          <w:trHeight w:val="311"/>
        </w:trPr>
        <w:tc>
          <w:tcPr>
            <w:tcW w:w="2068" w:type="dxa"/>
          </w:tcPr>
          <w:p>
            <w:pPr>
              <w:pStyle w:val="TableParagraph"/>
              <w:rPr>
                <w:sz w:val="21"/>
              </w:rPr>
            </w:pPr>
            <w:r>
              <w:rPr>
                <w:sz w:val="21"/>
              </w:rPr>
              <w:t>43. A. regretted</w:t>
            </w:r>
          </w:p>
        </w:tc>
        <w:tc>
          <w:tcPr>
            <w:tcW w:w="2135" w:type="dxa"/>
          </w:tcPr>
          <w:p>
            <w:pPr>
              <w:pStyle w:val="TableParagraph"/>
              <w:ind w:left="533"/>
              <w:rPr>
                <w:sz w:val="21"/>
              </w:rPr>
            </w:pPr>
            <w:r>
              <w:rPr>
                <w:sz w:val="21"/>
              </w:rPr>
              <w:t>B. forgot</w:t>
            </w:r>
          </w:p>
        </w:tc>
        <w:tc>
          <w:tcPr>
            <w:tcW w:w="2168" w:type="dxa"/>
          </w:tcPr>
          <w:p>
            <w:pPr>
              <w:pStyle w:val="TableParagraph"/>
              <w:ind w:left="525"/>
              <w:rPr>
                <w:sz w:val="21"/>
              </w:rPr>
            </w:pPr>
            <w:r>
              <w:rPr>
                <w:sz w:val="21"/>
              </w:rPr>
              <w:t>C. permitted</w:t>
            </w:r>
          </w:p>
        </w:tc>
        <w:tc>
          <w:tcPr>
            <w:tcW w:w="1911" w:type="dxa"/>
          </w:tcPr>
          <w:p>
            <w:pPr>
              <w:pStyle w:val="TableParagraph"/>
              <w:ind w:left="484"/>
              <w:rPr>
                <w:sz w:val="21"/>
              </w:rPr>
            </w:pPr>
            <w:r>
              <w:rPr>
                <w:sz w:val="21"/>
              </w:rPr>
              <w:t>D. asked</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44. A. excuse</w:t>
            </w:r>
          </w:p>
        </w:tc>
        <w:tc>
          <w:tcPr>
            <w:tcW w:w="2135" w:type="dxa"/>
          </w:tcPr>
          <w:p>
            <w:pPr>
              <w:pStyle w:val="TableParagraph"/>
              <w:ind w:left="533"/>
              <w:rPr>
                <w:sz w:val="21"/>
              </w:rPr>
            </w:pPr>
            <w:r>
              <w:rPr>
                <w:sz w:val="21"/>
              </w:rPr>
              <w:t>B. need</w:t>
            </w:r>
          </w:p>
        </w:tc>
        <w:tc>
          <w:tcPr>
            <w:tcW w:w="2168" w:type="dxa"/>
          </w:tcPr>
          <w:p>
            <w:pPr>
              <w:pStyle w:val="TableParagraph"/>
              <w:ind w:left="525"/>
              <w:rPr>
                <w:sz w:val="21"/>
              </w:rPr>
            </w:pPr>
            <w:r>
              <w:rPr>
                <w:sz w:val="21"/>
              </w:rPr>
              <w:t>C. way</w:t>
            </w:r>
          </w:p>
        </w:tc>
        <w:tc>
          <w:tcPr>
            <w:tcW w:w="1911" w:type="dxa"/>
          </w:tcPr>
          <w:p>
            <w:pPr>
              <w:pStyle w:val="TableParagraph"/>
              <w:ind w:left="484"/>
              <w:rPr>
                <w:sz w:val="21"/>
              </w:rPr>
            </w:pPr>
            <w:r>
              <w:rPr>
                <w:sz w:val="21"/>
              </w:rPr>
              <w:t>D. doubt</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45. A. routine</w:t>
            </w:r>
          </w:p>
        </w:tc>
        <w:tc>
          <w:tcPr>
            <w:tcW w:w="2135" w:type="dxa"/>
          </w:tcPr>
          <w:p>
            <w:pPr>
              <w:pStyle w:val="TableParagraph"/>
              <w:ind w:left="533"/>
              <w:rPr>
                <w:sz w:val="21"/>
              </w:rPr>
            </w:pPr>
            <w:r>
              <w:rPr>
                <w:sz w:val="21"/>
              </w:rPr>
              <w:t>B. exercise</w:t>
            </w:r>
          </w:p>
        </w:tc>
        <w:tc>
          <w:tcPr>
            <w:tcW w:w="2168" w:type="dxa"/>
          </w:tcPr>
          <w:p>
            <w:pPr>
              <w:pStyle w:val="TableParagraph"/>
              <w:ind w:left="525"/>
              <w:rPr>
                <w:sz w:val="21"/>
              </w:rPr>
            </w:pPr>
            <w:r>
              <w:rPr>
                <w:sz w:val="21"/>
              </w:rPr>
              <w:t>C. survey</w:t>
            </w:r>
          </w:p>
        </w:tc>
        <w:tc>
          <w:tcPr>
            <w:tcW w:w="1911" w:type="dxa"/>
          </w:tcPr>
          <w:p>
            <w:pPr>
              <w:pStyle w:val="TableParagraph"/>
              <w:ind w:left="484"/>
              <w:rPr>
                <w:sz w:val="21"/>
              </w:rPr>
            </w:pPr>
            <w:r>
              <w:rPr>
                <w:sz w:val="21"/>
              </w:rPr>
              <w:t>D. favor</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spacing w:before="25"/>
              <w:rPr>
                <w:sz w:val="21"/>
              </w:rPr>
            </w:pPr>
            <w:r>
              <w:rPr>
                <w:sz w:val="21"/>
              </w:rPr>
              <w:t>46. A. agreed</w:t>
            </w:r>
          </w:p>
        </w:tc>
        <w:tc>
          <w:tcPr>
            <w:tcW w:w="2135" w:type="dxa"/>
          </w:tcPr>
          <w:p>
            <w:pPr>
              <w:pStyle w:val="TableParagraph"/>
              <w:spacing w:before="25"/>
              <w:ind w:left="533"/>
              <w:rPr>
                <w:sz w:val="21"/>
              </w:rPr>
            </w:pPr>
            <w:r>
              <w:rPr>
                <w:sz w:val="21"/>
              </w:rPr>
              <w:t>B. required</w:t>
            </w:r>
          </w:p>
        </w:tc>
        <w:tc>
          <w:tcPr>
            <w:tcW w:w="2168" w:type="dxa"/>
          </w:tcPr>
          <w:p>
            <w:pPr>
              <w:pStyle w:val="TableParagraph"/>
              <w:spacing w:before="25"/>
              <w:ind w:left="525"/>
              <w:rPr>
                <w:sz w:val="21"/>
              </w:rPr>
            </w:pPr>
            <w:r>
              <w:rPr>
                <w:sz w:val="21"/>
              </w:rPr>
              <w:t>C. expected</w:t>
            </w:r>
          </w:p>
        </w:tc>
        <w:tc>
          <w:tcPr>
            <w:tcW w:w="1911" w:type="dxa"/>
          </w:tcPr>
          <w:p>
            <w:pPr>
              <w:pStyle w:val="TableParagraph"/>
              <w:spacing w:before="25"/>
              <w:ind w:left="484"/>
              <w:rPr>
                <w:sz w:val="21"/>
              </w:rPr>
            </w:pPr>
            <w:r>
              <w:rPr>
                <w:sz w:val="21"/>
              </w:rPr>
              <w:t>D. confirmed</w:t>
            </w:r>
          </w:p>
        </w:tc>
      </w:tr>
      <w:tr>
        <w:tblPrEx>
          <w:tblW w:w="0" w:type="auto"/>
          <w:tblInd w:w="109" w:type="dxa"/>
          <w:tblLayout w:type="fixed"/>
          <w:tblCellMar>
            <w:top w:w="0" w:type="dxa"/>
            <w:left w:w="0" w:type="dxa"/>
            <w:bottom w:w="0" w:type="dxa"/>
            <w:right w:w="0" w:type="dxa"/>
          </w:tblCellMar>
        </w:tblPrEx>
        <w:trPr>
          <w:trHeight w:val="311"/>
        </w:trPr>
        <w:tc>
          <w:tcPr>
            <w:tcW w:w="2068" w:type="dxa"/>
          </w:tcPr>
          <w:p>
            <w:pPr>
              <w:pStyle w:val="TableParagraph"/>
              <w:rPr>
                <w:sz w:val="21"/>
              </w:rPr>
            </w:pPr>
            <w:r>
              <w:rPr>
                <w:sz w:val="21"/>
              </w:rPr>
              <w:t>47. A. silently</w:t>
            </w:r>
          </w:p>
        </w:tc>
        <w:tc>
          <w:tcPr>
            <w:tcW w:w="2135" w:type="dxa"/>
          </w:tcPr>
          <w:p>
            <w:pPr>
              <w:pStyle w:val="TableParagraph"/>
              <w:ind w:left="533"/>
              <w:rPr>
                <w:sz w:val="21"/>
              </w:rPr>
            </w:pPr>
            <w:r>
              <w:rPr>
                <w:sz w:val="21"/>
              </w:rPr>
              <w:t>B. anxiously</w:t>
            </w:r>
          </w:p>
        </w:tc>
        <w:tc>
          <w:tcPr>
            <w:tcW w:w="2168" w:type="dxa"/>
          </w:tcPr>
          <w:p>
            <w:pPr>
              <w:pStyle w:val="TableParagraph"/>
              <w:ind w:left="525"/>
              <w:rPr>
                <w:sz w:val="21"/>
              </w:rPr>
            </w:pPr>
            <w:r>
              <w:rPr>
                <w:sz w:val="21"/>
              </w:rPr>
              <w:t>C. patiently</w:t>
            </w:r>
          </w:p>
        </w:tc>
        <w:tc>
          <w:tcPr>
            <w:tcW w:w="1911" w:type="dxa"/>
          </w:tcPr>
          <w:p>
            <w:pPr>
              <w:pStyle w:val="TableParagraph"/>
              <w:ind w:left="484"/>
              <w:rPr>
                <w:sz w:val="21"/>
              </w:rPr>
            </w:pPr>
            <w:r>
              <w:rPr>
                <w:sz w:val="21"/>
              </w:rPr>
              <w:t>D. excitedly</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48. A. comfort</w:t>
            </w:r>
          </w:p>
        </w:tc>
        <w:tc>
          <w:tcPr>
            <w:tcW w:w="2135" w:type="dxa"/>
          </w:tcPr>
          <w:p>
            <w:pPr>
              <w:pStyle w:val="TableParagraph"/>
              <w:ind w:left="533"/>
              <w:rPr>
                <w:sz w:val="21"/>
              </w:rPr>
            </w:pPr>
            <w:r>
              <w:rPr>
                <w:sz w:val="21"/>
              </w:rPr>
              <w:t>B. help</w:t>
            </w:r>
          </w:p>
        </w:tc>
        <w:tc>
          <w:tcPr>
            <w:tcW w:w="2168" w:type="dxa"/>
          </w:tcPr>
          <w:p>
            <w:pPr>
              <w:pStyle w:val="TableParagraph"/>
              <w:ind w:left="525"/>
              <w:rPr>
                <w:sz w:val="21"/>
              </w:rPr>
            </w:pPr>
            <w:r>
              <w:rPr>
                <w:sz w:val="21"/>
              </w:rPr>
              <w:t>C. advice</w:t>
            </w:r>
          </w:p>
        </w:tc>
        <w:tc>
          <w:tcPr>
            <w:tcW w:w="1911" w:type="dxa"/>
          </w:tcPr>
          <w:p>
            <w:pPr>
              <w:pStyle w:val="TableParagraph"/>
              <w:ind w:left="484"/>
              <w:rPr>
                <w:sz w:val="21"/>
              </w:rPr>
            </w:pPr>
            <w:r>
              <w:rPr>
                <w:sz w:val="21"/>
              </w:rPr>
              <w:t>D. praise</w:t>
            </w:r>
          </w:p>
        </w:tc>
      </w:tr>
      <w:tr>
        <w:tblPrEx>
          <w:tblW w:w="0" w:type="auto"/>
          <w:tblInd w:w="109" w:type="dxa"/>
          <w:tblLayout w:type="fixed"/>
          <w:tblCellMar>
            <w:top w:w="0" w:type="dxa"/>
            <w:left w:w="0" w:type="dxa"/>
            <w:bottom w:w="0" w:type="dxa"/>
            <w:right w:w="0" w:type="dxa"/>
          </w:tblCellMar>
        </w:tblPrEx>
        <w:trPr>
          <w:trHeight w:val="311"/>
        </w:trPr>
        <w:tc>
          <w:tcPr>
            <w:tcW w:w="2068" w:type="dxa"/>
          </w:tcPr>
          <w:p>
            <w:pPr>
              <w:pStyle w:val="TableParagraph"/>
              <w:rPr>
                <w:sz w:val="21"/>
              </w:rPr>
            </w:pPr>
            <w:r>
              <w:rPr>
                <w:sz w:val="21"/>
              </w:rPr>
              <w:t>49. A. prouder</w:t>
            </w:r>
          </w:p>
        </w:tc>
        <w:tc>
          <w:tcPr>
            <w:tcW w:w="2135" w:type="dxa"/>
          </w:tcPr>
          <w:p>
            <w:pPr>
              <w:pStyle w:val="TableParagraph"/>
              <w:ind w:left="533"/>
              <w:rPr>
                <w:sz w:val="21"/>
              </w:rPr>
            </w:pPr>
            <w:r>
              <w:rPr>
                <w:sz w:val="21"/>
              </w:rPr>
              <w:t>B. stronger</w:t>
            </w:r>
          </w:p>
        </w:tc>
        <w:tc>
          <w:tcPr>
            <w:tcW w:w="2168" w:type="dxa"/>
          </w:tcPr>
          <w:p>
            <w:pPr>
              <w:pStyle w:val="TableParagraph"/>
              <w:ind w:left="525"/>
              <w:rPr>
                <w:sz w:val="21"/>
              </w:rPr>
            </w:pPr>
            <w:r>
              <w:rPr>
                <w:sz w:val="21"/>
              </w:rPr>
              <w:t>C. sadder</w:t>
            </w:r>
          </w:p>
        </w:tc>
        <w:tc>
          <w:tcPr>
            <w:tcW w:w="1911" w:type="dxa"/>
          </w:tcPr>
          <w:p>
            <w:pPr>
              <w:pStyle w:val="TableParagraph"/>
              <w:ind w:left="484"/>
              <w:rPr>
                <w:sz w:val="21"/>
              </w:rPr>
            </w:pPr>
            <w:r>
              <w:rPr>
                <w:sz w:val="21"/>
              </w:rPr>
              <w:t>D. angrier</w:t>
            </w:r>
          </w:p>
        </w:tc>
      </w:tr>
      <w:tr>
        <w:tblPrEx>
          <w:tblW w:w="0" w:type="auto"/>
          <w:tblInd w:w="109" w:type="dxa"/>
          <w:tblLayout w:type="fixed"/>
          <w:tblCellMar>
            <w:top w:w="0" w:type="dxa"/>
            <w:left w:w="0" w:type="dxa"/>
            <w:bottom w:w="0" w:type="dxa"/>
            <w:right w:w="0" w:type="dxa"/>
          </w:tblCellMar>
        </w:tblPrEx>
        <w:trPr>
          <w:trHeight w:val="311"/>
        </w:trPr>
        <w:tc>
          <w:tcPr>
            <w:tcW w:w="2068" w:type="dxa"/>
          </w:tcPr>
          <w:p>
            <w:pPr>
              <w:pStyle w:val="TableParagraph"/>
              <w:rPr>
                <w:sz w:val="21"/>
              </w:rPr>
            </w:pPr>
            <w:r>
              <w:rPr>
                <w:sz w:val="21"/>
              </w:rPr>
              <w:t>50. A. survived</w:t>
            </w:r>
          </w:p>
        </w:tc>
        <w:tc>
          <w:tcPr>
            <w:tcW w:w="2135" w:type="dxa"/>
          </w:tcPr>
          <w:p>
            <w:pPr>
              <w:pStyle w:val="TableParagraph"/>
              <w:ind w:left="533"/>
              <w:rPr>
                <w:sz w:val="21"/>
              </w:rPr>
            </w:pPr>
            <w:r>
              <w:rPr>
                <w:sz w:val="21"/>
              </w:rPr>
              <w:t>B. lay</w:t>
            </w:r>
          </w:p>
        </w:tc>
        <w:tc>
          <w:tcPr>
            <w:tcW w:w="2168" w:type="dxa"/>
          </w:tcPr>
          <w:p>
            <w:pPr>
              <w:pStyle w:val="TableParagraph"/>
              <w:ind w:left="525"/>
              <w:rPr>
                <w:sz w:val="21"/>
              </w:rPr>
            </w:pPr>
            <w:r>
              <w:rPr>
                <w:sz w:val="21"/>
              </w:rPr>
              <w:t>C. arrived</w:t>
            </w:r>
          </w:p>
        </w:tc>
        <w:tc>
          <w:tcPr>
            <w:tcW w:w="1911" w:type="dxa"/>
          </w:tcPr>
          <w:p>
            <w:pPr>
              <w:pStyle w:val="TableParagraph"/>
              <w:ind w:left="484"/>
              <w:rPr>
                <w:sz w:val="21"/>
              </w:rPr>
            </w:pPr>
            <w:r>
              <w:rPr>
                <w:sz w:val="21"/>
              </w:rPr>
              <w:t>D. hid</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51. A. aimlessly</w:t>
            </w:r>
          </w:p>
        </w:tc>
        <w:tc>
          <w:tcPr>
            <w:tcW w:w="2135" w:type="dxa"/>
          </w:tcPr>
          <w:p>
            <w:pPr>
              <w:pStyle w:val="TableParagraph"/>
              <w:ind w:left="533"/>
              <w:rPr>
                <w:sz w:val="21"/>
              </w:rPr>
            </w:pPr>
            <w:r>
              <w:rPr>
                <w:sz w:val="21"/>
              </w:rPr>
              <w:t>B. carelessly</w:t>
            </w:r>
          </w:p>
        </w:tc>
        <w:tc>
          <w:tcPr>
            <w:tcW w:w="2168" w:type="dxa"/>
          </w:tcPr>
          <w:p>
            <w:pPr>
              <w:pStyle w:val="TableParagraph"/>
              <w:ind w:left="525"/>
              <w:rPr>
                <w:sz w:val="21"/>
              </w:rPr>
            </w:pPr>
            <w:r>
              <w:rPr>
                <w:sz w:val="21"/>
              </w:rPr>
              <w:t>C. tirelessly</w:t>
            </w:r>
          </w:p>
        </w:tc>
        <w:tc>
          <w:tcPr>
            <w:tcW w:w="1911" w:type="dxa"/>
          </w:tcPr>
          <w:p>
            <w:pPr>
              <w:pStyle w:val="TableParagraph"/>
              <w:ind w:left="484"/>
              <w:rPr>
                <w:sz w:val="21"/>
              </w:rPr>
            </w:pPr>
            <w:r>
              <w:rPr>
                <w:sz w:val="21"/>
              </w:rPr>
              <w:t>D. breathlessly</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52. A. leaned</w:t>
            </w:r>
          </w:p>
        </w:tc>
        <w:tc>
          <w:tcPr>
            <w:tcW w:w="2135" w:type="dxa"/>
          </w:tcPr>
          <w:p>
            <w:pPr>
              <w:pStyle w:val="TableParagraph"/>
              <w:ind w:left="533"/>
              <w:rPr>
                <w:sz w:val="21"/>
              </w:rPr>
            </w:pPr>
            <w:r>
              <w:rPr>
                <w:sz w:val="21"/>
              </w:rPr>
              <w:t>B. went</w:t>
            </w:r>
          </w:p>
        </w:tc>
        <w:tc>
          <w:tcPr>
            <w:tcW w:w="2168" w:type="dxa"/>
          </w:tcPr>
          <w:p>
            <w:pPr>
              <w:pStyle w:val="TableParagraph"/>
              <w:ind w:left="525"/>
              <w:rPr>
                <w:sz w:val="21"/>
              </w:rPr>
            </w:pPr>
            <w:r>
              <w:rPr>
                <w:sz w:val="21"/>
              </w:rPr>
              <w:t>C. fought</w:t>
            </w:r>
          </w:p>
        </w:tc>
        <w:tc>
          <w:tcPr>
            <w:tcW w:w="1911" w:type="dxa"/>
          </w:tcPr>
          <w:p>
            <w:pPr>
              <w:pStyle w:val="TableParagraph"/>
              <w:ind w:left="484"/>
              <w:rPr>
                <w:sz w:val="21"/>
              </w:rPr>
            </w:pPr>
            <w:r>
              <w:rPr>
                <w:sz w:val="21"/>
              </w:rPr>
              <w:t>D. cut</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53. A. impressed</w:t>
            </w:r>
          </w:p>
        </w:tc>
        <w:tc>
          <w:tcPr>
            <w:tcW w:w="2135" w:type="dxa"/>
          </w:tcPr>
          <w:p>
            <w:pPr>
              <w:pStyle w:val="TableParagraph"/>
              <w:ind w:left="533"/>
              <w:rPr>
                <w:sz w:val="21"/>
              </w:rPr>
            </w:pPr>
            <w:r>
              <w:rPr>
                <w:sz w:val="21"/>
              </w:rPr>
              <w:t>B. defeated</w:t>
            </w:r>
          </w:p>
        </w:tc>
        <w:tc>
          <w:tcPr>
            <w:tcW w:w="2168" w:type="dxa"/>
          </w:tcPr>
          <w:p>
            <w:pPr>
              <w:pStyle w:val="TableParagraph"/>
              <w:ind w:left="525"/>
              <w:rPr>
                <w:sz w:val="21"/>
              </w:rPr>
            </w:pPr>
            <w:r>
              <w:rPr>
                <w:sz w:val="21"/>
              </w:rPr>
              <w:t>C. moved</w:t>
            </w:r>
          </w:p>
        </w:tc>
        <w:tc>
          <w:tcPr>
            <w:tcW w:w="1911" w:type="dxa"/>
          </w:tcPr>
          <w:p>
            <w:pPr>
              <w:pStyle w:val="TableParagraph"/>
              <w:ind w:left="484"/>
              <w:rPr>
                <w:sz w:val="21"/>
              </w:rPr>
            </w:pPr>
            <w:r>
              <w:rPr>
                <w:sz w:val="21"/>
              </w:rPr>
              <w:t>D. changed</w:t>
            </w:r>
          </w:p>
        </w:tc>
      </w:tr>
      <w:tr>
        <w:tblPrEx>
          <w:tblW w:w="0" w:type="auto"/>
          <w:tblInd w:w="109" w:type="dxa"/>
          <w:tblLayout w:type="fixed"/>
          <w:tblCellMar>
            <w:top w:w="0" w:type="dxa"/>
            <w:left w:w="0" w:type="dxa"/>
            <w:bottom w:w="0" w:type="dxa"/>
            <w:right w:w="0" w:type="dxa"/>
          </w:tblCellMar>
        </w:tblPrEx>
        <w:trPr>
          <w:trHeight w:val="312"/>
        </w:trPr>
        <w:tc>
          <w:tcPr>
            <w:tcW w:w="2068" w:type="dxa"/>
          </w:tcPr>
          <w:p>
            <w:pPr>
              <w:pStyle w:val="TableParagraph"/>
              <w:rPr>
                <w:sz w:val="21"/>
              </w:rPr>
            </w:pPr>
            <w:r>
              <w:rPr>
                <w:sz w:val="21"/>
              </w:rPr>
              <w:t>54. A. rose from</w:t>
            </w:r>
          </w:p>
        </w:tc>
        <w:tc>
          <w:tcPr>
            <w:tcW w:w="2135" w:type="dxa"/>
          </w:tcPr>
          <w:p>
            <w:pPr>
              <w:pStyle w:val="TableParagraph"/>
              <w:ind w:left="533"/>
              <w:rPr>
                <w:sz w:val="21"/>
              </w:rPr>
            </w:pPr>
            <w:r>
              <w:rPr>
                <w:sz w:val="21"/>
              </w:rPr>
              <w:t>B. sat on</w:t>
            </w:r>
          </w:p>
        </w:tc>
        <w:tc>
          <w:tcPr>
            <w:tcW w:w="2168" w:type="dxa"/>
          </w:tcPr>
          <w:p>
            <w:pPr>
              <w:pStyle w:val="TableParagraph"/>
              <w:ind w:left="525"/>
              <w:rPr>
                <w:sz w:val="21"/>
              </w:rPr>
            </w:pPr>
            <w:r>
              <w:rPr>
                <w:sz w:val="21"/>
              </w:rPr>
              <w:t>C. glanced at</w:t>
            </w:r>
          </w:p>
        </w:tc>
        <w:tc>
          <w:tcPr>
            <w:tcW w:w="1911" w:type="dxa"/>
          </w:tcPr>
          <w:p>
            <w:pPr>
              <w:pStyle w:val="TableParagraph"/>
              <w:ind w:left="484"/>
              <w:rPr>
                <w:sz w:val="21"/>
              </w:rPr>
            </w:pPr>
            <w:r>
              <w:rPr>
                <w:sz w:val="21"/>
              </w:rPr>
              <w:t>D. slid into</w:t>
            </w:r>
          </w:p>
        </w:tc>
      </w:tr>
      <w:tr>
        <w:tblPrEx>
          <w:tblW w:w="0" w:type="auto"/>
          <w:tblInd w:w="109" w:type="dxa"/>
          <w:tblLayout w:type="fixed"/>
          <w:tblCellMar>
            <w:top w:w="0" w:type="dxa"/>
            <w:left w:w="0" w:type="dxa"/>
            <w:bottom w:w="0" w:type="dxa"/>
            <w:right w:w="0" w:type="dxa"/>
          </w:tblCellMar>
        </w:tblPrEx>
        <w:trPr>
          <w:trHeight w:val="273"/>
        </w:trPr>
        <w:tc>
          <w:tcPr>
            <w:tcW w:w="2068" w:type="dxa"/>
          </w:tcPr>
          <w:p>
            <w:pPr>
              <w:pStyle w:val="TableParagraph"/>
              <w:spacing w:before="25" w:line="228" w:lineRule="exact"/>
              <w:rPr>
                <w:sz w:val="21"/>
              </w:rPr>
            </w:pPr>
            <w:r>
              <w:rPr>
                <w:sz w:val="21"/>
              </w:rPr>
              <w:t>55. A. unbearable</w:t>
            </w:r>
          </w:p>
        </w:tc>
        <w:tc>
          <w:tcPr>
            <w:tcW w:w="2135" w:type="dxa"/>
          </w:tcPr>
          <w:p>
            <w:pPr>
              <w:pStyle w:val="TableParagraph"/>
              <w:spacing w:before="25" w:line="228" w:lineRule="exact"/>
              <w:ind w:left="533"/>
              <w:rPr>
                <w:sz w:val="21"/>
              </w:rPr>
            </w:pPr>
            <w:r>
              <w:rPr>
                <w:sz w:val="21"/>
              </w:rPr>
              <w:t>B. insecure</w:t>
            </w:r>
          </w:p>
        </w:tc>
        <w:tc>
          <w:tcPr>
            <w:tcW w:w="2168" w:type="dxa"/>
          </w:tcPr>
          <w:p>
            <w:pPr>
              <w:pStyle w:val="TableParagraph"/>
              <w:spacing w:before="25" w:line="228" w:lineRule="exact"/>
              <w:ind w:left="525"/>
              <w:rPr>
                <w:sz w:val="21"/>
              </w:rPr>
            </w:pPr>
            <w:r>
              <w:rPr>
                <w:sz w:val="21"/>
              </w:rPr>
              <w:t>C. uneasy</w:t>
            </w:r>
          </w:p>
        </w:tc>
        <w:tc>
          <w:tcPr>
            <w:tcW w:w="1911" w:type="dxa"/>
          </w:tcPr>
          <w:p>
            <w:pPr>
              <w:pStyle w:val="TableParagraph"/>
              <w:spacing w:before="25" w:line="228" w:lineRule="exact"/>
              <w:ind w:left="484"/>
              <w:rPr>
                <w:sz w:val="21"/>
              </w:rPr>
            </w:pPr>
            <w:r>
              <w:rPr>
                <w:sz w:val="21"/>
              </w:rPr>
              <w:t>D. indescribable</w:t>
            </w:r>
          </w:p>
        </w:tc>
      </w:tr>
    </w:tbl>
    <w:p>
      <w:pPr>
        <w:pStyle w:val="BodyText"/>
        <w:spacing w:before="9"/>
        <w:ind w:left="0"/>
        <w:rPr>
          <w:sz w:val="7"/>
        </w:rPr>
      </w:pPr>
    </w:p>
    <w:p>
      <w:pPr>
        <w:pStyle w:val="Heading1"/>
        <w:ind w:left="3136" w:right="3074"/>
        <w:jc w:val="center"/>
      </w:pPr>
      <w:r>
        <w:t>第</w:t>
      </w:r>
      <w:r>
        <w:rPr>
          <w:rFonts w:ascii="Times New Roman" w:eastAsia="Times New Roman" w:hAnsi="Times New Roman"/>
        </w:rPr>
        <w:t>Ⅱ</w:t>
      </w:r>
      <w:r>
        <w:t>卷</w:t>
      </w:r>
      <w:r>
        <w:rPr>
          <w:w w:val="99"/>
        </w:rPr>
        <w:t xml:space="preserve"> </w:t>
      </w:r>
    </w:p>
    <w:p>
      <w:pPr>
        <w:spacing w:before="155" w:line="278" w:lineRule="auto"/>
        <w:ind w:left="152" w:right="4333" w:firstLine="0"/>
        <w:jc w:val="left"/>
        <w:rPr>
          <w:rFonts w:ascii="宋体" w:eastAsia="宋体" w:hint="eastAsia"/>
          <w:sz w:val="21"/>
        </w:rPr>
      </w:pPr>
      <w:r>
        <w:rPr>
          <w:rFonts w:ascii="宋体" w:eastAsia="宋体" w:hint="eastAsia"/>
          <w:sz w:val="21"/>
        </w:rPr>
        <w:t>注意：将答案写在答题卡上。写在本试卷上无效。</w:t>
      </w:r>
      <w:r>
        <w:rPr>
          <w:rFonts w:ascii="宋体" w:eastAsia="宋体" w:hint="eastAsia"/>
          <w:b/>
          <w:sz w:val="21"/>
        </w:rPr>
        <w:t>第三部分：语言运用</w:t>
      </w:r>
      <w:r>
        <w:rPr>
          <w:rFonts w:ascii="宋体" w:eastAsia="宋体" w:hint="eastAsia"/>
          <w:sz w:val="21"/>
        </w:rPr>
        <w:t xml:space="preserve">（共两节，满分 </w:t>
      </w:r>
      <w:r>
        <w:rPr>
          <w:sz w:val="21"/>
        </w:rPr>
        <w:t xml:space="preserve">45 </w:t>
      </w:r>
      <w:r>
        <w:rPr>
          <w:rFonts w:ascii="宋体" w:eastAsia="宋体" w:hint="eastAsia"/>
          <w:sz w:val="21"/>
        </w:rPr>
        <w:t>分）</w:t>
      </w:r>
    </w:p>
    <w:p>
      <w:pPr>
        <w:pStyle w:val="BodyText"/>
        <w:spacing w:before="0" w:line="269" w:lineRule="exact"/>
        <w:rPr>
          <w:rFonts w:ascii="宋体" w:eastAsia="宋体" w:hint="eastAsia"/>
        </w:rPr>
      </w:pPr>
      <w:r>
        <w:rPr>
          <w:rFonts w:ascii="宋体" w:eastAsia="宋体" w:hint="eastAsia"/>
          <w:spacing w:val="-28"/>
          <w:w w:val="100"/>
        </w:rPr>
        <w:t>第二节：</w:t>
      </w:r>
      <w:r>
        <w:rPr>
          <w:rFonts w:ascii="宋体" w:eastAsia="宋体" w:hint="eastAsia"/>
          <w:spacing w:val="-3"/>
          <w:w w:val="100"/>
        </w:rPr>
        <w:t>（</w:t>
      </w:r>
      <w:r>
        <w:rPr>
          <w:rFonts w:ascii="宋体" w:eastAsia="宋体" w:hint="eastAsia"/>
          <w:w w:val="100"/>
        </w:rPr>
        <w:t>共</w:t>
      </w:r>
      <w:r>
        <w:rPr>
          <w:rFonts w:ascii="宋体" w:eastAsia="宋体" w:hint="eastAsia"/>
          <w:spacing w:val="-52"/>
        </w:rPr>
        <w:t xml:space="preserve"> </w:t>
      </w:r>
      <w:r>
        <w:rPr>
          <w:w w:val="100"/>
        </w:rPr>
        <w:t>10</w:t>
      </w:r>
      <w:r>
        <w:rPr>
          <w:spacing w:val="-3"/>
        </w:rPr>
        <w:t xml:space="preserve"> </w:t>
      </w:r>
      <w:r>
        <w:rPr>
          <w:rFonts w:ascii="宋体" w:eastAsia="宋体" w:hint="eastAsia"/>
          <w:spacing w:val="-3"/>
          <w:w w:val="100"/>
        </w:rPr>
        <w:t>小题；每小题</w:t>
      </w:r>
      <w:r>
        <w:rPr>
          <w:rFonts w:ascii="宋体" w:eastAsia="宋体" w:hint="eastAsia"/>
          <w:spacing w:val="-52"/>
        </w:rPr>
        <w:t xml:space="preserve"> </w:t>
      </w:r>
      <w:r>
        <w:rPr>
          <w:w w:val="100"/>
        </w:rPr>
        <w:t>1</w:t>
      </w:r>
      <w:r>
        <w:rPr>
          <w:spacing w:val="-3"/>
          <w:w w:val="100"/>
        </w:rPr>
        <w:t>.</w:t>
      </w:r>
      <w:r>
        <w:rPr>
          <w:w w:val="100"/>
        </w:rPr>
        <w:t>5</w:t>
      </w:r>
      <w:r>
        <w:t xml:space="preserve"> </w:t>
      </w:r>
      <w:r>
        <w:rPr>
          <w:rFonts w:ascii="宋体" w:eastAsia="宋体" w:hint="eastAsia"/>
          <w:spacing w:val="-3"/>
          <w:w w:val="100"/>
        </w:rPr>
        <w:t>分，满分</w:t>
      </w:r>
      <w:r>
        <w:rPr>
          <w:rFonts w:ascii="宋体" w:eastAsia="宋体" w:hint="eastAsia"/>
          <w:spacing w:val="-53"/>
        </w:rPr>
        <w:t xml:space="preserve"> </w:t>
      </w:r>
      <w:r>
        <w:rPr>
          <w:spacing w:val="-3"/>
          <w:w w:val="100"/>
        </w:rPr>
        <w:t>1</w:t>
      </w:r>
      <w:r>
        <w:rPr>
          <w:w w:val="100"/>
        </w:rPr>
        <w:t>5</w:t>
      </w:r>
      <w:r>
        <w:t xml:space="preserve"> </w:t>
      </w:r>
      <w:r>
        <w:rPr>
          <w:rFonts w:ascii="宋体" w:eastAsia="宋体" w:hint="eastAsia"/>
          <w:spacing w:val="-3"/>
          <w:w w:val="100"/>
        </w:rPr>
        <w:t>分）</w:t>
      </w:r>
    </w:p>
    <w:p>
      <w:pPr>
        <w:pStyle w:val="BodyText"/>
        <w:spacing w:before="43"/>
        <w:ind w:left="572"/>
        <w:rPr>
          <w:rFonts w:ascii="宋体" w:eastAsia="宋体" w:hint="eastAsia"/>
        </w:rPr>
      </w:pPr>
      <w:r>
        <w:rPr>
          <w:rFonts w:ascii="宋体" w:eastAsia="宋体" w:hint="eastAsia"/>
        </w:rPr>
        <w:t>阅读下面材料，在空白处填入适当的内容（</w:t>
      </w:r>
      <w:r>
        <w:t xml:space="preserve">1 </w:t>
      </w:r>
      <w:r>
        <w:rPr>
          <w:rFonts w:ascii="宋体" w:eastAsia="宋体" w:hint="eastAsia"/>
        </w:rPr>
        <w:t>个单词）或括号内单词的正确形式。</w:t>
      </w:r>
    </w:p>
    <w:p>
      <w:pPr>
        <w:pStyle w:val="BodyText"/>
        <w:spacing w:before="57" w:line="300" w:lineRule="auto"/>
        <w:ind w:right="222" w:firstLine="420"/>
        <w:jc w:val="both"/>
      </w:pPr>
      <w:r>
        <w:t xml:space="preserve">The Titanic was the largest and most advanced passenger ship of its </w:t>
      </w:r>
      <w:r>
        <w:rPr>
          <w:spacing w:val="-4"/>
        </w:rPr>
        <w:t xml:space="preserve">day. </w:t>
      </w:r>
      <w:r>
        <w:t xml:space="preserve">It was considered unsinkable. But on 14th April 1912, on </w:t>
      </w:r>
      <w:r>
        <w:rPr>
          <w:u w:val="single"/>
        </w:rPr>
        <w:t xml:space="preserve">   56   </w:t>
      </w:r>
      <w:r>
        <w:t xml:space="preserve"> (it) maiden voyage ( </w:t>
      </w:r>
      <w:r>
        <w:rPr>
          <w:rFonts w:ascii="宋体" w:eastAsia="宋体" w:hint="eastAsia"/>
          <w:spacing w:val="-2"/>
        </w:rPr>
        <w:t xml:space="preserve">首 航 </w:t>
      </w:r>
      <w:r>
        <w:t xml:space="preserve">) from England to New </w:t>
      </w:r>
      <w:r>
        <w:rPr>
          <w:spacing w:val="-5"/>
        </w:rPr>
        <w:t xml:space="preserve">York,  </w:t>
      </w:r>
      <w:r>
        <w:t xml:space="preserve">the ship </w:t>
      </w:r>
      <w:r>
        <w:rPr>
          <w:u w:val="single"/>
        </w:rPr>
        <w:t xml:space="preserve">   57   </w:t>
      </w:r>
      <w:r>
        <w:t xml:space="preserve"> (strike) an iceberg in the North Atlantic and sank </w:t>
      </w:r>
      <w:r>
        <w:rPr>
          <w:u w:val="single"/>
        </w:rPr>
        <w:t xml:space="preserve">    58   </w:t>
      </w:r>
      <w:r>
        <w:t xml:space="preserve">  (short) after     midnight. Of the 2,223 people on board, 1,517</w:t>
      </w:r>
      <w:r>
        <w:rPr>
          <w:spacing w:val="-5"/>
        </w:rPr>
        <w:t xml:space="preserve"> </w:t>
      </w:r>
      <w:r>
        <w:t>drowned.</w:t>
      </w:r>
    </w:p>
    <w:p>
      <w:pPr>
        <w:pStyle w:val="BodyText"/>
        <w:spacing w:before="7" w:line="307" w:lineRule="auto"/>
        <w:ind w:right="221" w:firstLine="420"/>
        <w:jc w:val="both"/>
      </w:pPr>
      <w:r>
        <w:t xml:space="preserve">So why did so many people die in the tragedy? </w:t>
      </w:r>
      <w:r>
        <w:rPr>
          <w:spacing w:val="-3"/>
        </w:rPr>
        <w:t xml:space="preserve">Firstly, </w:t>
      </w:r>
      <w:r>
        <w:t xml:space="preserve">the </w:t>
      </w:r>
      <w:r>
        <w:rPr>
          <w:spacing w:val="-3"/>
        </w:rPr>
        <w:t xml:space="preserve">Titanic’s  </w:t>
      </w:r>
      <w:r>
        <w:t>owners fitted the ship</w:t>
      </w:r>
      <w:r>
        <w:rPr>
          <w:u w:val="single"/>
        </w:rPr>
        <w:t xml:space="preserve">  59</w:t>
      </w:r>
      <w:r>
        <w:t xml:space="preserve">  only 20 lifeboats. They believed any more would spoil the </w:t>
      </w:r>
      <w:r>
        <w:rPr>
          <w:u w:val="single"/>
        </w:rPr>
        <w:t xml:space="preserve">   60   </w:t>
      </w:r>
      <w:r>
        <w:t xml:space="preserve">  (appear) of the ship. But this     meant there were only enough lifeboats for 1,178 passengers. </w:t>
      </w:r>
      <w:r>
        <w:rPr>
          <w:spacing w:val="-3"/>
        </w:rPr>
        <w:t xml:space="preserve">Secondly,  </w:t>
      </w:r>
      <w:r>
        <w:t>while</w:t>
      </w:r>
      <w:r>
        <w:rPr>
          <w:u w:val="single"/>
        </w:rPr>
        <w:t xml:space="preserve">  61  </w:t>
      </w:r>
      <w:r>
        <w:t xml:space="preserve"> (load) the   lifeboats, the crew observed the “women and children first” rule. This was </w:t>
      </w:r>
      <w:r>
        <w:rPr>
          <w:u w:val="single"/>
        </w:rPr>
        <w:t xml:space="preserve">    62   </w:t>
      </w:r>
      <w:r>
        <w:t xml:space="preserve">  old custom that   said women and children should be saved before men. Because at first men weren’t allowed in the lifeboats, many boats were lowered only half full.</w:t>
      </w:r>
      <w:r>
        <w:rPr>
          <w:u w:val="single"/>
        </w:rPr>
        <w:t xml:space="preserve">   63  </w:t>
      </w:r>
      <w:r>
        <w:t xml:space="preserve"> the lifeboats had been full, another 500    people might have been saved. In the end, 74% of women passengers survived, but only 20% of men. And many of the men</w:t>
      </w:r>
      <w:r>
        <w:rPr>
          <w:u w:val="single"/>
        </w:rPr>
        <w:t xml:space="preserve"> 64</w:t>
      </w:r>
      <w:r>
        <w:rPr>
          <w:spacing w:val="44"/>
        </w:rPr>
        <w:t xml:space="preserve"> </w:t>
      </w:r>
      <w:r>
        <w:t xml:space="preserve">survived were branded as cowards ( </w:t>
      </w:r>
      <w:r>
        <w:rPr>
          <w:rFonts w:ascii="宋体" w:eastAsia="宋体" w:hAnsi="宋体" w:hint="eastAsia"/>
          <w:spacing w:val="-2"/>
        </w:rPr>
        <w:t xml:space="preserve">懦 夫 </w:t>
      </w:r>
      <w:r>
        <w:t>) when they got home.</w:t>
      </w:r>
    </w:p>
    <w:p>
      <w:pPr>
        <w:pStyle w:val="BodyText"/>
        <w:spacing w:before="0" w:line="243" w:lineRule="exact"/>
        <w:ind w:left="572"/>
        <w:jc w:val="both"/>
      </w:pPr>
      <w:r>
        <w:t xml:space="preserve">The wreck ( </w:t>
      </w:r>
      <w:r>
        <w:rPr>
          <w:rFonts w:ascii="宋体" w:eastAsia="宋体" w:hint="eastAsia"/>
        </w:rPr>
        <w:t xml:space="preserve">残 骸 </w:t>
      </w:r>
      <w:r>
        <w:t>) of the Titanic</w:t>
      </w:r>
      <w:r>
        <w:rPr>
          <w:u w:val="single"/>
        </w:rPr>
        <w:t xml:space="preserve"> 65</w:t>
      </w:r>
      <w:r>
        <w:t xml:space="preserve"> (find) in 1985. It lies about four kilometres below the</w:t>
      </w:r>
    </w:p>
    <w:p>
      <w:pPr>
        <w:pStyle w:val="BodyText"/>
        <w:spacing w:before="57"/>
        <w:jc w:val="both"/>
      </w:pPr>
      <w:r>
        <w:t>surface of the water at the bottom of the ocean.</w:t>
      </w:r>
    </w:p>
    <w:p>
      <w:pPr>
        <w:spacing w:after="0"/>
        <w:jc w:val="both"/>
        <w:sectPr>
          <w:pgSz w:w="10440" w:h="14750"/>
          <w:pgMar w:top="900" w:right="620" w:bottom="760" w:left="700" w:header="0" w:footer="580" w:gutter="0"/>
          <w:cols w:num="1" w:space="720"/>
        </w:sectPr>
      </w:pPr>
    </w:p>
    <w:p>
      <w:pPr>
        <w:spacing w:before="51"/>
        <w:ind w:left="152" w:right="0" w:firstLine="0"/>
        <w:jc w:val="left"/>
        <w:rPr>
          <w:rFonts w:ascii="宋体" w:eastAsia="宋体" w:hint="eastAsia"/>
          <w:sz w:val="21"/>
        </w:rPr>
      </w:pPr>
      <w:r>
        <w:rPr>
          <w:rFonts w:ascii="宋体" w:eastAsia="宋体" w:hint="eastAsia"/>
          <w:b/>
          <w:sz w:val="21"/>
        </w:rPr>
        <w:t>第四部分：写作</w:t>
      </w:r>
      <w:r>
        <w:rPr>
          <w:rFonts w:ascii="宋体" w:eastAsia="宋体" w:hint="eastAsia"/>
          <w:sz w:val="21"/>
        </w:rPr>
        <w:t xml:space="preserve">（共两节，满分 </w:t>
      </w:r>
      <w:r>
        <w:rPr>
          <w:sz w:val="21"/>
        </w:rPr>
        <w:t xml:space="preserve">40 </w:t>
      </w:r>
      <w:r>
        <w:rPr>
          <w:rFonts w:ascii="宋体" w:eastAsia="宋体" w:hint="eastAsia"/>
          <w:sz w:val="21"/>
        </w:rPr>
        <w:t>分）</w:t>
      </w:r>
    </w:p>
    <w:p>
      <w:pPr>
        <w:pStyle w:val="BodyText"/>
        <w:spacing w:before="44"/>
        <w:rPr>
          <w:rFonts w:ascii="宋体" w:eastAsia="宋体" w:hint="eastAsia"/>
        </w:rPr>
      </w:pPr>
      <w:r>
        <w:rPr>
          <w:rFonts w:ascii="宋体" w:eastAsia="宋体" w:hint="eastAsia"/>
        </w:rPr>
        <w:t xml:space="preserve">第一节：应用文写作（满分 </w:t>
      </w:r>
      <w:r>
        <w:t xml:space="preserve">15 </w:t>
      </w:r>
      <w:r>
        <w:rPr>
          <w:rFonts w:ascii="宋体" w:eastAsia="宋体" w:hint="eastAsia"/>
        </w:rPr>
        <w:t>分）</w:t>
      </w:r>
    </w:p>
    <w:p>
      <w:pPr>
        <w:pStyle w:val="BodyText"/>
        <w:spacing w:before="43" w:line="278" w:lineRule="auto"/>
        <w:ind w:right="220" w:firstLine="420"/>
        <w:rPr>
          <w:rFonts w:ascii="宋体" w:eastAsia="宋体" w:hint="eastAsia"/>
        </w:rPr>
      </w:pPr>
      <w:r>
        <w:rPr>
          <w:rFonts w:ascii="宋体" w:eastAsia="宋体" w:hint="eastAsia"/>
          <w:spacing w:val="-8"/>
        </w:rPr>
        <w:t>某国际学校下周将举办一年一度的体育运动节，面向全校学生招募参赛者和志愿者。假设你</w:t>
      </w:r>
      <w:r>
        <w:rPr>
          <w:rFonts w:ascii="宋体" w:eastAsia="宋体" w:hint="eastAsia"/>
          <w:spacing w:val="-5"/>
        </w:rPr>
        <w:t>是学生会主席李华，请你根据下列要点写一则书面通知，内容包括：</w:t>
      </w:r>
    </w:p>
    <w:p>
      <w:pPr>
        <w:pStyle w:val="ListParagraph"/>
        <w:numPr>
          <w:ilvl w:val="3"/>
          <w:numId w:val="2"/>
        </w:numPr>
        <w:tabs>
          <w:tab w:val="left" w:pos="946"/>
          <w:tab w:val="left" w:pos="947"/>
        </w:tabs>
        <w:spacing w:before="0" w:after="0" w:line="269" w:lineRule="exact"/>
        <w:ind w:left="946" w:right="0" w:hanging="361"/>
        <w:jc w:val="left"/>
        <w:rPr>
          <w:rFonts w:ascii="宋体" w:eastAsia="宋体" w:hint="eastAsia"/>
          <w:sz w:val="21"/>
        </w:rPr>
      </w:pPr>
      <w:r>
        <w:rPr>
          <w:rFonts w:ascii="宋体" w:eastAsia="宋体" w:hint="eastAsia"/>
          <w:spacing w:val="-3"/>
          <w:sz w:val="21"/>
        </w:rPr>
        <w:t>告知运动节信息；</w:t>
      </w:r>
    </w:p>
    <w:p>
      <w:pPr>
        <w:pStyle w:val="ListParagraph"/>
        <w:numPr>
          <w:ilvl w:val="3"/>
          <w:numId w:val="2"/>
        </w:numPr>
        <w:tabs>
          <w:tab w:val="left" w:pos="946"/>
          <w:tab w:val="left" w:pos="947"/>
        </w:tabs>
        <w:spacing w:before="43" w:after="0" w:line="240" w:lineRule="auto"/>
        <w:ind w:left="946" w:right="0" w:hanging="361"/>
        <w:jc w:val="left"/>
        <w:rPr>
          <w:rFonts w:ascii="宋体" w:eastAsia="宋体" w:hint="eastAsia"/>
          <w:sz w:val="21"/>
        </w:rPr>
      </w:pPr>
      <w:r>
        <w:rPr>
          <w:rFonts w:ascii="宋体" w:eastAsia="宋体" w:hint="eastAsia"/>
          <w:spacing w:val="-3"/>
          <w:sz w:val="21"/>
        </w:rPr>
        <w:t>呼吁学生参与；</w:t>
      </w:r>
    </w:p>
    <w:p>
      <w:pPr>
        <w:pStyle w:val="ListParagraph"/>
        <w:numPr>
          <w:ilvl w:val="3"/>
          <w:numId w:val="2"/>
        </w:numPr>
        <w:tabs>
          <w:tab w:val="left" w:pos="946"/>
          <w:tab w:val="left" w:pos="947"/>
        </w:tabs>
        <w:spacing w:before="42" w:after="0" w:line="240" w:lineRule="auto"/>
        <w:ind w:left="946" w:right="0" w:hanging="361"/>
        <w:jc w:val="left"/>
        <w:rPr>
          <w:rFonts w:ascii="宋体" w:eastAsia="宋体" w:hint="eastAsia"/>
          <w:sz w:val="21"/>
        </w:rPr>
      </w:pPr>
      <w:r>
        <w:rPr>
          <w:rFonts w:ascii="宋体" w:eastAsia="宋体" w:hint="eastAsia"/>
          <w:spacing w:val="-3"/>
          <w:sz w:val="21"/>
        </w:rPr>
        <w:t>提供报名方式。</w:t>
      </w:r>
    </w:p>
    <w:p>
      <w:pPr>
        <w:pStyle w:val="BodyText"/>
        <w:spacing w:before="43"/>
        <w:rPr>
          <w:rFonts w:ascii="宋体" w:eastAsia="宋体" w:hint="eastAsia"/>
        </w:rPr>
      </w:pPr>
      <w:r>
        <w:rPr>
          <w:rFonts w:ascii="宋体" w:eastAsia="宋体" w:hint="eastAsia"/>
        </w:rPr>
        <w:t>注意：</w:t>
      </w:r>
      <w:r>
        <w:t>1.</w:t>
      </w:r>
      <w:r>
        <w:rPr>
          <w:spacing w:val="51"/>
        </w:rPr>
        <w:t xml:space="preserve"> </w:t>
      </w:r>
      <w:r>
        <w:rPr>
          <w:rFonts w:ascii="宋体" w:eastAsia="宋体" w:hint="eastAsia"/>
          <w:spacing w:val="-18"/>
        </w:rPr>
        <w:t xml:space="preserve">词数 </w:t>
      </w:r>
      <w:r>
        <w:t xml:space="preserve">80 </w:t>
      </w:r>
      <w:r>
        <w:rPr>
          <w:rFonts w:ascii="宋体" w:eastAsia="宋体" w:hint="eastAsia"/>
          <w:spacing w:val="-3"/>
        </w:rPr>
        <w:t>词左右；</w:t>
      </w:r>
      <w:r>
        <w:t>2.</w:t>
      </w:r>
      <w:r>
        <w:rPr>
          <w:spacing w:val="51"/>
        </w:rPr>
        <w:t xml:space="preserve"> </w:t>
      </w:r>
      <w:r>
        <w:rPr>
          <w:rFonts w:ascii="宋体" w:eastAsia="宋体" w:hint="eastAsia"/>
          <w:spacing w:val="-3"/>
        </w:rPr>
        <w:t>可以适当增加细节，以使行文连贯。</w:t>
      </w:r>
    </w:p>
    <w:p>
      <w:pPr>
        <w:pStyle w:val="BodyText"/>
        <w:spacing w:before="9"/>
        <w:ind w:left="0"/>
        <w:rPr>
          <w:rFonts w:ascii="宋体"/>
          <w:sz w:val="27"/>
        </w:rPr>
      </w:pPr>
    </w:p>
    <w:p>
      <w:pPr>
        <w:pStyle w:val="BodyText"/>
        <w:spacing w:before="0"/>
        <w:rPr>
          <w:rFonts w:ascii="宋体" w:eastAsia="宋体" w:hint="eastAsia"/>
        </w:rPr>
      </w:pPr>
      <w:r>
        <w:rPr>
          <w:rFonts w:ascii="宋体" w:eastAsia="宋体" w:hint="eastAsia"/>
        </w:rPr>
        <w:t xml:space="preserve">第二节：读后续写（满分 </w:t>
      </w:r>
      <w:r>
        <w:t xml:space="preserve">25 </w:t>
      </w:r>
      <w:r>
        <w:rPr>
          <w:rFonts w:ascii="宋体" w:eastAsia="宋体" w:hint="eastAsia"/>
        </w:rPr>
        <w:t>分）</w:t>
      </w:r>
    </w:p>
    <w:p>
      <w:pPr>
        <w:pStyle w:val="BodyText"/>
        <w:spacing w:before="44"/>
        <w:ind w:left="572"/>
        <w:rPr>
          <w:rFonts w:ascii="宋体" w:eastAsia="宋体" w:hint="eastAsia"/>
        </w:rPr>
      </w:pPr>
      <w:r>
        <w:rPr>
          <w:rFonts w:ascii="宋体" w:eastAsia="宋体" w:hint="eastAsia"/>
        </w:rPr>
        <w:t>阅读下面短文，根据所给情节进行续写，使之构成一个完整的故事。</w:t>
      </w:r>
    </w:p>
    <w:p>
      <w:pPr>
        <w:pStyle w:val="BodyText"/>
        <w:spacing w:before="57" w:line="309" w:lineRule="auto"/>
        <w:ind w:right="225" w:firstLine="420"/>
        <w:jc w:val="both"/>
      </w:pPr>
      <w:r>
        <w:t>A couple of months before I started high school, my parents gave me the greatest gift any teenage boy could ask for: a cellphone. I lived on that</w:t>
      </w:r>
      <w:r>
        <w:rPr>
          <w:u w:val="single"/>
        </w:rPr>
        <w:t xml:space="preserve"> phone</w:t>
      </w:r>
      <w:r>
        <w:t xml:space="preserve"> all summer with my face</w:t>
      </w:r>
      <w:r>
        <w:rPr>
          <w:u w:val="single"/>
        </w:rPr>
        <w:t xml:space="preserve"> buried</w:t>
      </w:r>
      <w:r>
        <w:t xml:space="preserve"> in its screen. I texted with every friend who was lucky enough to have a texting plan. I ignored my family and my surroundings. Being</w:t>
      </w:r>
      <w:r>
        <w:rPr>
          <w:u w:val="single"/>
        </w:rPr>
        <w:t xml:space="preserve"> connected</w:t>
      </w:r>
      <w:r>
        <w:t xml:space="preserve"> was more important than being present.</w:t>
      </w:r>
    </w:p>
    <w:p>
      <w:pPr>
        <w:pStyle w:val="BodyText"/>
        <w:spacing w:before="2" w:line="309" w:lineRule="auto"/>
        <w:ind w:left="102" w:right="223" w:firstLine="420"/>
        <w:jc w:val="right"/>
      </w:pPr>
      <w:r>
        <w:t>So, you can imagine my displeasure when l learned what my</w:t>
      </w:r>
      <w:r>
        <w:rPr>
          <w:u w:val="single"/>
        </w:rPr>
        <w:t xml:space="preserve"> dad</w:t>
      </w:r>
      <w:r>
        <w:t xml:space="preserve"> had planned for our family</w:t>
      </w:r>
      <w:r>
        <w:rPr>
          <w:w w:val="100"/>
        </w:rPr>
        <w:t xml:space="preserve"> </w:t>
      </w:r>
      <w:r>
        <w:t>vacation that year. “This year,” my dad said, “we’ll be doing something special. We’re going</w:t>
      </w:r>
      <w:r>
        <w:rPr>
          <w:u w:val="single"/>
        </w:rPr>
        <w:t xml:space="preserve"> camping</w:t>
      </w:r>
      <w:r>
        <w:t>!”</w:t>
      </w:r>
      <w:r>
        <w:rPr>
          <w:w w:val="100"/>
        </w:rPr>
        <w:t xml:space="preserve"> </w:t>
      </w:r>
      <w:r>
        <w:t>His excitement was met with a disappointed sigh. It wasn’t my dream</w:t>
      </w:r>
      <w:r>
        <w:rPr>
          <w:u w:val="single"/>
        </w:rPr>
        <w:t xml:space="preserve"> vacation</w:t>
      </w:r>
      <w:r>
        <w:t>, but I remained</w:t>
      </w:r>
      <w:r>
        <w:rPr>
          <w:w w:val="100"/>
        </w:rPr>
        <w:t xml:space="preserve"> </w:t>
      </w:r>
      <w:r>
        <w:t>unbothered throughout the packing and planning. My mind was on my phone. I was so buried in the</w:t>
      </w:r>
      <w:r>
        <w:rPr>
          <w:w w:val="100"/>
        </w:rPr>
        <w:t xml:space="preserve"> </w:t>
      </w:r>
      <w:r>
        <w:t>screen, in fact, that the first time I can remember truly looking up was when we drove across a bridge</w:t>
      </w:r>
    </w:p>
    <w:p>
      <w:pPr>
        <w:pStyle w:val="BodyText"/>
        <w:spacing w:before="3"/>
        <w:jc w:val="both"/>
      </w:pPr>
      <w:r>
        <w:t>on the way to our campsite.</w:t>
      </w:r>
    </w:p>
    <w:p>
      <w:pPr>
        <w:pStyle w:val="BodyText"/>
        <w:spacing w:before="70" w:line="302" w:lineRule="auto"/>
        <w:ind w:right="222" w:firstLine="420"/>
        <w:jc w:val="both"/>
      </w:pPr>
      <w:r>
        <w:t>I stared out the window and saw redwoods towering above us, their branches threatening to pierce (</w:t>
      </w:r>
      <w:r>
        <w:rPr>
          <w:rFonts w:ascii="宋体" w:eastAsia="宋体" w:hint="eastAsia"/>
        </w:rPr>
        <w:t>刺破</w:t>
      </w:r>
      <w:r>
        <w:rPr>
          <w:spacing w:val="3"/>
        </w:rPr>
        <w:t xml:space="preserve">) </w:t>
      </w:r>
      <w:r>
        <w:t>the</w:t>
      </w:r>
      <w:r>
        <w:rPr>
          <w:spacing w:val="7"/>
        </w:rPr>
        <w:t xml:space="preserve"> </w:t>
      </w:r>
      <w:r>
        <w:t>blue</w:t>
      </w:r>
      <w:r>
        <w:rPr>
          <w:spacing w:val="7"/>
        </w:rPr>
        <w:t xml:space="preserve"> </w:t>
      </w:r>
      <w:r>
        <w:rPr>
          <w:spacing w:val="-5"/>
        </w:rPr>
        <w:t>sky</w:t>
      </w:r>
      <w:r>
        <w:t>. I</w:t>
      </w:r>
      <w:r>
        <w:rPr>
          <w:spacing w:val="6"/>
        </w:rPr>
        <w:t xml:space="preserve"> </w:t>
      </w:r>
      <w:r>
        <w:t>saw</w:t>
      </w:r>
      <w:r>
        <w:rPr>
          <w:spacing w:val="8"/>
        </w:rPr>
        <w:t xml:space="preserve"> </w:t>
      </w:r>
      <w:r>
        <w:t>a</w:t>
      </w:r>
      <w:r>
        <w:rPr>
          <w:spacing w:val="4"/>
        </w:rPr>
        <w:t xml:space="preserve"> </w:t>
      </w:r>
      <w:r>
        <w:t>roaring</w:t>
      </w:r>
      <w:r>
        <w:rPr>
          <w:spacing w:val="7"/>
        </w:rPr>
        <w:t xml:space="preserve"> </w:t>
      </w:r>
      <w:r>
        <w:rPr>
          <w:spacing w:val="-2"/>
        </w:rPr>
        <w:t>river</w:t>
      </w:r>
      <w:r>
        <w:rPr>
          <w:spacing w:val="1"/>
        </w:rPr>
        <w:t xml:space="preserve">, </w:t>
      </w:r>
      <w:r>
        <w:t>with</w:t>
      </w:r>
      <w:r>
        <w:rPr>
          <w:spacing w:val="7"/>
        </w:rPr>
        <w:t xml:space="preserve"> </w:t>
      </w:r>
      <w:r>
        <w:t>slivers</w:t>
      </w:r>
      <w:r>
        <w:rPr>
          <w:spacing w:val="6"/>
        </w:rPr>
        <w:t xml:space="preserve"> </w:t>
      </w:r>
      <w:r>
        <w:t>of</w:t>
      </w:r>
      <w:r>
        <w:rPr>
          <w:spacing w:val="6"/>
        </w:rPr>
        <w:t xml:space="preserve"> </w:t>
      </w:r>
      <w:r>
        <w:t>silky</w:t>
      </w:r>
      <w:r>
        <w:rPr>
          <w:spacing w:val="7"/>
        </w:rPr>
        <w:t xml:space="preserve"> </w:t>
      </w:r>
      <w:r>
        <w:t>black</w:t>
      </w:r>
      <w:r>
        <w:rPr>
          <w:spacing w:val="6"/>
        </w:rPr>
        <w:t xml:space="preserve"> </w:t>
      </w:r>
      <w:r>
        <w:t>water</w:t>
      </w:r>
      <w:r>
        <w:rPr>
          <w:spacing w:val="6"/>
        </w:rPr>
        <w:t xml:space="preserve"> </w:t>
      </w:r>
      <w:r>
        <w:t>appearing</w:t>
      </w:r>
      <w:r>
        <w:rPr>
          <w:spacing w:val="4"/>
        </w:rPr>
        <w:t xml:space="preserve"> </w:t>
      </w:r>
      <w:r>
        <w:t>between</w:t>
      </w:r>
      <w:r>
        <w:rPr>
          <w:spacing w:val="4"/>
        </w:rPr>
        <w:t xml:space="preserve"> </w:t>
      </w:r>
      <w:r>
        <w:t>crashing white rapids. The air blowing into the car from the open windows was hot and smelled of pine. But none of that</w:t>
      </w:r>
      <w:r>
        <w:rPr>
          <w:u w:val="single"/>
        </w:rPr>
        <w:t xml:space="preserve"> mattered</w:t>
      </w:r>
      <w:r>
        <w:t xml:space="preserve"> to me. The reason I had looked up was for something far more serious. My phone no longer had</w:t>
      </w:r>
      <w:r>
        <w:rPr>
          <w:spacing w:val="-2"/>
          <w:u w:val="single"/>
        </w:rPr>
        <w:t xml:space="preserve"> </w:t>
      </w:r>
      <w:r>
        <w:rPr>
          <w:u w:val="single"/>
        </w:rPr>
        <w:t>service</w:t>
      </w:r>
      <w:r>
        <w:t>.</w:t>
      </w:r>
    </w:p>
    <w:p>
      <w:pPr>
        <w:pStyle w:val="BodyText"/>
        <w:spacing w:before="4" w:line="300" w:lineRule="auto"/>
        <w:ind w:right="222" w:firstLine="420"/>
        <w:jc w:val="both"/>
      </w:pPr>
      <w:r>
        <w:t xml:space="preserve">The last hour of the drive was increasingly tense. My dad announced that he had chosen a campsite that had no cell service, and that my phone would be useless until we returned home. I would be trapped in the forest for four days with no way to contact the outside world! I went through the full cycle of teenage emotions during the first day of the trip. I raged ( </w:t>
      </w:r>
      <w:r>
        <w:rPr>
          <w:rFonts w:ascii="宋体" w:eastAsia="宋体" w:hint="eastAsia"/>
          <w:spacing w:val="-2"/>
        </w:rPr>
        <w:t xml:space="preserve">发 怒 </w:t>
      </w:r>
      <w:r>
        <w:t>). I bargained. I begged. I flip-flopped</w:t>
      </w:r>
      <w:r>
        <w:rPr>
          <w:spacing w:val="-1"/>
        </w:rPr>
        <w:t xml:space="preserve"> (</w:t>
      </w:r>
      <w:r>
        <w:rPr>
          <w:rFonts w:ascii="宋体" w:eastAsia="宋体" w:hint="eastAsia"/>
        </w:rPr>
        <w:t>转变</w:t>
      </w:r>
      <w:r>
        <w:rPr>
          <w:spacing w:val="-1"/>
        </w:rPr>
        <w:t xml:space="preserve">) </w:t>
      </w:r>
      <w:r>
        <w:t>from</w:t>
      </w:r>
      <w:r>
        <w:rPr>
          <w:spacing w:val="-1"/>
        </w:rPr>
        <w:t xml:space="preserve"> </w:t>
      </w:r>
      <w:r>
        <w:t>a</w:t>
      </w:r>
      <w:r>
        <w:rPr>
          <w:spacing w:val="-3"/>
        </w:rPr>
        <w:t xml:space="preserve"> </w:t>
      </w:r>
      <w:r>
        <w:t>depressive state to</w:t>
      </w:r>
      <w:r>
        <w:rPr>
          <w:u w:val="single"/>
        </w:rPr>
        <w:t xml:space="preserve"> anger</w:t>
      </w:r>
      <w:r>
        <w:t xml:space="preserve"> and</w:t>
      </w:r>
      <w:r>
        <w:rPr>
          <w:spacing w:val="-4"/>
        </w:rPr>
        <w:t xml:space="preserve"> </w:t>
      </w:r>
      <w:r>
        <w:t>back.</w:t>
      </w:r>
    </w:p>
    <w:p>
      <w:pPr>
        <w:pStyle w:val="BodyText"/>
        <w:spacing w:before="0" w:line="224" w:lineRule="exact"/>
        <w:ind w:left="572"/>
        <w:jc w:val="both"/>
      </w:pPr>
      <w:r>
        <w:t>I went to bed angry that night. But when I awoke in the morning, something had</w:t>
      </w:r>
      <w:r>
        <w:rPr>
          <w:u w:val="single"/>
        </w:rPr>
        <w:t xml:space="preserve"> changed</w:t>
      </w:r>
      <w:r>
        <w:t>.</w:t>
      </w:r>
    </w:p>
    <w:p>
      <w:pPr>
        <w:pStyle w:val="BodyText"/>
        <w:spacing w:before="57"/>
        <w:rPr>
          <w:rFonts w:ascii="宋体" w:eastAsia="宋体" w:hint="eastAsia"/>
        </w:rPr>
      </w:pPr>
      <w:r>
        <w:rPr>
          <w:rFonts w:ascii="宋体" w:eastAsia="宋体" w:hint="eastAsia"/>
        </w:rPr>
        <w:t>注意：</w:t>
      </w:r>
    </w:p>
    <w:p>
      <w:pPr>
        <w:pStyle w:val="BodyText"/>
        <w:spacing w:before="43"/>
        <w:rPr>
          <w:rFonts w:ascii="宋体" w:eastAsia="宋体" w:hint="eastAsia"/>
        </w:rPr>
      </w:pPr>
      <w:r>
        <w:t xml:space="preserve">1. </w:t>
      </w:r>
      <w:r>
        <w:rPr>
          <w:rFonts w:ascii="宋体" w:eastAsia="宋体" w:hint="eastAsia"/>
        </w:rPr>
        <w:t xml:space="preserve">所续写短文的词数应为 </w:t>
      </w:r>
      <w:r>
        <w:t xml:space="preserve">150 </w:t>
      </w:r>
      <w:r>
        <w:rPr>
          <w:rFonts w:ascii="宋体" w:eastAsia="宋体" w:hint="eastAsia"/>
        </w:rPr>
        <w:t>左右；</w:t>
      </w:r>
      <w:r>
        <w:t xml:space="preserve">2. </w:t>
      </w:r>
      <w:r>
        <w:rPr>
          <w:rFonts w:ascii="宋体" w:eastAsia="宋体" w:hint="eastAsia"/>
        </w:rPr>
        <w:t xml:space="preserve">应使用 </w:t>
      </w:r>
      <w:r>
        <w:t xml:space="preserve">5 </w:t>
      </w:r>
      <w:r>
        <w:rPr>
          <w:rFonts w:ascii="宋体" w:eastAsia="宋体" w:hint="eastAsia"/>
        </w:rPr>
        <w:t>个以上短文中标有下划线的关键词语；</w:t>
      </w:r>
    </w:p>
    <w:p>
      <w:pPr>
        <w:pStyle w:val="ListParagraph"/>
        <w:numPr>
          <w:ilvl w:val="0"/>
          <w:numId w:val="3"/>
        </w:numPr>
        <w:tabs>
          <w:tab w:val="left" w:pos="417"/>
        </w:tabs>
        <w:spacing w:before="43" w:after="0" w:line="240" w:lineRule="auto"/>
        <w:ind w:left="416" w:right="0" w:hanging="265"/>
        <w:jc w:val="left"/>
        <w:rPr>
          <w:rFonts w:ascii="宋体" w:eastAsia="宋体" w:hint="eastAsia"/>
          <w:sz w:val="21"/>
        </w:rPr>
      </w:pPr>
      <w:r>
        <w:rPr>
          <w:rFonts w:ascii="宋体" w:eastAsia="宋体" w:hint="eastAsia"/>
          <w:spacing w:val="-3"/>
          <w:sz w:val="21"/>
        </w:rPr>
        <w:t>续写部分分为两段，每段的开头语已为你写好；</w:t>
      </w:r>
    </w:p>
    <w:p>
      <w:pPr>
        <w:pStyle w:val="ListParagraph"/>
        <w:numPr>
          <w:ilvl w:val="0"/>
          <w:numId w:val="3"/>
        </w:numPr>
        <w:tabs>
          <w:tab w:val="left" w:pos="417"/>
        </w:tabs>
        <w:spacing w:before="42" w:after="0" w:line="240" w:lineRule="auto"/>
        <w:ind w:left="416" w:right="0" w:hanging="265"/>
        <w:jc w:val="left"/>
        <w:rPr>
          <w:rFonts w:ascii="宋体" w:eastAsia="宋体" w:hint="eastAsia"/>
          <w:sz w:val="21"/>
        </w:rPr>
      </w:pPr>
      <w:r>
        <w:rPr>
          <w:rFonts w:ascii="宋体" w:eastAsia="宋体" w:hint="eastAsia"/>
          <w:spacing w:val="-3"/>
          <w:sz w:val="21"/>
        </w:rPr>
        <w:t>续写完成后，请用下划线标出你所使用的关键词语。</w:t>
      </w:r>
    </w:p>
    <w:p>
      <w:pPr>
        <w:pStyle w:val="BodyText"/>
        <w:spacing w:before="44"/>
        <w:jc w:val="both"/>
      </w:pPr>
      <w:r>
        <w:t>Paragraph 1</w:t>
      </w:r>
      <w:r>
        <w:rPr>
          <w:rFonts w:ascii="宋体" w:eastAsia="宋体" w:hint="eastAsia"/>
        </w:rPr>
        <w:t>：</w:t>
      </w:r>
      <w:r>
        <w:t xml:space="preserve">Instead of burying myself in my phone, l focused on something else: my surroundings.  </w:t>
      </w:r>
      <w:r>
        <w:rPr>
          <w:w w:val="100"/>
          <w:u w:val="single"/>
        </w:rPr>
        <w:t xml:space="preserve"> </w:t>
      </w:r>
      <w:r>
        <w:rPr>
          <w:u w:val="single"/>
        </w:rPr>
        <w:t xml:space="preserve">  </w:t>
      </w:r>
    </w:p>
    <w:p>
      <w:pPr>
        <w:pStyle w:val="BodyText"/>
        <w:spacing w:before="7"/>
        <w:ind w:left="0"/>
        <w:rPr>
          <w:sz w:val="20"/>
        </w:rPr>
      </w:pPr>
      <w:r>
        <w:pict>
          <v:line id="_x0000_s1026" o:spid="_x0000_s1025" style="mso-height-relative:page;mso-position-horizontal-relative:page;mso-width-relative:page;mso-wrap-distance-bottom:0;mso-wrap-distance-top:0;position:absolute;z-index:-251658240" from="42.55pt,14.05pt" to="479.2pt,14.05pt" coordsize="21600,21600" stroked="t" strokecolor="black">
            <w10:wrap type="topAndBottom"/>
          </v:line>
        </w:pict>
      </w:r>
    </w:p>
    <w:p>
      <w:pPr>
        <w:pStyle w:val="BodyText"/>
        <w:tabs>
          <w:tab w:val="left" w:pos="8891"/>
        </w:tabs>
        <w:spacing w:before="53"/>
      </w:pPr>
      <w:r>
        <w:t>Paragraph 2: The next four days passed in a flash with many fun</w:t>
      </w:r>
      <w:r>
        <w:rPr>
          <w:spacing w:val="-21"/>
        </w:rPr>
        <w:t xml:space="preserve"> </w:t>
      </w:r>
      <w:r>
        <w:t xml:space="preserve">activities.  </w:t>
      </w:r>
      <w:r>
        <w:rPr>
          <w:w w:val="100"/>
          <w:u w:val="single"/>
        </w:rPr>
        <w:t xml:space="preserve"> </w:t>
      </w:r>
      <w:r>
        <w:rPr>
          <w:u w:val="single"/>
        </w:rPr>
        <w:tab/>
      </w:r>
    </w:p>
    <w:p>
      <w:pPr>
        <w:pStyle w:val="BodyText"/>
        <w:spacing w:before="10"/>
        <w:ind w:left="0"/>
      </w:pPr>
      <w:r>
        <w:pict>
          <v:line id="_x0000_s1027" o:spid="_x0000_s1026" style="mso-height-relative:page;mso-position-horizontal-relative:page;mso-width-relative:page;mso-wrap-distance-bottom:0;mso-wrap-distance-top:0;position:absolute;z-index:-251657216" from="42.55pt,14.75pt" to="479.2pt,14.75pt" coordsize="21600,21600" stroked="t" strokecolor="black">
            <w10:wrap type="topAndBottom"/>
          </v:line>
        </w:pict>
      </w:r>
    </w:p>
    <w:sectPr>
      <w:pgSz w:w="10440" w:h="14750"/>
      <w:pgMar w:top="820" w:right="620" w:bottom="760" w:left="700" w:header="0" w:footer="580" w:gutter="0"/>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4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BodyText"/>
      <w:spacing w:before="0" w:line="14" w:lineRule="auto"/>
      <w:ind w:left="0"/>
      <w:rPr>
        <w:sz w:val="20"/>
      </w:rPr>
    </w:pPr>
    <w:r>
      <w:pict>
        <v:shapetype id="_x0000_t202" coordsize="21600,21600" o:spt="202" path="m,l,21600r21600,l21600,xe">
          <v:stroke joinstyle="miter"/>
          <v:path gradientshapeok="t" o:connecttype="rect"/>
        </v:shapetype>
        <v:shape id="_x0000_s2049" o:spid="_x0000_s2049" type="#_x0000_t202" style="width:137.15pt;height:12pt;margin-top:697.15pt;margin-left:192.35pt;mso-height-relative:page;mso-position-horizontal-relative:page;mso-position-vertical-relative:page;mso-width-relative:page;position:absolute;z-index:-251658240" coordsize="21600,21600" filled="f" stroked="f">
          <v:stroke joinstyle="miter"/>
          <v:textbox inset="0,0,0,0">
            <w:txbxContent>
              <w:p>
                <w:pPr>
                  <w:spacing w:before="0"/>
                  <w:ind w:left="20" w:right="0" w:firstLine="0"/>
                  <w:jc w:val="left"/>
                  <w:rPr>
                    <w:rFonts w:ascii="宋体" w:eastAsia="宋体" w:hint="eastAsia"/>
                    <w:sz w:val="18"/>
                  </w:rPr>
                </w:pPr>
                <w:r>
                  <w:rPr>
                    <w:rFonts w:ascii="宋体" w:eastAsia="宋体" w:hint="eastAsia"/>
                    <w:sz w:val="18"/>
                  </w:rPr>
                  <w:t>高三英语学科 试题 第</w:t>
                </w:r>
                <w:r>
                  <w:fldChar w:fldCharType="begin"/>
                </w:r>
                <w:r>
                  <w:rPr>
                    <w:sz w:val="18"/>
                  </w:rPr>
                  <w:instrText xml:space="preserve"> PAGE </w:instrText>
                </w:r>
                <w:r>
                  <w:fldChar w:fldCharType="separate"/>
                </w:r>
                <w:r>
                  <w:t>1</w:t>
                </w:r>
                <w:r>
                  <w:fldChar w:fldCharType="end"/>
                </w:r>
                <w:r>
                  <w:rPr>
                    <w:rFonts w:ascii="宋体" w:eastAsia="宋体" w:hint="eastAsia"/>
                    <w:spacing w:val="-13"/>
                    <w:sz w:val="18"/>
                  </w:rPr>
                  <w:t xml:space="preserve">页 共 </w:t>
                </w:r>
                <w:r>
                  <w:rPr>
                    <w:sz w:val="18"/>
                  </w:rPr>
                  <w:t xml:space="preserve">8 </w:t>
                </w:r>
                <w:r>
                  <w:rPr>
                    <w:rFonts w:ascii="宋体" w:eastAsia="宋体" w:hint="eastAsia"/>
                    <w:sz w:val="18"/>
                  </w:rPr>
                  <w:t>页</w:t>
                </w:r>
              </w:p>
            </w:txbxContent>
          </v:textbox>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25pt;height:18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F092B84"/>
    <w:multiLevelType w:val="multilevel"/>
    <w:tmpl w:val="CF092B84"/>
    <w:lvl w:ilvl="0">
      <w:start w:val="1"/>
      <w:numFmt w:val="decimal"/>
      <w:lvlText w:val="%1."/>
      <w:lvlJc w:val="left"/>
      <w:pPr>
        <w:ind w:left="358" w:hanging="207"/>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619" w:hanging="257"/>
        <w:jc w:val="left"/>
      </w:pPr>
      <w:rPr>
        <w:rFonts w:ascii="Times New Roman" w:eastAsia="Times New Roman" w:hAnsi="Times New Roman" w:cs="Times New Roman" w:hint="default"/>
        <w:w w:val="100"/>
        <w:sz w:val="21"/>
        <w:szCs w:val="21"/>
        <w:lang w:val="zh-CN" w:eastAsia="zh-CN" w:bidi="zh-CN"/>
      </w:rPr>
    </w:lvl>
    <w:lvl w:ilvl="2">
      <w:start w:val="1"/>
      <w:numFmt w:val="upperLetter"/>
      <w:lvlText w:val="%3."/>
      <w:lvlJc w:val="left"/>
      <w:pPr>
        <w:ind w:left="992" w:hanging="420"/>
        <w:jc w:val="left"/>
      </w:pPr>
      <w:rPr>
        <w:rFonts w:ascii="Times New Roman" w:eastAsia="Times New Roman" w:hAnsi="Times New Roman" w:cs="Times New Roman" w:hint="default"/>
        <w:spacing w:val="0"/>
        <w:w w:val="100"/>
        <w:sz w:val="21"/>
        <w:szCs w:val="21"/>
        <w:lang w:val="zh-CN" w:eastAsia="zh-CN" w:bidi="zh-CN"/>
      </w:rPr>
    </w:lvl>
    <w:lvl w:ilvl="3">
      <w:start w:val="1"/>
      <w:numFmt w:val="decimal"/>
      <w:lvlText w:val="%4."/>
      <w:lvlJc w:val="left"/>
      <w:pPr>
        <w:ind w:left="946" w:hanging="360"/>
        <w:jc w:val="left"/>
      </w:pPr>
      <w:rPr>
        <w:rFonts w:ascii="Times New Roman" w:eastAsia="Times New Roman" w:hAnsi="Times New Roman" w:cs="Times New Roman" w:hint="default"/>
        <w:w w:val="100"/>
        <w:sz w:val="21"/>
        <w:szCs w:val="21"/>
        <w:lang w:val="zh-CN" w:eastAsia="zh-CN" w:bidi="zh-CN"/>
      </w:rPr>
    </w:lvl>
    <w:lvl w:ilvl="4">
      <w:start w:val="0"/>
      <w:numFmt w:val="bullet"/>
      <w:lvlText w:val="•"/>
      <w:lvlJc w:val="left"/>
      <w:pPr>
        <w:ind w:left="720" w:hanging="360"/>
      </w:pPr>
      <w:rPr>
        <w:rFonts w:hint="default"/>
        <w:lang w:val="zh-CN" w:eastAsia="zh-CN" w:bidi="zh-CN"/>
      </w:rPr>
    </w:lvl>
    <w:lvl w:ilvl="5">
      <w:start w:val="0"/>
      <w:numFmt w:val="bullet"/>
      <w:lvlText w:val="•"/>
      <w:lvlJc w:val="left"/>
      <w:pPr>
        <w:ind w:left="880" w:hanging="360"/>
      </w:pPr>
      <w:rPr>
        <w:rFonts w:hint="default"/>
        <w:lang w:val="zh-CN" w:eastAsia="zh-CN" w:bidi="zh-CN"/>
      </w:rPr>
    </w:lvl>
    <w:lvl w:ilvl="6">
      <w:start w:val="0"/>
      <w:numFmt w:val="bullet"/>
      <w:lvlText w:val="•"/>
      <w:lvlJc w:val="left"/>
      <w:pPr>
        <w:ind w:left="940" w:hanging="360"/>
      </w:pPr>
      <w:rPr>
        <w:rFonts w:hint="default"/>
        <w:lang w:val="zh-CN" w:eastAsia="zh-CN" w:bidi="zh-CN"/>
      </w:rPr>
    </w:lvl>
    <w:lvl w:ilvl="7">
      <w:start w:val="0"/>
      <w:numFmt w:val="bullet"/>
      <w:lvlText w:val="•"/>
      <w:lvlJc w:val="left"/>
      <w:pPr>
        <w:ind w:left="1000" w:hanging="360"/>
      </w:pPr>
      <w:rPr>
        <w:rFonts w:hint="default"/>
        <w:lang w:val="zh-CN" w:eastAsia="zh-CN" w:bidi="zh-CN"/>
      </w:rPr>
    </w:lvl>
    <w:lvl w:ilvl="8">
      <w:start w:val="0"/>
      <w:numFmt w:val="bullet"/>
      <w:lvlText w:val="•"/>
      <w:lvlJc w:val="left"/>
      <w:pPr>
        <w:ind w:left="3704" w:hanging="360"/>
      </w:pPr>
      <w:rPr>
        <w:rFonts w:hint="default"/>
        <w:lang w:val="zh-CN" w:eastAsia="zh-CN" w:bidi="zh-CN"/>
      </w:rPr>
    </w:lvl>
  </w:abstractNum>
  <w:abstractNum w:abstractNumId="1">
    <w:nsid w:val="0053208E"/>
    <w:multiLevelType w:val="multilevel"/>
    <w:tmpl w:val="0053208E"/>
    <w:lvl w:ilvl="0">
      <w:start w:val="1"/>
      <w:numFmt w:val="decimal"/>
      <w:lvlText w:val="%1."/>
      <w:lvlJc w:val="left"/>
      <w:pPr>
        <w:ind w:left="311" w:hanging="160"/>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1199" w:hanging="160"/>
      </w:pPr>
      <w:rPr>
        <w:rFonts w:hint="default"/>
        <w:lang w:val="zh-CN" w:eastAsia="zh-CN" w:bidi="zh-CN"/>
      </w:rPr>
    </w:lvl>
    <w:lvl w:ilvl="2">
      <w:start w:val="0"/>
      <w:numFmt w:val="bullet"/>
      <w:lvlText w:val="•"/>
      <w:lvlJc w:val="left"/>
      <w:pPr>
        <w:ind w:left="2078" w:hanging="160"/>
      </w:pPr>
      <w:rPr>
        <w:rFonts w:hint="default"/>
        <w:lang w:val="zh-CN" w:eastAsia="zh-CN" w:bidi="zh-CN"/>
      </w:rPr>
    </w:lvl>
    <w:lvl w:ilvl="3">
      <w:start w:val="0"/>
      <w:numFmt w:val="bullet"/>
      <w:lvlText w:val="•"/>
      <w:lvlJc w:val="left"/>
      <w:pPr>
        <w:ind w:left="2957" w:hanging="160"/>
      </w:pPr>
      <w:rPr>
        <w:rFonts w:hint="default"/>
        <w:lang w:val="zh-CN" w:eastAsia="zh-CN" w:bidi="zh-CN"/>
      </w:rPr>
    </w:lvl>
    <w:lvl w:ilvl="4">
      <w:start w:val="0"/>
      <w:numFmt w:val="bullet"/>
      <w:lvlText w:val="•"/>
      <w:lvlJc w:val="left"/>
      <w:pPr>
        <w:ind w:left="3837" w:hanging="160"/>
      </w:pPr>
      <w:rPr>
        <w:rFonts w:hint="default"/>
        <w:lang w:val="zh-CN" w:eastAsia="zh-CN" w:bidi="zh-CN"/>
      </w:rPr>
    </w:lvl>
    <w:lvl w:ilvl="5">
      <w:start w:val="0"/>
      <w:numFmt w:val="bullet"/>
      <w:lvlText w:val="•"/>
      <w:lvlJc w:val="left"/>
      <w:pPr>
        <w:ind w:left="4716" w:hanging="160"/>
      </w:pPr>
      <w:rPr>
        <w:rFonts w:hint="default"/>
        <w:lang w:val="zh-CN" w:eastAsia="zh-CN" w:bidi="zh-CN"/>
      </w:rPr>
    </w:lvl>
    <w:lvl w:ilvl="6">
      <w:start w:val="0"/>
      <w:numFmt w:val="bullet"/>
      <w:lvlText w:val="•"/>
      <w:lvlJc w:val="left"/>
      <w:pPr>
        <w:ind w:left="5595" w:hanging="160"/>
      </w:pPr>
      <w:rPr>
        <w:rFonts w:hint="default"/>
        <w:lang w:val="zh-CN" w:eastAsia="zh-CN" w:bidi="zh-CN"/>
      </w:rPr>
    </w:lvl>
    <w:lvl w:ilvl="7">
      <w:start w:val="0"/>
      <w:numFmt w:val="bullet"/>
      <w:lvlText w:val="•"/>
      <w:lvlJc w:val="left"/>
      <w:pPr>
        <w:ind w:left="6474" w:hanging="160"/>
      </w:pPr>
      <w:rPr>
        <w:rFonts w:hint="default"/>
        <w:lang w:val="zh-CN" w:eastAsia="zh-CN" w:bidi="zh-CN"/>
      </w:rPr>
    </w:lvl>
    <w:lvl w:ilvl="8">
      <w:start w:val="0"/>
      <w:numFmt w:val="bullet"/>
      <w:lvlText w:val="•"/>
      <w:lvlJc w:val="left"/>
      <w:pPr>
        <w:ind w:left="7354" w:hanging="160"/>
      </w:pPr>
      <w:rPr>
        <w:rFonts w:hint="default"/>
        <w:lang w:val="zh-CN" w:eastAsia="zh-CN" w:bidi="zh-CN"/>
      </w:rPr>
    </w:lvl>
  </w:abstractNum>
  <w:abstractNum w:abstractNumId="2">
    <w:nsid w:val="59ADCABA"/>
    <w:multiLevelType w:val="multilevel"/>
    <w:tmpl w:val="59ADCABA"/>
    <w:lvl w:ilvl="0">
      <w:start w:val="3"/>
      <w:numFmt w:val="decimal"/>
      <w:lvlText w:val="%1."/>
      <w:lvlJc w:val="left"/>
      <w:pPr>
        <w:ind w:left="416" w:hanging="265"/>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1289" w:hanging="265"/>
      </w:pPr>
      <w:rPr>
        <w:rFonts w:hint="default"/>
        <w:lang w:val="zh-CN" w:eastAsia="zh-CN" w:bidi="zh-CN"/>
      </w:rPr>
    </w:lvl>
    <w:lvl w:ilvl="2">
      <w:start w:val="0"/>
      <w:numFmt w:val="bullet"/>
      <w:lvlText w:val="•"/>
      <w:lvlJc w:val="left"/>
      <w:pPr>
        <w:ind w:left="2158" w:hanging="265"/>
      </w:pPr>
      <w:rPr>
        <w:rFonts w:hint="default"/>
        <w:lang w:val="zh-CN" w:eastAsia="zh-CN" w:bidi="zh-CN"/>
      </w:rPr>
    </w:lvl>
    <w:lvl w:ilvl="3">
      <w:start w:val="0"/>
      <w:numFmt w:val="bullet"/>
      <w:lvlText w:val="•"/>
      <w:lvlJc w:val="left"/>
      <w:pPr>
        <w:ind w:left="3027" w:hanging="265"/>
      </w:pPr>
      <w:rPr>
        <w:rFonts w:hint="default"/>
        <w:lang w:val="zh-CN" w:eastAsia="zh-CN" w:bidi="zh-CN"/>
      </w:rPr>
    </w:lvl>
    <w:lvl w:ilvl="4">
      <w:start w:val="0"/>
      <w:numFmt w:val="bullet"/>
      <w:lvlText w:val="•"/>
      <w:lvlJc w:val="left"/>
      <w:pPr>
        <w:ind w:left="3897" w:hanging="265"/>
      </w:pPr>
      <w:rPr>
        <w:rFonts w:hint="default"/>
        <w:lang w:val="zh-CN" w:eastAsia="zh-CN" w:bidi="zh-CN"/>
      </w:rPr>
    </w:lvl>
    <w:lvl w:ilvl="5">
      <w:start w:val="0"/>
      <w:numFmt w:val="bullet"/>
      <w:lvlText w:val="•"/>
      <w:lvlJc w:val="left"/>
      <w:pPr>
        <w:ind w:left="4766" w:hanging="265"/>
      </w:pPr>
      <w:rPr>
        <w:rFonts w:hint="default"/>
        <w:lang w:val="zh-CN" w:eastAsia="zh-CN" w:bidi="zh-CN"/>
      </w:rPr>
    </w:lvl>
    <w:lvl w:ilvl="6">
      <w:start w:val="0"/>
      <w:numFmt w:val="bullet"/>
      <w:lvlText w:val="•"/>
      <w:lvlJc w:val="left"/>
      <w:pPr>
        <w:ind w:left="5635" w:hanging="265"/>
      </w:pPr>
      <w:rPr>
        <w:rFonts w:hint="default"/>
        <w:lang w:val="zh-CN" w:eastAsia="zh-CN" w:bidi="zh-CN"/>
      </w:rPr>
    </w:lvl>
    <w:lvl w:ilvl="7">
      <w:start w:val="0"/>
      <w:numFmt w:val="bullet"/>
      <w:lvlText w:val="•"/>
      <w:lvlJc w:val="left"/>
      <w:pPr>
        <w:ind w:left="6504" w:hanging="265"/>
      </w:pPr>
      <w:rPr>
        <w:rFonts w:hint="default"/>
        <w:lang w:val="zh-CN" w:eastAsia="zh-CN" w:bidi="zh-CN"/>
      </w:rPr>
    </w:lvl>
    <w:lvl w:ilvl="8">
      <w:start w:val="0"/>
      <w:numFmt w:val="bullet"/>
      <w:lvlText w:val="•"/>
      <w:lvlJc w:val="left"/>
      <w:pPr>
        <w:ind w:left="7374" w:hanging="265"/>
      </w:pPr>
      <w:rPr>
        <w:rFonts w:hint="default"/>
        <w:lang w:val="zh-CN" w:eastAsia="zh-CN" w:bidi="zh-C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8521A2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0">
    <w:lsdException w:name="Normal" w:semiHidden="0" w:uiPriority="1" w:unhideWhenUsed="0" w:qFormat="1"/>
    <w:lsdException w:name="heading 1" w:semiHidden="0" w:uiPriority="1" w:unhideWhenUsed="0" w:qFormat="1"/>
    <w:lsdException w:name="heading 2" w:semiHidden="0" w:uiPriority="1"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Times New Roman" w:eastAsia="Times New Roman" w:hAnsi="Times New Roman" w:cs="Times New Roman"/>
      <w:sz w:val="22"/>
      <w:szCs w:val="22"/>
      <w:lang w:val="zh-CN" w:eastAsia="zh-CN" w:bidi="zh-CN"/>
    </w:rPr>
  </w:style>
  <w:style w:type="paragraph" w:styleId="Heading1">
    <w:name w:val="heading 1"/>
    <w:basedOn w:val="Normal"/>
    <w:next w:val="Normal"/>
    <w:uiPriority w:val="1"/>
    <w:qFormat/>
    <w:pPr>
      <w:spacing w:before="70"/>
      <w:ind w:left="151"/>
      <w:outlineLvl w:val="1"/>
    </w:pPr>
    <w:rPr>
      <w:rFonts w:ascii="宋体" w:eastAsia="宋体" w:hAnsi="宋体" w:cs="宋体"/>
      <w:b/>
      <w:bCs/>
      <w:sz w:val="28"/>
      <w:szCs w:val="28"/>
      <w:lang w:val="zh-CN" w:eastAsia="zh-CN" w:bidi="zh-CN"/>
    </w:rPr>
  </w:style>
  <w:style w:type="paragraph" w:styleId="Heading2">
    <w:name w:val="heading 2"/>
    <w:basedOn w:val="Normal"/>
    <w:next w:val="Normal"/>
    <w:uiPriority w:val="1"/>
    <w:qFormat/>
    <w:pPr>
      <w:spacing w:before="71"/>
      <w:jc w:val="center"/>
      <w:outlineLvl w:val="2"/>
    </w:pPr>
    <w:rPr>
      <w:rFonts w:ascii="宋体" w:eastAsia="宋体" w:hAnsi="宋体" w:cs="宋体"/>
      <w:b/>
      <w:bCs/>
      <w:sz w:val="21"/>
      <w:szCs w:val="21"/>
      <w:lang w:val="zh-CN" w:eastAsia="zh-CN" w:bidi="zh-CN"/>
    </w:rPr>
  </w:style>
  <w:style w:type="character" w:default="1" w:styleId="DefaultParagraphFont">
    <w:name w:val="Default Paragraph Font"/>
    <w:uiPriority w:val="1"/>
    <w:semiHidden/>
    <w:unhideWhenUsed/>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pPr>
      <w:spacing w:before="71"/>
      <w:ind w:left="152"/>
    </w:pPr>
    <w:rPr>
      <w:rFonts w:ascii="Times New Roman" w:eastAsia="Times New Roman" w:hAnsi="Times New Roman" w:cs="Times New Roman"/>
      <w:sz w:val="21"/>
      <w:szCs w:val="21"/>
      <w:lang w:val="zh-CN" w:eastAsia="zh-CN" w:bidi="zh-CN"/>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spacing w:before="71"/>
      <w:ind w:left="463" w:hanging="312"/>
    </w:pPr>
    <w:rPr>
      <w:rFonts w:ascii="Times New Roman" w:eastAsia="Times New Roman" w:hAnsi="Times New Roman" w:cs="Times New Roman"/>
      <w:lang w:val="zh-CN" w:eastAsia="zh-CN" w:bidi="zh-CN"/>
    </w:rPr>
  </w:style>
  <w:style w:type="paragraph" w:customStyle="1" w:styleId="TableParagraph">
    <w:name w:val="Table Paragraph"/>
    <w:basedOn w:val="Normal"/>
    <w:uiPriority w:val="1"/>
    <w:qFormat/>
    <w:pPr>
      <w:spacing w:before="24"/>
      <w:ind w:left="50"/>
    </w:pPr>
    <w:rPr>
      <w:rFonts w:ascii="Times New Roman" w:eastAsia="Times New Roman" w:hAnsi="Times New Roman" w:cs="Times New Roman"/>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header" Target="header1.xml" /><Relationship Id="rId7" Type="http://schemas.openxmlformats.org/officeDocument/2006/relationships/hyperlink" Target="https://www.mirror.co.uk/travel/europe/spain-lift-restrictions-uk-travellers-23781501" TargetMode="Externa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浙江省名校新高考研究联盟2012届高三第一次联考</dc:title>
  <dc:creator>Lenovo User</dc:creator>
  <cp:lastModifiedBy>学大 项</cp:lastModifiedBy>
  <cp:revision>0</cp:revision>
  <dcterms:created xsi:type="dcterms:W3CDTF">2021-05-21T09:01:00Z</dcterms:created>
  <dcterms:modified xsi:type="dcterms:W3CDTF">2021-05-21T09:04:21Z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