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179"/>
        </w:tabs>
        <w:spacing w:before="83"/>
        <w:ind w:left="14" w:right="0" w:firstLine="0"/>
        <w:jc w:val="center"/>
        <w:rPr>
          <w:sz w:val="20"/>
        </w:rPr>
      </w:pPr>
      <w:r>
        <w:rPr>
          <w:rFonts w:hint="eastAsia" w:ascii="宋体" w:hAnsi="宋体" w:eastAsia="宋体"/>
          <w:sz w:val="18"/>
        </w:rPr>
        <w:t>参照秘密级管理★启用前</w:t>
      </w:r>
      <w:r>
        <w:rPr>
          <w:rFonts w:hint="eastAsia" w:ascii="宋体" w:hAnsi="宋体" w:eastAsia="宋体"/>
          <w:sz w:val="18"/>
        </w:rPr>
        <w:tab/>
      </w:r>
      <w:r>
        <w:rPr>
          <w:rFonts w:hint="eastAsia" w:ascii="宋体" w:hAnsi="宋体" w:eastAsia="宋体"/>
          <w:position w:val="1"/>
          <w:sz w:val="18"/>
        </w:rPr>
        <w:t>试卷类型:</w:t>
      </w:r>
      <w:r>
        <w:rPr>
          <w:position w:val="1"/>
          <w:sz w:val="20"/>
        </w:rPr>
        <w:t>A</w:t>
      </w:r>
    </w:p>
    <w:p>
      <w:pPr>
        <w:spacing w:before="132"/>
        <w:ind w:left="14" w:right="38" w:firstLine="0"/>
        <w:jc w:val="center"/>
        <w:rPr>
          <w:rFonts w:hint="eastAsia" w:ascii="宋体" w:eastAsia="宋体"/>
          <w:sz w:val="24"/>
        </w:rPr>
      </w:pPr>
      <w:r>
        <w:rPr>
          <w:sz w:val="26"/>
        </w:rPr>
        <w:t>2022</w:t>
      </w:r>
      <w:r>
        <w:rPr>
          <w:rFonts w:hint="eastAsia" w:ascii="宋体" w:eastAsia="宋体"/>
          <w:w w:val="90"/>
          <w:sz w:val="24"/>
        </w:rPr>
        <w:t>〜</w:t>
      </w:r>
      <w:r>
        <w:rPr>
          <w:sz w:val="26"/>
        </w:rPr>
        <w:t>2023</w:t>
      </w:r>
      <w:r>
        <w:rPr>
          <w:rFonts w:hint="eastAsia" w:ascii="宋体" w:eastAsia="宋体"/>
          <w:sz w:val="24"/>
        </w:rPr>
        <w:t>学年高中教学质量检测</w:t>
      </w:r>
    </w:p>
    <w:p>
      <w:pPr>
        <w:tabs>
          <w:tab w:val="right" w:pos="7280"/>
        </w:tabs>
        <w:spacing w:before="252"/>
        <w:ind w:left="2610" w:right="0" w:firstLine="0"/>
        <w:jc w:val="left"/>
        <w:rPr>
          <w:sz w:val="19"/>
        </w:rPr>
      </w:pPr>
      <w:r>
        <w:rPr>
          <w:rFonts w:hint="eastAsia" w:ascii="宋体" w:eastAsia="宋体"/>
          <w:sz w:val="34"/>
        </w:rPr>
        <w:t>高二英语试题</w:t>
      </w:r>
      <w:r>
        <w:rPr>
          <w:sz w:val="34"/>
        </w:rPr>
        <w:tab/>
      </w:r>
      <w:r>
        <w:rPr>
          <w:sz w:val="19"/>
        </w:rPr>
        <w:t>2023.</w:t>
      </w:r>
      <w:r>
        <w:rPr>
          <w:spacing w:val="1"/>
          <w:sz w:val="19"/>
        </w:rPr>
        <w:t xml:space="preserve"> </w:t>
      </w:r>
      <w:r>
        <w:rPr>
          <w:sz w:val="19"/>
        </w:rPr>
        <w:t>07</w:t>
      </w:r>
    </w:p>
    <w:p>
      <w:pPr>
        <w:spacing w:before="109"/>
        <w:ind w:left="124" w:right="0" w:firstLine="0"/>
        <w:jc w:val="left"/>
        <w:rPr>
          <w:rFonts w:hint="eastAsia" w:ascii="宋体" w:eastAsia="宋体"/>
          <w:sz w:val="18"/>
        </w:rPr>
      </w:pPr>
      <w:r>
        <w:rPr>
          <w:rFonts w:hint="eastAsia" w:ascii="宋体" w:eastAsia="宋体"/>
          <w:sz w:val="18"/>
        </w:rPr>
        <w:t>注意事项：</w:t>
      </w:r>
    </w:p>
    <w:p>
      <w:pPr>
        <w:pStyle w:val="6"/>
        <w:numPr>
          <w:ilvl w:val="0"/>
          <w:numId w:val="1"/>
        </w:numPr>
        <w:tabs>
          <w:tab w:val="left" w:pos="670"/>
        </w:tabs>
        <w:spacing w:before="50" w:after="0" w:line="240" w:lineRule="auto"/>
        <w:ind w:left="670" w:right="0" w:hanging="171"/>
        <w:jc w:val="left"/>
        <w:rPr>
          <w:rFonts w:hint="eastAsia" w:ascii="宋体" w:eastAsia="宋体"/>
          <w:sz w:val="18"/>
        </w:rPr>
      </w:pPr>
      <w:r>
        <w:rPr>
          <w:rFonts w:hint="eastAsia" w:ascii="宋体" w:eastAsia="宋体"/>
          <w:sz w:val="18"/>
        </w:rPr>
        <w:t>答题前，考生务必将自己的姓名、准考证号等填写在答题卡上。</w:t>
      </w:r>
    </w:p>
    <w:p>
      <w:pPr>
        <w:pStyle w:val="6"/>
        <w:numPr>
          <w:ilvl w:val="0"/>
          <w:numId w:val="1"/>
        </w:numPr>
        <w:tabs>
          <w:tab w:val="left" w:pos="690"/>
        </w:tabs>
        <w:spacing w:before="79" w:after="0" w:line="240" w:lineRule="auto"/>
        <w:ind w:left="690" w:right="0" w:hanging="201"/>
        <w:jc w:val="left"/>
        <w:rPr>
          <w:rFonts w:hint="eastAsia" w:ascii="宋体" w:eastAsia="宋体"/>
          <w:sz w:val="18"/>
        </w:rPr>
      </w:pPr>
      <w:r>
        <w:rPr>
          <w:rFonts w:hint="eastAsia" w:ascii="宋体" w:eastAsia="宋体"/>
          <w:sz w:val="18"/>
        </w:rPr>
        <w:t xml:space="preserve">回答选择题时，选出每小题答案后，用铅笔把答题卡上对应题目的答案标号涂黑。 </w:t>
      </w:r>
    </w:p>
    <w:p>
      <w:pPr>
        <w:spacing w:before="90"/>
        <w:ind w:left="124" w:right="0" w:firstLine="0"/>
        <w:jc w:val="both"/>
        <w:rPr>
          <w:rFonts w:hint="eastAsia" w:ascii="宋体" w:eastAsia="宋体"/>
          <w:sz w:val="18"/>
        </w:rPr>
      </w:pPr>
      <w:r>
        <w:br w:type="column"/>
      </w:r>
      <w:r>
        <w:rPr>
          <w:rFonts w:hint="eastAsia" w:ascii="宋体" w:eastAsia="宋体"/>
          <w:sz w:val="18"/>
        </w:rPr>
        <w:t>第二节（共</w:t>
      </w:r>
      <w:r>
        <w:rPr>
          <w:sz w:val="19"/>
        </w:rPr>
        <w:t>15</w:t>
      </w:r>
      <w:r>
        <w:rPr>
          <w:rFonts w:hint="eastAsia" w:ascii="宋体" w:eastAsia="宋体"/>
          <w:sz w:val="18"/>
        </w:rPr>
        <w:t>小题;每小题</w:t>
      </w:r>
      <w:r>
        <w:rPr>
          <w:sz w:val="19"/>
        </w:rPr>
        <w:t>1. 5</w:t>
      </w:r>
      <w:r>
        <w:rPr>
          <w:rFonts w:hint="eastAsia" w:ascii="宋体" w:eastAsia="宋体"/>
          <w:sz w:val="18"/>
        </w:rPr>
        <w:t>分，满分</w:t>
      </w:r>
      <w:r>
        <w:rPr>
          <w:sz w:val="19"/>
        </w:rPr>
        <w:t>22. 5</w:t>
      </w:r>
      <w:r>
        <w:rPr>
          <w:rFonts w:hint="eastAsia" w:ascii="宋体" w:eastAsia="宋体"/>
          <w:sz w:val="18"/>
        </w:rPr>
        <w:t>分）</w:t>
      </w:r>
    </w:p>
    <w:p>
      <w:pPr>
        <w:spacing w:before="64" w:line="314" w:lineRule="auto"/>
        <w:ind w:left="125" w:right="74" w:firstLine="375"/>
        <w:jc w:val="both"/>
        <w:rPr>
          <w:rFonts w:hint="eastAsia" w:ascii="宋体" w:eastAsia="宋体"/>
          <w:sz w:val="18"/>
        </w:rPr>
      </w:pPr>
      <w:r>
        <w:rPr>
          <w:rFonts w:hint="eastAsia" w:ascii="宋体" w:eastAsia="宋体"/>
          <w:sz w:val="18"/>
        </w:rPr>
        <w:t>听下面</w:t>
      </w:r>
      <w:r>
        <w:rPr>
          <w:sz w:val="19"/>
        </w:rPr>
        <w:t>5</w:t>
      </w:r>
      <w:r>
        <w:rPr>
          <w:rFonts w:hint="eastAsia" w:ascii="宋体" w:eastAsia="宋体"/>
          <w:sz w:val="18"/>
        </w:rPr>
        <w:t>段对话或独白。每段对话或独白后有几个小题，从题中所给的</w:t>
      </w:r>
      <w:r>
        <w:rPr>
          <w:sz w:val="19"/>
        </w:rPr>
        <w:t>A</w:t>
      </w:r>
      <w:r>
        <w:rPr>
          <w:rFonts w:hint="eastAsia" w:ascii="宋体" w:eastAsia="宋体"/>
          <w:sz w:val="18"/>
        </w:rPr>
        <w:t>、</w:t>
      </w:r>
      <w:r>
        <w:rPr>
          <w:sz w:val="19"/>
        </w:rPr>
        <w:t>B</w:t>
      </w:r>
      <w:r>
        <w:rPr>
          <w:rFonts w:hint="eastAsia" w:ascii="宋体" w:eastAsia="宋体"/>
          <w:sz w:val="18"/>
        </w:rPr>
        <w:t>、</w:t>
      </w:r>
      <w:r>
        <w:rPr>
          <w:sz w:val="19"/>
        </w:rPr>
        <w:t>C</w:t>
      </w:r>
      <w:r>
        <w:rPr>
          <w:rFonts w:hint="eastAsia" w:ascii="宋体" w:eastAsia="宋体"/>
          <w:sz w:val="18"/>
        </w:rPr>
        <w:t>三个选项中选出最佳选项。听每段对话或独白前，你将有时间阅读各个小题，每小题</w:t>
      </w:r>
      <w:r>
        <w:rPr>
          <w:sz w:val="19"/>
        </w:rPr>
        <w:t>5</w:t>
      </w:r>
      <w:r>
        <w:rPr>
          <w:rFonts w:hint="eastAsia" w:ascii="宋体" w:eastAsia="宋体"/>
          <w:sz w:val="18"/>
        </w:rPr>
        <w:t>秒钟;听完后，各小题将给出</w:t>
      </w:r>
      <w:r>
        <w:rPr>
          <w:sz w:val="19"/>
        </w:rPr>
        <w:t>5</w:t>
      </w:r>
      <w:r>
        <w:rPr>
          <w:rFonts w:hint="eastAsia" w:ascii="宋体" w:eastAsia="宋体"/>
          <w:sz w:val="18"/>
        </w:rPr>
        <w:t>秒钟的作答时间。每段对话或独白读两遍。</w:t>
      </w:r>
    </w:p>
    <w:p>
      <w:pPr>
        <w:spacing w:before="0" w:line="209" w:lineRule="exact"/>
        <w:ind w:left="500" w:right="0" w:firstLine="0"/>
        <w:jc w:val="left"/>
        <w:rPr>
          <w:rFonts w:hint="eastAsia" w:ascii="宋体" w:eastAsia="宋体"/>
          <w:sz w:val="18"/>
        </w:rPr>
      </w:pPr>
      <w:r>
        <w:rPr>
          <w:rFonts w:hint="eastAsia" w:ascii="宋体" w:eastAsia="宋体"/>
          <w:sz w:val="18"/>
        </w:rPr>
        <w:t>听第</w:t>
      </w:r>
      <w:r>
        <w:rPr>
          <w:sz w:val="19"/>
        </w:rPr>
        <w:t>6</w:t>
      </w:r>
      <w:r>
        <w:rPr>
          <w:rFonts w:hint="eastAsia" w:ascii="宋体" w:eastAsia="宋体"/>
          <w:sz w:val="18"/>
        </w:rPr>
        <w:t>段材料，回答第</w:t>
      </w:r>
      <w:r>
        <w:rPr>
          <w:sz w:val="19"/>
        </w:rPr>
        <w:t>6</w:t>
      </w:r>
      <w:r>
        <w:rPr>
          <w:rFonts w:hint="eastAsia" w:ascii="宋体" w:eastAsia="宋体"/>
          <w:sz w:val="18"/>
        </w:rPr>
        <w:t>、</w:t>
      </w:r>
      <w:r>
        <w:rPr>
          <w:sz w:val="19"/>
        </w:rPr>
        <w:t>7</w:t>
      </w:r>
      <w:r>
        <w:rPr>
          <w:rFonts w:hint="eastAsia" w:ascii="宋体" w:eastAsia="宋体"/>
          <w:sz w:val="18"/>
        </w:rPr>
        <w:t>题。</w:t>
      </w:r>
    </w:p>
    <w:p>
      <w:pPr>
        <w:pStyle w:val="6"/>
        <w:numPr>
          <w:ilvl w:val="0"/>
          <w:numId w:val="2"/>
        </w:numPr>
        <w:tabs>
          <w:tab w:val="left" w:pos="430"/>
        </w:tabs>
        <w:spacing w:before="72" w:after="0" w:line="240" w:lineRule="auto"/>
        <w:ind w:left="430" w:right="0" w:hanging="300"/>
        <w:jc w:val="left"/>
        <w:rPr>
          <w:sz w:val="19"/>
        </w:rPr>
      </w:pPr>
      <w:r>
        <w:rPr>
          <w:sz w:val="19"/>
        </w:rPr>
        <w:t>How did the woman feel about the</w:t>
      </w:r>
      <w:r>
        <w:rPr>
          <w:spacing w:val="-3"/>
          <w:sz w:val="19"/>
        </w:rPr>
        <w:t xml:space="preserve"> </w:t>
      </w:r>
      <w:r>
        <w:rPr>
          <w:sz w:val="19"/>
        </w:rPr>
        <w:t>weekend?</w:t>
      </w:r>
    </w:p>
    <w:p>
      <w:pPr>
        <w:pStyle w:val="6"/>
        <w:numPr>
          <w:ilvl w:val="1"/>
          <w:numId w:val="2"/>
        </w:numPr>
        <w:tabs>
          <w:tab w:val="left" w:pos="1034"/>
          <w:tab w:val="left" w:pos="1035"/>
          <w:tab w:val="left" w:pos="2324"/>
          <w:tab w:val="left" w:pos="4064"/>
        </w:tabs>
        <w:spacing w:before="82" w:after="0" w:line="240" w:lineRule="auto"/>
        <w:ind w:left="1035" w:right="0" w:hanging="720"/>
        <w:jc w:val="left"/>
        <w:rPr>
          <w:sz w:val="19"/>
        </w:rPr>
      </w:pPr>
      <w:r>
        <w:rPr>
          <w:sz w:val="19"/>
        </w:rPr>
        <w:t>Satisfied.</w:t>
      </w:r>
      <w:r>
        <w:rPr>
          <w:sz w:val="19"/>
        </w:rPr>
        <w:tab/>
      </w:r>
      <w:r>
        <w:rPr>
          <w:sz w:val="19"/>
        </w:rPr>
        <w:t>B.</w:t>
      </w:r>
      <w:r>
        <w:rPr>
          <w:spacing w:val="-1"/>
          <w:sz w:val="19"/>
        </w:rPr>
        <w:t xml:space="preserve"> </w:t>
      </w:r>
      <w:r>
        <w:rPr>
          <w:sz w:val="19"/>
        </w:rPr>
        <w:t>Bored.</w:t>
      </w:r>
      <w:r>
        <w:rPr>
          <w:sz w:val="19"/>
        </w:rPr>
        <w:tab/>
      </w:r>
      <w:r>
        <w:rPr>
          <w:sz w:val="19"/>
        </w:rPr>
        <w:t>C. Tired.</w:t>
      </w:r>
    </w:p>
    <w:p>
      <w:pPr>
        <w:pStyle w:val="6"/>
        <w:numPr>
          <w:ilvl w:val="0"/>
          <w:numId w:val="2"/>
        </w:numPr>
        <w:tabs>
          <w:tab w:val="left" w:pos="430"/>
        </w:tabs>
        <w:spacing w:before="76" w:after="0" w:line="240" w:lineRule="auto"/>
        <w:ind w:left="430" w:right="0" w:hanging="300"/>
        <w:jc w:val="left"/>
        <w:rPr>
          <w:sz w:val="19"/>
        </w:rPr>
      </w:pPr>
      <w:r>
        <w:rPr>
          <w:sz w:val="19"/>
        </w:rPr>
        <w:t>What is the relationship between the</w:t>
      </w:r>
      <w:r>
        <w:rPr>
          <w:spacing w:val="-5"/>
          <w:sz w:val="19"/>
        </w:rPr>
        <w:t xml:space="preserve"> </w:t>
      </w:r>
      <w:r>
        <w:rPr>
          <w:sz w:val="19"/>
        </w:rPr>
        <w:t>speakers?</w:t>
      </w:r>
    </w:p>
    <w:p>
      <w:pPr>
        <w:spacing w:after="0" w:line="240" w:lineRule="auto"/>
        <w:jc w:val="left"/>
        <w:rPr>
          <w:sz w:val="19"/>
        </w:rPr>
        <w:sectPr>
          <w:footerReference r:id="rId3" w:type="default"/>
          <w:footerReference r:id="rId4" w:type="even"/>
          <w:type w:val="continuous"/>
          <w:pgSz w:w="16840" w:h="11910" w:orient="landscape"/>
          <w:pgMar w:top="360" w:right="0" w:bottom="660" w:left="820" w:header="720" w:footer="464" w:gutter="0"/>
          <w:pgNumType w:start="1"/>
          <w:cols w:equalWidth="0" w:num="2">
            <w:col w:w="7356" w:space="1244"/>
            <w:col w:w="7420"/>
          </w:cols>
        </w:sectPr>
      </w:pPr>
    </w:p>
    <w:p>
      <w:pPr>
        <w:spacing w:before="85" w:line="312" w:lineRule="auto"/>
        <w:ind w:left="125" w:right="43" w:hanging="5"/>
        <w:jc w:val="left"/>
        <w:rPr>
          <w:rFonts w:hint="eastAsia" w:ascii="宋体" w:eastAsia="宋体"/>
          <w:sz w:val="18"/>
        </w:rPr>
      </w:pPr>
      <w:r>
        <w:rPr>
          <w:rFonts w:hint="eastAsia" w:ascii="宋体" w:eastAsia="宋体"/>
          <w:sz w:val="18"/>
        </w:rPr>
        <w:t>如需改动，用橡皮擦干净后，再选涂其他答案标号。回答非选择题时，将答案写在答题卡上。写在本试卷上无效。</w:t>
      </w:r>
    </w:p>
    <w:p>
      <w:pPr>
        <w:spacing w:before="10"/>
        <w:ind w:left="490" w:right="0" w:firstLine="0"/>
        <w:jc w:val="left"/>
        <w:rPr>
          <w:rFonts w:hint="eastAsia" w:ascii="宋体" w:eastAsia="宋体"/>
          <w:sz w:val="18"/>
        </w:rPr>
      </w:pPr>
      <w:r>
        <w:rPr>
          <w:sz w:val="19"/>
        </w:rPr>
        <w:t xml:space="preserve">3. </w:t>
      </w:r>
      <w:r>
        <w:rPr>
          <w:rFonts w:hint="eastAsia" w:ascii="宋体" w:eastAsia="宋体"/>
          <w:sz w:val="18"/>
        </w:rPr>
        <w:t>考试结束后，将本试卷和答题卡一并交回。</w:t>
      </w:r>
    </w:p>
    <w:p>
      <w:pPr>
        <w:pStyle w:val="2"/>
        <w:spacing w:before="3"/>
        <w:rPr>
          <w:rFonts w:ascii="宋体"/>
          <w:sz w:val="29"/>
        </w:rPr>
      </w:pPr>
    </w:p>
    <w:p>
      <w:pPr>
        <w:spacing w:before="0"/>
        <w:ind w:left="130" w:right="0" w:firstLine="0"/>
        <w:jc w:val="left"/>
        <w:rPr>
          <w:rFonts w:hint="eastAsia" w:ascii="宋体" w:eastAsia="宋体"/>
          <w:sz w:val="18"/>
        </w:rPr>
      </w:pPr>
      <w:r>
        <w:rPr>
          <w:rFonts w:hint="eastAsia" w:ascii="宋体" w:eastAsia="宋体"/>
          <w:sz w:val="18"/>
        </w:rPr>
        <w:t>第一部分 听力（共两节，满分</w:t>
      </w:r>
      <w:r>
        <w:rPr>
          <w:sz w:val="19"/>
        </w:rPr>
        <w:t>30</w:t>
      </w:r>
      <w:r>
        <w:rPr>
          <w:rFonts w:hint="eastAsia" w:ascii="宋体" w:eastAsia="宋体"/>
          <w:sz w:val="18"/>
        </w:rPr>
        <w:t>分）</w:t>
      </w:r>
    </w:p>
    <w:p>
      <w:pPr>
        <w:spacing w:before="94" w:line="321" w:lineRule="auto"/>
        <w:ind w:left="120" w:right="38" w:firstLine="0"/>
        <w:jc w:val="left"/>
        <w:rPr>
          <w:rFonts w:hint="eastAsia" w:ascii="宋体" w:eastAsia="宋体"/>
          <w:sz w:val="18"/>
        </w:rPr>
      </w:pPr>
      <w:r>
        <w:rPr>
          <w:rFonts w:hint="eastAsia" w:ascii="宋体" w:eastAsia="宋体"/>
          <w:sz w:val="18"/>
        </w:rPr>
        <w:t>做题时，先将答案标在试卷上。录音内容结束后，你将有两分钟的时间将试卷上的答案转涂到答题卡上。</w:t>
      </w:r>
    </w:p>
    <w:p>
      <w:pPr>
        <w:spacing w:before="0" w:line="213" w:lineRule="exact"/>
        <w:ind w:left="120" w:right="0" w:firstLine="0"/>
        <w:jc w:val="left"/>
        <w:rPr>
          <w:rFonts w:hint="eastAsia" w:ascii="宋体" w:eastAsia="宋体"/>
          <w:sz w:val="18"/>
        </w:rPr>
      </w:pPr>
      <w:r>
        <w:rPr>
          <w:rFonts w:hint="eastAsia" w:ascii="宋体" w:eastAsia="宋体"/>
          <w:sz w:val="18"/>
        </w:rPr>
        <w:t>第一节（共</w:t>
      </w:r>
      <w:r>
        <w:rPr>
          <w:sz w:val="19"/>
        </w:rPr>
        <w:t>5</w:t>
      </w:r>
      <w:r>
        <w:rPr>
          <w:rFonts w:hint="eastAsia" w:ascii="宋体" w:eastAsia="宋体"/>
          <w:sz w:val="18"/>
        </w:rPr>
        <w:t>小题;每小题</w:t>
      </w:r>
      <w:r>
        <w:rPr>
          <w:sz w:val="19"/>
        </w:rPr>
        <w:t>1. 5</w:t>
      </w:r>
      <w:r>
        <w:rPr>
          <w:rFonts w:hint="eastAsia" w:ascii="宋体" w:eastAsia="宋体"/>
          <w:sz w:val="18"/>
        </w:rPr>
        <w:t>分，满分</w:t>
      </w:r>
      <w:r>
        <w:rPr>
          <w:sz w:val="19"/>
        </w:rPr>
        <w:t>7. 5</w:t>
      </w:r>
      <w:r>
        <w:rPr>
          <w:rFonts w:hint="eastAsia" w:ascii="宋体" w:eastAsia="宋体"/>
          <w:sz w:val="18"/>
        </w:rPr>
        <w:t>分）</w:t>
      </w:r>
    </w:p>
    <w:p>
      <w:pPr>
        <w:spacing w:before="85" w:line="331" w:lineRule="auto"/>
        <w:ind w:left="120" w:right="38" w:firstLine="375"/>
        <w:jc w:val="both"/>
        <w:rPr>
          <w:rFonts w:hint="eastAsia" w:ascii="宋体" w:eastAsia="宋体"/>
          <w:sz w:val="18"/>
        </w:rPr>
      </w:pPr>
      <w:r>
        <w:rPr>
          <w:rFonts w:hint="eastAsia" w:ascii="宋体" w:eastAsia="宋体"/>
          <w:sz w:val="18"/>
        </w:rPr>
        <w:t>听下面</w:t>
      </w:r>
      <w:r>
        <w:rPr>
          <w:sz w:val="19"/>
        </w:rPr>
        <w:t>5</w:t>
      </w:r>
      <w:r>
        <w:rPr>
          <w:rFonts w:hint="eastAsia" w:ascii="宋体" w:eastAsia="宋体"/>
          <w:sz w:val="18"/>
        </w:rPr>
        <w:t>段对话。每段对话后有一个小题，从题中所给的</w:t>
      </w:r>
      <w:r>
        <w:rPr>
          <w:sz w:val="19"/>
        </w:rPr>
        <w:t>A</w:t>
      </w:r>
      <w:r>
        <w:rPr>
          <w:rFonts w:hint="eastAsia" w:ascii="宋体" w:eastAsia="宋体"/>
          <w:sz w:val="18"/>
        </w:rPr>
        <w:t>、</w:t>
      </w:r>
      <w:r>
        <w:rPr>
          <w:sz w:val="19"/>
        </w:rPr>
        <w:t>B</w:t>
      </w:r>
      <w:r>
        <w:rPr>
          <w:rFonts w:hint="eastAsia" w:ascii="宋体" w:eastAsia="宋体"/>
          <w:sz w:val="18"/>
        </w:rPr>
        <w:t>、</w:t>
      </w:r>
      <w:r>
        <w:rPr>
          <w:sz w:val="19"/>
        </w:rPr>
        <w:t>C</w:t>
      </w:r>
      <w:r>
        <w:rPr>
          <w:rFonts w:hint="eastAsia" w:ascii="宋体" w:eastAsia="宋体"/>
          <w:sz w:val="18"/>
        </w:rPr>
        <w:t>三个选项中选出最佳选项，并标在试卷的相应位置。听完每段对话后，你都有</w:t>
      </w:r>
      <w:r>
        <w:rPr>
          <w:sz w:val="19"/>
        </w:rPr>
        <w:t>10</w:t>
      </w:r>
      <w:r>
        <w:rPr>
          <w:rFonts w:hint="eastAsia" w:ascii="宋体" w:eastAsia="宋体"/>
          <w:sz w:val="18"/>
        </w:rPr>
        <w:t>秒钟的时间来回答有关小题和阅读下一小题。每段对话仅读一遍。</w:t>
      </w:r>
    </w:p>
    <w:p>
      <w:pPr>
        <w:pStyle w:val="6"/>
        <w:numPr>
          <w:ilvl w:val="0"/>
          <w:numId w:val="3"/>
        </w:numPr>
        <w:tabs>
          <w:tab w:val="left" w:pos="305"/>
        </w:tabs>
        <w:spacing w:before="0" w:after="0" w:line="186" w:lineRule="exact"/>
        <w:ind w:left="305" w:right="0" w:hanging="175"/>
        <w:jc w:val="left"/>
        <w:rPr>
          <w:sz w:val="19"/>
        </w:rPr>
      </w:pPr>
      <w:r>
        <w:rPr>
          <w:sz w:val="19"/>
        </w:rPr>
        <w:t>Where will the man probably meet the woman</w:t>
      </w:r>
      <w:r>
        <w:rPr>
          <w:spacing w:val="-6"/>
          <w:sz w:val="19"/>
        </w:rPr>
        <w:t xml:space="preserve"> </w:t>
      </w:r>
      <w:r>
        <w:rPr>
          <w:sz w:val="19"/>
        </w:rPr>
        <w:t>tomorrow?</w:t>
      </w:r>
    </w:p>
    <w:p>
      <w:pPr>
        <w:pStyle w:val="6"/>
        <w:numPr>
          <w:ilvl w:val="1"/>
          <w:numId w:val="3"/>
        </w:numPr>
        <w:tabs>
          <w:tab w:val="left" w:pos="535"/>
        </w:tabs>
        <w:spacing w:before="91" w:after="0" w:line="240" w:lineRule="auto"/>
        <w:ind w:left="535" w:right="0" w:hanging="230"/>
        <w:jc w:val="left"/>
        <w:rPr>
          <w:sz w:val="19"/>
        </w:rPr>
      </w:pPr>
      <w:r>
        <w:rPr>
          <w:sz w:val="19"/>
        </w:rPr>
        <w:t>At the</w:t>
      </w:r>
      <w:r>
        <w:rPr>
          <w:spacing w:val="-1"/>
          <w:sz w:val="19"/>
        </w:rPr>
        <w:t xml:space="preserve"> </w:t>
      </w:r>
      <w:r>
        <w:rPr>
          <w:sz w:val="19"/>
        </w:rPr>
        <w:t>library.</w:t>
      </w:r>
    </w:p>
    <w:p>
      <w:pPr>
        <w:pStyle w:val="6"/>
        <w:numPr>
          <w:ilvl w:val="1"/>
          <w:numId w:val="3"/>
        </w:numPr>
        <w:tabs>
          <w:tab w:val="left" w:pos="515"/>
        </w:tabs>
        <w:spacing w:before="92" w:after="0" w:line="240" w:lineRule="auto"/>
        <w:ind w:left="515" w:right="0" w:hanging="210"/>
        <w:jc w:val="left"/>
        <w:rPr>
          <w:sz w:val="19"/>
        </w:rPr>
      </w:pPr>
      <w:r>
        <w:rPr>
          <w:sz w:val="19"/>
        </w:rPr>
        <w:t>On the basketball</w:t>
      </w:r>
      <w:r>
        <w:rPr>
          <w:spacing w:val="-3"/>
          <w:sz w:val="19"/>
        </w:rPr>
        <w:t xml:space="preserve"> </w:t>
      </w:r>
      <w:r>
        <w:rPr>
          <w:sz w:val="19"/>
        </w:rPr>
        <w:t>court.</w:t>
      </w:r>
    </w:p>
    <w:p>
      <w:pPr>
        <w:pStyle w:val="6"/>
        <w:numPr>
          <w:ilvl w:val="1"/>
          <w:numId w:val="3"/>
        </w:numPr>
        <w:tabs>
          <w:tab w:val="left" w:pos="515"/>
        </w:tabs>
        <w:spacing w:before="91" w:after="0" w:line="240" w:lineRule="auto"/>
        <w:ind w:left="515" w:right="0" w:hanging="210"/>
        <w:jc w:val="left"/>
        <w:rPr>
          <w:sz w:val="19"/>
        </w:rPr>
      </w:pPr>
      <w:r>
        <w:rPr>
          <w:sz w:val="19"/>
        </w:rPr>
        <w:t>In the</w:t>
      </w:r>
      <w:r>
        <w:rPr>
          <w:spacing w:val="-2"/>
          <w:sz w:val="19"/>
        </w:rPr>
        <w:t xml:space="preserve"> </w:t>
      </w:r>
      <w:r>
        <w:rPr>
          <w:sz w:val="19"/>
        </w:rPr>
        <w:t>classroom.</w:t>
      </w:r>
    </w:p>
    <w:p>
      <w:pPr>
        <w:pStyle w:val="6"/>
        <w:numPr>
          <w:ilvl w:val="0"/>
          <w:numId w:val="3"/>
        </w:numPr>
        <w:tabs>
          <w:tab w:val="left" w:pos="305"/>
        </w:tabs>
        <w:spacing w:before="87" w:after="0" w:line="240" w:lineRule="auto"/>
        <w:ind w:left="305" w:right="0" w:hanging="185"/>
        <w:jc w:val="left"/>
        <w:rPr>
          <w:sz w:val="19"/>
        </w:rPr>
      </w:pPr>
      <w:r>
        <w:rPr>
          <w:sz w:val="19"/>
        </w:rPr>
        <w:t>What does the man regret about the trip to the</w:t>
      </w:r>
      <w:r>
        <w:rPr>
          <w:spacing w:val="-8"/>
          <w:sz w:val="19"/>
        </w:rPr>
        <w:t xml:space="preserve"> </w:t>
      </w:r>
      <w:r>
        <w:rPr>
          <w:sz w:val="19"/>
        </w:rPr>
        <w:t>museum?</w:t>
      </w:r>
    </w:p>
    <w:p>
      <w:pPr>
        <w:pStyle w:val="6"/>
        <w:numPr>
          <w:ilvl w:val="1"/>
          <w:numId w:val="3"/>
        </w:numPr>
        <w:tabs>
          <w:tab w:val="left" w:pos="535"/>
        </w:tabs>
        <w:spacing w:before="91" w:after="0" w:line="240" w:lineRule="auto"/>
        <w:ind w:left="535" w:right="0" w:hanging="230"/>
        <w:jc w:val="left"/>
        <w:rPr>
          <w:sz w:val="19"/>
        </w:rPr>
      </w:pPr>
      <w:r>
        <w:rPr>
          <w:sz w:val="19"/>
        </w:rPr>
        <w:t>The subject of</w:t>
      </w:r>
      <w:r>
        <w:rPr>
          <w:spacing w:val="-2"/>
          <w:sz w:val="19"/>
        </w:rPr>
        <w:t xml:space="preserve"> </w:t>
      </w:r>
      <w:r>
        <w:rPr>
          <w:sz w:val="19"/>
        </w:rPr>
        <w:t>it.</w:t>
      </w:r>
    </w:p>
    <w:p>
      <w:pPr>
        <w:pStyle w:val="6"/>
        <w:numPr>
          <w:ilvl w:val="1"/>
          <w:numId w:val="3"/>
        </w:numPr>
        <w:tabs>
          <w:tab w:val="left" w:pos="510"/>
        </w:tabs>
        <w:spacing w:before="92" w:after="0" w:line="240" w:lineRule="auto"/>
        <w:ind w:left="510" w:right="0" w:hanging="205"/>
        <w:jc w:val="left"/>
        <w:rPr>
          <w:sz w:val="19"/>
        </w:rPr>
      </w:pPr>
      <w:r>
        <w:rPr>
          <w:sz w:val="19"/>
        </w:rPr>
        <w:t>The exhibition shown in</w:t>
      </w:r>
      <w:r>
        <w:rPr>
          <w:spacing w:val="-1"/>
          <w:sz w:val="19"/>
        </w:rPr>
        <w:t xml:space="preserve"> </w:t>
      </w:r>
      <w:r>
        <w:rPr>
          <w:sz w:val="19"/>
        </w:rPr>
        <w:t>it.</w:t>
      </w:r>
    </w:p>
    <w:p>
      <w:pPr>
        <w:pStyle w:val="6"/>
        <w:numPr>
          <w:ilvl w:val="1"/>
          <w:numId w:val="3"/>
        </w:numPr>
        <w:tabs>
          <w:tab w:val="left" w:pos="515"/>
        </w:tabs>
        <w:spacing w:before="91" w:after="0" w:line="240" w:lineRule="auto"/>
        <w:ind w:left="515" w:right="0" w:hanging="210"/>
        <w:jc w:val="left"/>
        <w:rPr>
          <w:sz w:val="19"/>
        </w:rPr>
      </w:pPr>
      <w:r>
        <w:rPr>
          <w:sz w:val="19"/>
        </w:rPr>
        <w:t>The length of time he visited</w:t>
      </w:r>
      <w:r>
        <w:rPr>
          <w:spacing w:val="-3"/>
          <w:sz w:val="19"/>
        </w:rPr>
        <w:t xml:space="preserve"> </w:t>
      </w:r>
      <w:r>
        <w:rPr>
          <w:sz w:val="19"/>
        </w:rPr>
        <w:t>it.</w:t>
      </w:r>
    </w:p>
    <w:p>
      <w:pPr>
        <w:pStyle w:val="6"/>
        <w:numPr>
          <w:ilvl w:val="0"/>
          <w:numId w:val="3"/>
        </w:numPr>
        <w:tabs>
          <w:tab w:val="left" w:pos="305"/>
        </w:tabs>
        <w:spacing w:before="92" w:after="0" w:line="240" w:lineRule="auto"/>
        <w:ind w:left="305" w:right="0" w:hanging="185"/>
        <w:jc w:val="left"/>
        <w:rPr>
          <w:sz w:val="19"/>
        </w:rPr>
      </w:pPr>
      <w:r>
        <w:rPr>
          <w:sz w:val="19"/>
        </w:rPr>
        <w:t>Why won</w:t>
      </w:r>
      <w:r>
        <w:rPr>
          <w:position w:val="6"/>
          <w:sz w:val="12"/>
        </w:rPr>
        <w:t>,</w:t>
      </w:r>
      <w:r>
        <w:rPr>
          <w:sz w:val="19"/>
        </w:rPr>
        <w:t>t the woman go to Steven’s</w:t>
      </w:r>
      <w:r>
        <w:rPr>
          <w:spacing w:val="-4"/>
          <w:sz w:val="19"/>
        </w:rPr>
        <w:t xml:space="preserve"> </w:t>
      </w:r>
      <w:r>
        <w:rPr>
          <w:sz w:val="19"/>
        </w:rPr>
        <w:t>party?</w:t>
      </w:r>
    </w:p>
    <w:p>
      <w:pPr>
        <w:pStyle w:val="6"/>
        <w:numPr>
          <w:ilvl w:val="1"/>
          <w:numId w:val="3"/>
        </w:numPr>
        <w:tabs>
          <w:tab w:val="left" w:pos="540"/>
        </w:tabs>
        <w:spacing w:before="86" w:after="0" w:line="240" w:lineRule="auto"/>
        <w:ind w:left="540" w:right="0" w:hanging="230"/>
        <w:jc w:val="left"/>
        <w:rPr>
          <w:sz w:val="19"/>
        </w:rPr>
      </w:pPr>
      <w:r>
        <w:rPr>
          <w:sz w:val="19"/>
        </w:rPr>
        <w:t>She’ll entertain</w:t>
      </w:r>
      <w:r>
        <w:rPr>
          <w:spacing w:val="-3"/>
          <w:sz w:val="19"/>
        </w:rPr>
        <w:t xml:space="preserve"> </w:t>
      </w:r>
      <w:r>
        <w:rPr>
          <w:sz w:val="19"/>
        </w:rPr>
        <w:t>relatives.</w:t>
      </w:r>
    </w:p>
    <w:p>
      <w:pPr>
        <w:pStyle w:val="6"/>
        <w:numPr>
          <w:ilvl w:val="1"/>
          <w:numId w:val="3"/>
        </w:numPr>
        <w:tabs>
          <w:tab w:val="left" w:pos="510"/>
        </w:tabs>
        <w:spacing w:before="92" w:after="0" w:line="240" w:lineRule="auto"/>
        <w:ind w:left="510" w:right="0" w:hanging="205"/>
        <w:jc w:val="left"/>
        <w:rPr>
          <w:sz w:val="19"/>
        </w:rPr>
      </w:pPr>
      <w:r>
        <w:rPr>
          <w:sz w:val="19"/>
        </w:rPr>
        <w:t>She</w:t>
      </w:r>
      <w:r>
        <w:rPr>
          <w:position w:val="6"/>
          <w:sz w:val="12"/>
        </w:rPr>
        <w:t>5</w:t>
      </w:r>
      <w:r>
        <w:rPr>
          <w:sz w:val="19"/>
        </w:rPr>
        <w:t>11 go to her aunt</w:t>
      </w:r>
      <w:r>
        <w:rPr>
          <w:position w:val="6"/>
          <w:sz w:val="12"/>
        </w:rPr>
        <w:t xml:space="preserve">5 </w:t>
      </w:r>
      <w:r>
        <w:rPr>
          <w:sz w:val="19"/>
        </w:rPr>
        <w:t>s</w:t>
      </w:r>
      <w:r>
        <w:rPr>
          <w:spacing w:val="-13"/>
          <w:sz w:val="19"/>
        </w:rPr>
        <w:t xml:space="preserve"> </w:t>
      </w:r>
      <w:r>
        <w:rPr>
          <w:sz w:val="19"/>
        </w:rPr>
        <w:t>place.</w:t>
      </w:r>
    </w:p>
    <w:p>
      <w:pPr>
        <w:pStyle w:val="6"/>
        <w:numPr>
          <w:ilvl w:val="1"/>
          <w:numId w:val="3"/>
        </w:numPr>
        <w:tabs>
          <w:tab w:val="left" w:pos="515"/>
        </w:tabs>
        <w:spacing w:before="91" w:after="0" w:line="240" w:lineRule="auto"/>
        <w:ind w:left="515" w:right="0" w:hanging="210"/>
        <w:jc w:val="left"/>
        <w:rPr>
          <w:sz w:val="19"/>
        </w:rPr>
      </w:pPr>
      <w:r>
        <w:rPr>
          <w:sz w:val="19"/>
        </w:rPr>
        <w:t>She41 go for a drive with her</w:t>
      </w:r>
      <w:r>
        <w:rPr>
          <w:spacing w:val="-2"/>
          <w:sz w:val="19"/>
        </w:rPr>
        <w:t xml:space="preserve"> </w:t>
      </w:r>
      <w:r>
        <w:rPr>
          <w:sz w:val="19"/>
        </w:rPr>
        <w:t>parents.</w:t>
      </w:r>
    </w:p>
    <w:p>
      <w:pPr>
        <w:pStyle w:val="6"/>
        <w:numPr>
          <w:ilvl w:val="0"/>
          <w:numId w:val="3"/>
        </w:numPr>
        <w:tabs>
          <w:tab w:val="left" w:pos="300"/>
        </w:tabs>
        <w:spacing w:before="92" w:after="0" w:line="240" w:lineRule="auto"/>
        <w:ind w:left="300" w:right="0" w:hanging="180"/>
        <w:jc w:val="left"/>
        <w:rPr>
          <w:sz w:val="19"/>
        </w:rPr>
      </w:pPr>
      <w:r>
        <w:rPr>
          <w:sz w:val="19"/>
        </w:rPr>
        <w:t>What will the speakers do</w:t>
      </w:r>
      <w:r>
        <w:rPr>
          <w:spacing w:val="-4"/>
          <w:sz w:val="19"/>
        </w:rPr>
        <w:t xml:space="preserve"> </w:t>
      </w:r>
      <w:r>
        <w:rPr>
          <w:sz w:val="19"/>
        </w:rPr>
        <w:t>next?</w:t>
      </w:r>
    </w:p>
    <w:p>
      <w:pPr>
        <w:pStyle w:val="6"/>
        <w:numPr>
          <w:ilvl w:val="1"/>
          <w:numId w:val="3"/>
        </w:numPr>
        <w:tabs>
          <w:tab w:val="left" w:pos="1029"/>
          <w:tab w:val="left" w:pos="1030"/>
          <w:tab w:val="left" w:pos="3829"/>
        </w:tabs>
        <w:spacing w:before="86" w:after="0" w:line="240" w:lineRule="auto"/>
        <w:ind w:left="1030" w:right="0" w:hanging="720"/>
        <w:jc w:val="left"/>
        <w:rPr>
          <w:sz w:val="19"/>
        </w:rPr>
      </w:pPr>
      <w:r>
        <w:rPr>
          <w:sz w:val="19"/>
        </w:rPr>
        <w:t>Leave home.  B. Make</w:t>
      </w:r>
      <w:r>
        <w:rPr>
          <w:spacing w:val="-20"/>
          <w:sz w:val="19"/>
        </w:rPr>
        <w:t xml:space="preserve"> </w:t>
      </w:r>
      <w:r>
        <w:rPr>
          <w:sz w:val="19"/>
        </w:rPr>
        <w:t>a</w:t>
      </w:r>
      <w:r>
        <w:rPr>
          <w:spacing w:val="-1"/>
          <w:sz w:val="19"/>
        </w:rPr>
        <w:t xml:space="preserve"> </w:t>
      </w:r>
      <w:r>
        <w:rPr>
          <w:sz w:val="19"/>
        </w:rPr>
        <w:t>plan.</w:t>
      </w:r>
      <w:r>
        <w:rPr>
          <w:sz w:val="19"/>
        </w:rPr>
        <w:tab/>
      </w:r>
      <w:r>
        <w:rPr>
          <w:sz w:val="19"/>
        </w:rPr>
        <w:t>C. Have lunch.</w:t>
      </w:r>
    </w:p>
    <w:p>
      <w:pPr>
        <w:pStyle w:val="6"/>
        <w:numPr>
          <w:ilvl w:val="0"/>
          <w:numId w:val="3"/>
        </w:numPr>
        <w:tabs>
          <w:tab w:val="left" w:pos="305"/>
        </w:tabs>
        <w:spacing w:before="92" w:after="0" w:line="240" w:lineRule="auto"/>
        <w:ind w:left="305" w:right="0" w:hanging="180"/>
        <w:jc w:val="left"/>
        <w:rPr>
          <w:sz w:val="19"/>
        </w:rPr>
      </w:pPr>
      <w:r>
        <w:rPr>
          <w:sz w:val="19"/>
        </w:rPr>
        <w:t>What are the speakers talking</w:t>
      </w:r>
      <w:r>
        <w:rPr>
          <w:spacing w:val="-3"/>
          <w:sz w:val="19"/>
        </w:rPr>
        <w:t xml:space="preserve"> </w:t>
      </w:r>
      <w:r>
        <w:rPr>
          <w:sz w:val="19"/>
        </w:rPr>
        <w:t>about?</w:t>
      </w:r>
    </w:p>
    <w:p>
      <w:pPr>
        <w:pStyle w:val="6"/>
        <w:numPr>
          <w:ilvl w:val="1"/>
          <w:numId w:val="3"/>
        </w:numPr>
        <w:tabs>
          <w:tab w:val="left" w:pos="1024"/>
          <w:tab w:val="left" w:pos="1025"/>
        </w:tabs>
        <w:spacing w:before="72" w:after="0" w:line="240" w:lineRule="auto"/>
        <w:ind w:left="1025" w:right="0" w:hanging="721"/>
        <w:jc w:val="left"/>
        <w:rPr>
          <w:sz w:val="19"/>
        </w:rPr>
      </w:pPr>
      <w:r>
        <w:rPr>
          <w:spacing w:val="-1"/>
          <w:sz w:val="19"/>
        </w:rPr>
        <w:br w:type="column"/>
      </w:r>
      <w:r>
        <w:rPr>
          <w:sz w:val="19"/>
        </w:rPr>
        <w:t>Teacher and student. B.</w:t>
      </w:r>
      <w:r>
        <w:rPr>
          <w:spacing w:val="-4"/>
          <w:sz w:val="19"/>
        </w:rPr>
        <w:t xml:space="preserve"> </w:t>
      </w:r>
      <w:r>
        <w:rPr>
          <w:sz w:val="19"/>
        </w:rPr>
        <w:t>Cousins.</w:t>
      </w:r>
    </w:p>
    <w:p>
      <w:pPr>
        <w:spacing w:before="79"/>
        <w:ind w:left="489" w:right="0" w:firstLine="0"/>
        <w:jc w:val="left"/>
        <w:rPr>
          <w:rFonts w:hint="eastAsia" w:ascii="宋体" w:eastAsia="宋体"/>
          <w:sz w:val="18"/>
        </w:rPr>
      </w:pPr>
      <w:r>
        <w:rPr>
          <w:rFonts w:hint="eastAsia" w:ascii="宋体" w:eastAsia="宋体"/>
          <w:sz w:val="18"/>
        </w:rPr>
        <w:t>听第</w:t>
      </w:r>
      <w:r>
        <w:rPr>
          <w:sz w:val="19"/>
        </w:rPr>
        <w:t>7</w:t>
      </w:r>
      <w:r>
        <w:rPr>
          <w:rFonts w:hint="eastAsia" w:ascii="宋体" w:eastAsia="宋体"/>
          <w:sz w:val="18"/>
        </w:rPr>
        <w:t>段材料，回答第</w:t>
      </w:r>
      <w:r>
        <w:rPr>
          <w:sz w:val="19"/>
        </w:rPr>
        <w:t>8</w:t>
      </w:r>
      <w:r>
        <w:rPr>
          <w:rFonts w:hint="eastAsia" w:ascii="宋体" w:eastAsia="宋体"/>
          <w:sz w:val="18"/>
        </w:rPr>
        <w:t>至</w:t>
      </w:r>
      <w:r>
        <w:rPr>
          <w:sz w:val="19"/>
        </w:rPr>
        <w:t>10</w:t>
      </w:r>
      <w:r>
        <w:rPr>
          <w:rFonts w:hint="eastAsia" w:ascii="宋体" w:eastAsia="宋体"/>
          <w:sz w:val="18"/>
        </w:rPr>
        <w:t>题。</w:t>
      </w:r>
    </w:p>
    <w:p>
      <w:pPr>
        <w:pStyle w:val="6"/>
        <w:numPr>
          <w:ilvl w:val="0"/>
          <w:numId w:val="4"/>
        </w:numPr>
        <w:tabs>
          <w:tab w:val="left" w:pos="300"/>
        </w:tabs>
        <w:spacing w:before="67" w:after="0" w:line="240" w:lineRule="auto"/>
        <w:ind w:left="300" w:right="0" w:hanging="180"/>
        <w:jc w:val="left"/>
        <w:rPr>
          <w:sz w:val="19"/>
        </w:rPr>
      </w:pPr>
      <w:r>
        <w:rPr>
          <w:sz w:val="19"/>
        </w:rPr>
        <w:t>What color of sweater does the man</w:t>
      </w:r>
      <w:r>
        <w:rPr>
          <w:spacing w:val="-9"/>
          <w:sz w:val="19"/>
        </w:rPr>
        <w:t xml:space="preserve"> </w:t>
      </w:r>
      <w:r>
        <w:rPr>
          <w:sz w:val="19"/>
        </w:rPr>
        <w:t>want?</w:t>
      </w:r>
    </w:p>
    <w:p>
      <w:pPr>
        <w:pStyle w:val="6"/>
        <w:numPr>
          <w:ilvl w:val="1"/>
          <w:numId w:val="4"/>
        </w:numPr>
        <w:tabs>
          <w:tab w:val="left" w:pos="1024"/>
          <w:tab w:val="left" w:pos="1025"/>
          <w:tab w:val="left" w:pos="2314"/>
        </w:tabs>
        <w:spacing w:before="77" w:after="0" w:line="240" w:lineRule="auto"/>
        <w:ind w:left="1025" w:right="0" w:hanging="720"/>
        <w:jc w:val="left"/>
        <w:rPr>
          <w:sz w:val="19"/>
        </w:rPr>
      </w:pPr>
      <w:r>
        <w:rPr>
          <w:sz w:val="19"/>
        </w:rPr>
        <w:t>Red.</w:t>
      </w:r>
      <w:r>
        <w:rPr>
          <w:sz w:val="19"/>
        </w:rPr>
        <w:tab/>
      </w:r>
      <w:r>
        <w:rPr>
          <w:sz w:val="19"/>
        </w:rPr>
        <w:t>B.</w:t>
      </w:r>
      <w:r>
        <w:rPr>
          <w:spacing w:val="-1"/>
          <w:sz w:val="19"/>
        </w:rPr>
        <w:t xml:space="preserve"> </w:t>
      </w:r>
      <w:r>
        <w:rPr>
          <w:sz w:val="19"/>
        </w:rPr>
        <w:t>Green.</w:t>
      </w:r>
    </w:p>
    <w:p>
      <w:pPr>
        <w:pStyle w:val="6"/>
        <w:numPr>
          <w:ilvl w:val="0"/>
          <w:numId w:val="4"/>
        </w:numPr>
        <w:tabs>
          <w:tab w:val="left" w:pos="295"/>
        </w:tabs>
        <w:spacing w:before="81" w:after="0" w:line="240" w:lineRule="auto"/>
        <w:ind w:left="295" w:right="0" w:hanging="175"/>
        <w:jc w:val="left"/>
        <w:rPr>
          <w:sz w:val="19"/>
        </w:rPr>
      </w:pPr>
      <w:r>
        <w:rPr>
          <w:sz w:val="19"/>
        </w:rPr>
        <w:t>What will the man do</w:t>
      </w:r>
      <w:r>
        <w:rPr>
          <w:spacing w:val="-4"/>
          <w:sz w:val="19"/>
        </w:rPr>
        <w:t xml:space="preserve"> </w:t>
      </w:r>
      <w:r>
        <w:rPr>
          <w:sz w:val="19"/>
        </w:rPr>
        <w:t>next?</w:t>
      </w:r>
    </w:p>
    <w:p>
      <w:pPr>
        <w:pStyle w:val="6"/>
        <w:numPr>
          <w:ilvl w:val="1"/>
          <w:numId w:val="4"/>
        </w:numPr>
        <w:tabs>
          <w:tab w:val="left" w:pos="1024"/>
          <w:tab w:val="left" w:pos="1025"/>
        </w:tabs>
        <w:spacing w:before="77" w:after="0" w:line="240" w:lineRule="auto"/>
        <w:ind w:left="1025" w:right="0" w:hanging="720"/>
        <w:jc w:val="left"/>
        <w:rPr>
          <w:sz w:val="19"/>
        </w:rPr>
      </w:pPr>
      <w:r>
        <w:rPr>
          <w:sz w:val="19"/>
        </w:rPr>
        <w:t>Try on a sweater. B. Pay the</w:t>
      </w:r>
      <w:r>
        <w:rPr>
          <w:spacing w:val="-6"/>
          <w:sz w:val="19"/>
        </w:rPr>
        <w:t xml:space="preserve"> </w:t>
      </w:r>
      <w:r>
        <w:rPr>
          <w:sz w:val="19"/>
        </w:rPr>
        <w:t>bill.</w:t>
      </w:r>
    </w:p>
    <w:p>
      <w:pPr>
        <w:pStyle w:val="6"/>
        <w:numPr>
          <w:ilvl w:val="0"/>
          <w:numId w:val="4"/>
        </w:numPr>
        <w:tabs>
          <w:tab w:val="left" w:pos="400"/>
          <w:tab w:val="left" w:pos="1114"/>
          <w:tab w:val="left" w:pos="2314"/>
        </w:tabs>
        <w:spacing w:before="81" w:after="0" w:line="324" w:lineRule="auto"/>
        <w:ind w:left="395" w:right="793" w:hanging="260"/>
        <w:jc w:val="left"/>
        <w:rPr>
          <w:sz w:val="19"/>
        </w:rPr>
      </w:pPr>
      <w:r>
        <w:rPr>
          <w:sz w:val="19"/>
        </w:rPr>
        <w:t>How much tax will the man pay? A.</w:t>
      </w:r>
      <w:r>
        <w:rPr>
          <w:sz w:val="19"/>
        </w:rPr>
        <w:tab/>
      </w:r>
      <w:r>
        <w:rPr>
          <w:sz w:val="19"/>
        </w:rPr>
        <w:t>$ 3. 20.</w:t>
      </w:r>
      <w:r>
        <w:rPr>
          <w:sz w:val="19"/>
        </w:rPr>
        <w:tab/>
      </w:r>
      <w:r>
        <w:rPr>
          <w:sz w:val="19"/>
        </w:rPr>
        <w:t>B. $ 8.</w:t>
      </w:r>
    </w:p>
    <w:p>
      <w:pPr>
        <w:spacing w:before="8"/>
        <w:ind w:left="490" w:right="0" w:firstLine="0"/>
        <w:jc w:val="left"/>
        <w:rPr>
          <w:rFonts w:hint="eastAsia" w:ascii="宋体" w:eastAsia="宋体"/>
          <w:sz w:val="18"/>
        </w:rPr>
      </w:pPr>
      <w:r>
        <w:rPr>
          <w:rFonts w:hint="eastAsia" w:ascii="宋体" w:eastAsia="宋体"/>
          <w:sz w:val="18"/>
        </w:rPr>
        <w:t>听第</w:t>
      </w:r>
      <w:r>
        <w:rPr>
          <w:sz w:val="19"/>
        </w:rPr>
        <w:t>8</w:t>
      </w:r>
      <w:r>
        <w:rPr>
          <w:rFonts w:hint="eastAsia" w:ascii="宋体" w:eastAsia="宋体"/>
          <w:sz w:val="18"/>
        </w:rPr>
        <w:t>段材料，回答第</w:t>
      </w:r>
      <w:r>
        <w:rPr>
          <w:sz w:val="19"/>
        </w:rPr>
        <w:t>11</w:t>
      </w:r>
      <w:r>
        <w:rPr>
          <w:rFonts w:hint="eastAsia" w:ascii="宋体" w:eastAsia="宋体"/>
          <w:sz w:val="18"/>
        </w:rPr>
        <w:t>至</w:t>
      </w:r>
      <w:r>
        <w:rPr>
          <w:sz w:val="19"/>
        </w:rPr>
        <w:t>13</w:t>
      </w:r>
      <w:r>
        <w:rPr>
          <w:rFonts w:hint="eastAsia" w:ascii="宋体" w:eastAsia="宋体"/>
          <w:sz w:val="18"/>
        </w:rPr>
        <w:t>题。</w:t>
      </w:r>
    </w:p>
    <w:p>
      <w:pPr>
        <w:pStyle w:val="6"/>
        <w:numPr>
          <w:ilvl w:val="0"/>
          <w:numId w:val="4"/>
        </w:numPr>
        <w:tabs>
          <w:tab w:val="left" w:pos="390"/>
        </w:tabs>
        <w:spacing w:before="62" w:after="0" w:line="240" w:lineRule="auto"/>
        <w:ind w:left="390" w:right="0" w:hanging="260"/>
        <w:jc w:val="left"/>
        <w:rPr>
          <w:sz w:val="19"/>
        </w:rPr>
      </w:pPr>
      <w:r>
        <w:rPr>
          <w:sz w:val="19"/>
        </w:rPr>
        <w:t>Why was the big conference</w:t>
      </w:r>
      <w:r>
        <w:rPr>
          <w:spacing w:val="-4"/>
          <w:sz w:val="19"/>
        </w:rPr>
        <w:t xml:space="preserve"> </w:t>
      </w:r>
      <w:r>
        <w:rPr>
          <w:sz w:val="19"/>
        </w:rPr>
        <w:t>held?</w:t>
      </w:r>
    </w:p>
    <w:p>
      <w:pPr>
        <w:pStyle w:val="6"/>
        <w:numPr>
          <w:ilvl w:val="1"/>
          <w:numId w:val="4"/>
        </w:numPr>
        <w:tabs>
          <w:tab w:val="left" w:pos="625"/>
        </w:tabs>
        <w:spacing w:before="81" w:after="0" w:line="240" w:lineRule="auto"/>
        <w:ind w:left="625" w:right="0" w:hanging="230"/>
        <w:jc w:val="left"/>
        <w:rPr>
          <w:sz w:val="19"/>
        </w:rPr>
      </w:pPr>
      <w:r>
        <w:rPr>
          <w:sz w:val="19"/>
        </w:rPr>
        <w:t>To finish the group</w:t>
      </w:r>
      <w:r>
        <w:rPr>
          <w:spacing w:val="-6"/>
          <w:sz w:val="19"/>
        </w:rPr>
        <w:t xml:space="preserve"> </w:t>
      </w:r>
      <w:r>
        <w:rPr>
          <w:sz w:val="19"/>
        </w:rPr>
        <w:t>work.</w:t>
      </w:r>
    </w:p>
    <w:p>
      <w:pPr>
        <w:pStyle w:val="6"/>
        <w:numPr>
          <w:ilvl w:val="1"/>
          <w:numId w:val="4"/>
        </w:numPr>
        <w:tabs>
          <w:tab w:val="left" w:pos="595"/>
        </w:tabs>
        <w:spacing w:before="77" w:after="0" w:line="240" w:lineRule="auto"/>
        <w:ind w:left="595" w:right="0" w:hanging="200"/>
        <w:jc w:val="left"/>
        <w:rPr>
          <w:sz w:val="19"/>
        </w:rPr>
      </w:pPr>
      <w:r>
        <w:rPr>
          <w:sz w:val="19"/>
        </w:rPr>
        <w:t>To share work</w:t>
      </w:r>
      <w:r>
        <w:rPr>
          <w:spacing w:val="-9"/>
          <w:sz w:val="19"/>
        </w:rPr>
        <w:t xml:space="preserve"> </w:t>
      </w:r>
      <w:r>
        <w:rPr>
          <w:sz w:val="19"/>
        </w:rPr>
        <w:t>experience.</w:t>
      </w:r>
    </w:p>
    <w:p>
      <w:pPr>
        <w:pStyle w:val="6"/>
        <w:numPr>
          <w:ilvl w:val="1"/>
          <w:numId w:val="4"/>
        </w:numPr>
        <w:tabs>
          <w:tab w:val="left" w:pos="600"/>
        </w:tabs>
        <w:spacing w:before="81" w:after="0" w:line="240" w:lineRule="auto"/>
        <w:ind w:left="600" w:right="0" w:hanging="210"/>
        <w:jc w:val="left"/>
        <w:rPr>
          <w:sz w:val="19"/>
        </w:rPr>
      </w:pPr>
      <w:r>
        <w:rPr>
          <w:sz w:val="19"/>
        </w:rPr>
        <w:t>To encourage people to</w:t>
      </w:r>
      <w:r>
        <w:rPr>
          <w:spacing w:val="-2"/>
          <w:sz w:val="19"/>
        </w:rPr>
        <w:t xml:space="preserve"> </w:t>
      </w:r>
      <w:r>
        <w:rPr>
          <w:sz w:val="19"/>
        </w:rPr>
        <w:t>travel.</w:t>
      </w:r>
    </w:p>
    <w:p>
      <w:pPr>
        <w:pStyle w:val="6"/>
        <w:numPr>
          <w:ilvl w:val="0"/>
          <w:numId w:val="4"/>
        </w:numPr>
        <w:tabs>
          <w:tab w:val="left" w:pos="275"/>
        </w:tabs>
        <w:spacing w:before="77" w:after="0" w:line="240" w:lineRule="auto"/>
        <w:ind w:left="400" w:right="456" w:hanging="400"/>
        <w:jc w:val="right"/>
        <w:rPr>
          <w:sz w:val="19"/>
        </w:rPr>
      </w:pPr>
      <w:r>
        <w:rPr>
          <w:sz w:val="19"/>
        </w:rPr>
        <w:t>How did the project help the</w:t>
      </w:r>
      <w:r>
        <w:rPr>
          <w:spacing w:val="-9"/>
          <w:sz w:val="19"/>
        </w:rPr>
        <w:t xml:space="preserve"> </w:t>
      </w:r>
      <w:r>
        <w:rPr>
          <w:sz w:val="19"/>
        </w:rPr>
        <w:t>woman?</w:t>
      </w:r>
    </w:p>
    <w:p>
      <w:pPr>
        <w:pStyle w:val="6"/>
        <w:numPr>
          <w:ilvl w:val="1"/>
          <w:numId w:val="4"/>
        </w:numPr>
        <w:tabs>
          <w:tab w:val="left" w:pos="235"/>
        </w:tabs>
        <w:spacing w:before="81" w:after="0" w:line="240" w:lineRule="auto"/>
        <w:ind w:left="625" w:right="505" w:hanging="625"/>
        <w:jc w:val="right"/>
        <w:rPr>
          <w:sz w:val="19"/>
        </w:rPr>
      </w:pPr>
      <w:r>
        <w:rPr>
          <w:sz w:val="19"/>
        </w:rPr>
        <w:t>It let her gain real-life</w:t>
      </w:r>
      <w:r>
        <w:rPr>
          <w:spacing w:val="-14"/>
          <w:sz w:val="19"/>
        </w:rPr>
        <w:t xml:space="preserve"> </w:t>
      </w:r>
      <w:r>
        <w:rPr>
          <w:sz w:val="19"/>
        </w:rPr>
        <w:t>experience.</w:t>
      </w:r>
    </w:p>
    <w:p>
      <w:pPr>
        <w:pStyle w:val="6"/>
        <w:numPr>
          <w:ilvl w:val="1"/>
          <w:numId w:val="4"/>
        </w:numPr>
        <w:tabs>
          <w:tab w:val="left" w:pos="605"/>
        </w:tabs>
        <w:spacing w:before="77" w:after="0" w:line="240" w:lineRule="auto"/>
        <w:ind w:left="605" w:right="0" w:hanging="210"/>
        <w:jc w:val="left"/>
        <w:rPr>
          <w:sz w:val="19"/>
        </w:rPr>
      </w:pPr>
      <w:r>
        <w:rPr>
          <w:sz w:val="19"/>
        </w:rPr>
        <w:t>It helped her develop her</w:t>
      </w:r>
      <w:r>
        <w:rPr>
          <w:spacing w:val="-5"/>
          <w:sz w:val="19"/>
        </w:rPr>
        <w:t xml:space="preserve"> </w:t>
      </w:r>
      <w:r>
        <w:rPr>
          <w:sz w:val="19"/>
        </w:rPr>
        <w:t>personality.</w:t>
      </w:r>
    </w:p>
    <w:p>
      <w:pPr>
        <w:pStyle w:val="6"/>
        <w:numPr>
          <w:ilvl w:val="1"/>
          <w:numId w:val="4"/>
        </w:numPr>
        <w:tabs>
          <w:tab w:val="left" w:pos="605"/>
        </w:tabs>
        <w:spacing w:before="76" w:after="0" w:line="240" w:lineRule="auto"/>
        <w:ind w:left="605" w:right="0" w:hanging="215"/>
        <w:jc w:val="left"/>
        <w:rPr>
          <w:sz w:val="19"/>
        </w:rPr>
      </w:pPr>
      <w:r>
        <w:rPr>
          <w:sz w:val="19"/>
        </w:rPr>
        <w:t>It allowed her to meet different</w:t>
      </w:r>
      <w:r>
        <w:rPr>
          <w:spacing w:val="-10"/>
          <w:sz w:val="19"/>
        </w:rPr>
        <w:t xml:space="preserve"> </w:t>
      </w:r>
      <w:r>
        <w:rPr>
          <w:sz w:val="19"/>
        </w:rPr>
        <w:t>people.</w:t>
      </w:r>
    </w:p>
    <w:p>
      <w:pPr>
        <w:pStyle w:val="6"/>
        <w:numPr>
          <w:ilvl w:val="0"/>
          <w:numId w:val="4"/>
        </w:numPr>
        <w:tabs>
          <w:tab w:val="left" w:pos="390"/>
        </w:tabs>
        <w:spacing w:before="82" w:after="0" w:line="240" w:lineRule="auto"/>
        <w:ind w:left="390" w:right="0" w:hanging="260"/>
        <w:jc w:val="left"/>
        <w:rPr>
          <w:sz w:val="19"/>
        </w:rPr>
      </w:pPr>
      <w:r>
        <w:rPr>
          <w:sz w:val="19"/>
        </w:rPr>
        <w:t>What does the woman mean in the</w:t>
      </w:r>
      <w:r>
        <w:rPr>
          <w:spacing w:val="-8"/>
          <w:sz w:val="19"/>
        </w:rPr>
        <w:t xml:space="preserve"> </w:t>
      </w:r>
      <w:r>
        <w:rPr>
          <w:sz w:val="19"/>
        </w:rPr>
        <w:t>end?</w:t>
      </w:r>
    </w:p>
    <w:p>
      <w:pPr>
        <w:pStyle w:val="6"/>
        <w:numPr>
          <w:ilvl w:val="1"/>
          <w:numId w:val="4"/>
        </w:numPr>
        <w:tabs>
          <w:tab w:val="left" w:pos="625"/>
        </w:tabs>
        <w:spacing w:before="76" w:after="0" w:line="240" w:lineRule="auto"/>
        <w:ind w:left="625" w:right="0" w:hanging="235"/>
        <w:jc w:val="left"/>
        <w:rPr>
          <w:sz w:val="19"/>
        </w:rPr>
      </w:pPr>
      <w:r>
        <w:rPr>
          <w:sz w:val="19"/>
        </w:rPr>
        <w:t>She asks the man to do volunteer</w:t>
      </w:r>
      <w:r>
        <w:rPr>
          <w:spacing w:val="-7"/>
          <w:sz w:val="19"/>
        </w:rPr>
        <w:t xml:space="preserve"> </w:t>
      </w:r>
      <w:r>
        <w:rPr>
          <w:sz w:val="19"/>
        </w:rPr>
        <w:t>work.</w:t>
      </w:r>
    </w:p>
    <w:p>
      <w:pPr>
        <w:pStyle w:val="6"/>
        <w:numPr>
          <w:ilvl w:val="1"/>
          <w:numId w:val="4"/>
        </w:numPr>
        <w:tabs>
          <w:tab w:val="left" w:pos="600"/>
        </w:tabs>
        <w:spacing w:before="82" w:after="0" w:line="240" w:lineRule="auto"/>
        <w:ind w:left="600" w:right="0" w:hanging="210"/>
        <w:jc w:val="left"/>
        <w:rPr>
          <w:sz w:val="19"/>
        </w:rPr>
      </w:pPr>
      <w:r>
        <w:rPr>
          <w:sz w:val="19"/>
        </w:rPr>
        <w:t>She invites the man to travel</w:t>
      </w:r>
      <w:r>
        <w:rPr>
          <w:spacing w:val="-6"/>
          <w:sz w:val="19"/>
        </w:rPr>
        <w:t xml:space="preserve"> </w:t>
      </w:r>
      <w:r>
        <w:rPr>
          <w:sz w:val="19"/>
        </w:rPr>
        <w:t>abroad.</w:t>
      </w:r>
    </w:p>
    <w:p>
      <w:pPr>
        <w:pStyle w:val="6"/>
        <w:numPr>
          <w:ilvl w:val="1"/>
          <w:numId w:val="4"/>
        </w:numPr>
        <w:tabs>
          <w:tab w:val="left" w:pos="605"/>
        </w:tabs>
        <w:spacing w:before="76" w:after="0" w:line="240" w:lineRule="auto"/>
        <w:ind w:left="605" w:right="0" w:hanging="215"/>
        <w:jc w:val="left"/>
        <w:rPr>
          <w:sz w:val="19"/>
        </w:rPr>
      </w:pPr>
      <w:r>
        <w:rPr>
          <w:sz w:val="19"/>
        </w:rPr>
        <w:t>She expresses her</w:t>
      </w:r>
      <w:r>
        <w:rPr>
          <w:spacing w:val="-2"/>
          <w:sz w:val="19"/>
        </w:rPr>
        <w:t xml:space="preserve"> </w:t>
      </w:r>
      <w:r>
        <w:rPr>
          <w:sz w:val="19"/>
        </w:rPr>
        <w:t>admiration.</w:t>
      </w:r>
    </w:p>
    <w:p>
      <w:pPr>
        <w:spacing w:before="84"/>
        <w:ind w:left="490" w:right="0" w:firstLine="0"/>
        <w:jc w:val="left"/>
        <w:rPr>
          <w:rFonts w:hint="eastAsia" w:ascii="宋体" w:eastAsia="宋体"/>
          <w:sz w:val="18"/>
        </w:rPr>
      </w:pPr>
      <w:r>
        <w:rPr>
          <w:rFonts w:hint="eastAsia" w:ascii="宋体" w:eastAsia="宋体"/>
          <w:sz w:val="18"/>
        </w:rPr>
        <w:t>听第</w:t>
      </w:r>
      <w:r>
        <w:rPr>
          <w:sz w:val="19"/>
        </w:rPr>
        <w:t>9</w:t>
      </w:r>
      <w:r>
        <w:rPr>
          <w:rFonts w:hint="eastAsia" w:ascii="宋体" w:eastAsia="宋体"/>
          <w:sz w:val="18"/>
        </w:rPr>
        <w:t>段材料，回答第</w:t>
      </w:r>
      <w:r>
        <w:rPr>
          <w:sz w:val="19"/>
        </w:rPr>
        <w:t>14</w:t>
      </w:r>
      <w:r>
        <w:rPr>
          <w:rFonts w:hint="eastAsia" w:ascii="宋体" w:eastAsia="宋体"/>
          <w:sz w:val="18"/>
        </w:rPr>
        <w:t>至</w:t>
      </w:r>
      <w:r>
        <w:rPr>
          <w:sz w:val="19"/>
        </w:rPr>
        <w:t>16</w:t>
      </w:r>
      <w:r>
        <w:rPr>
          <w:rFonts w:hint="eastAsia" w:ascii="宋体" w:eastAsia="宋体"/>
          <w:sz w:val="18"/>
        </w:rPr>
        <w:t>题。</w:t>
      </w:r>
    </w:p>
    <w:p>
      <w:pPr>
        <w:pStyle w:val="6"/>
        <w:numPr>
          <w:ilvl w:val="0"/>
          <w:numId w:val="4"/>
        </w:numPr>
        <w:tabs>
          <w:tab w:val="left" w:pos="395"/>
        </w:tabs>
        <w:spacing w:before="62" w:after="0" w:line="240" w:lineRule="auto"/>
        <w:ind w:left="395" w:right="0" w:hanging="270"/>
        <w:jc w:val="left"/>
        <w:rPr>
          <w:sz w:val="19"/>
        </w:rPr>
      </w:pPr>
      <w:r>
        <w:rPr>
          <w:sz w:val="19"/>
        </w:rPr>
        <w:t>Why will the woman go to</w:t>
      </w:r>
      <w:r>
        <w:rPr>
          <w:spacing w:val="-6"/>
          <w:sz w:val="19"/>
        </w:rPr>
        <w:t xml:space="preserve"> </w:t>
      </w:r>
      <w:r>
        <w:rPr>
          <w:sz w:val="19"/>
        </w:rPr>
        <w:t>Montreal?</w:t>
      </w:r>
    </w:p>
    <w:p>
      <w:pPr>
        <w:pStyle w:val="6"/>
        <w:numPr>
          <w:ilvl w:val="1"/>
          <w:numId w:val="4"/>
        </w:numPr>
        <w:tabs>
          <w:tab w:val="left" w:pos="625"/>
        </w:tabs>
        <w:spacing w:before="77" w:after="0" w:line="240" w:lineRule="auto"/>
        <w:ind w:left="625" w:right="0" w:hanging="230"/>
        <w:jc w:val="left"/>
        <w:rPr>
          <w:sz w:val="19"/>
        </w:rPr>
      </w:pPr>
      <w:r>
        <w:rPr>
          <w:sz w:val="19"/>
        </w:rPr>
        <w:t>To attend a</w:t>
      </w:r>
      <w:r>
        <w:rPr>
          <w:spacing w:val="-2"/>
          <w:sz w:val="19"/>
        </w:rPr>
        <w:t xml:space="preserve"> </w:t>
      </w:r>
      <w:r>
        <w:rPr>
          <w:sz w:val="19"/>
        </w:rPr>
        <w:t>wedding.</w:t>
      </w:r>
    </w:p>
    <w:p>
      <w:pPr>
        <w:pStyle w:val="6"/>
        <w:numPr>
          <w:ilvl w:val="1"/>
          <w:numId w:val="4"/>
        </w:numPr>
        <w:tabs>
          <w:tab w:val="left" w:pos="595"/>
        </w:tabs>
        <w:spacing w:before="81" w:after="0" w:line="240" w:lineRule="auto"/>
        <w:ind w:left="595" w:right="0" w:hanging="200"/>
        <w:jc w:val="left"/>
        <w:rPr>
          <w:sz w:val="19"/>
        </w:rPr>
      </w:pPr>
      <w:r>
        <w:rPr>
          <w:sz w:val="19"/>
        </w:rPr>
        <w:t>To tour around the</w:t>
      </w:r>
      <w:r>
        <w:rPr>
          <w:spacing w:val="-2"/>
          <w:sz w:val="19"/>
        </w:rPr>
        <w:t xml:space="preserve"> </w:t>
      </w:r>
      <w:r>
        <w:rPr>
          <w:sz w:val="19"/>
        </w:rPr>
        <w:t>city.</w:t>
      </w:r>
    </w:p>
    <w:p>
      <w:pPr>
        <w:pStyle w:val="6"/>
        <w:numPr>
          <w:ilvl w:val="1"/>
          <w:numId w:val="4"/>
        </w:numPr>
        <w:tabs>
          <w:tab w:val="left" w:pos="600"/>
        </w:tabs>
        <w:spacing w:before="77" w:after="0" w:line="240" w:lineRule="auto"/>
        <w:ind w:left="600" w:right="0" w:hanging="210"/>
        <w:jc w:val="left"/>
        <w:rPr>
          <w:sz w:val="19"/>
        </w:rPr>
      </w:pPr>
      <w:r>
        <w:rPr>
          <w:sz w:val="19"/>
        </w:rPr>
        <w:t>To visit a</w:t>
      </w:r>
      <w:r>
        <w:rPr>
          <w:spacing w:val="-2"/>
          <w:sz w:val="19"/>
        </w:rPr>
        <w:t xml:space="preserve"> </w:t>
      </w:r>
      <w:r>
        <w:rPr>
          <w:sz w:val="19"/>
        </w:rPr>
        <w:t>friend.</w:t>
      </w:r>
    </w:p>
    <w:p>
      <w:pPr>
        <w:pStyle w:val="6"/>
        <w:numPr>
          <w:ilvl w:val="0"/>
          <w:numId w:val="4"/>
        </w:numPr>
        <w:tabs>
          <w:tab w:val="left" w:pos="390"/>
        </w:tabs>
        <w:spacing w:before="76" w:after="0" w:line="240" w:lineRule="auto"/>
        <w:ind w:left="390" w:right="0" w:hanging="265"/>
        <w:jc w:val="left"/>
        <w:rPr>
          <w:sz w:val="19"/>
        </w:rPr>
      </w:pPr>
      <w:r>
        <w:rPr>
          <w:sz w:val="19"/>
        </w:rPr>
        <w:t>What does the man suggest the woman</w:t>
      </w:r>
      <w:r>
        <w:rPr>
          <w:spacing w:val="-9"/>
          <w:sz w:val="19"/>
        </w:rPr>
        <w:t xml:space="preserve"> </w:t>
      </w:r>
      <w:r>
        <w:rPr>
          <w:sz w:val="19"/>
        </w:rPr>
        <w:t>do?</w:t>
      </w:r>
    </w:p>
    <w:p>
      <w:pPr>
        <w:pStyle w:val="2"/>
        <w:spacing w:before="77"/>
        <w:ind w:left="120"/>
      </w:pPr>
      <w:r>
        <w:br w:type="column"/>
      </w:r>
      <w:r>
        <w:t>C. Classmates.</w:t>
      </w:r>
    </w:p>
    <w:p>
      <w:pPr>
        <w:pStyle w:val="2"/>
        <w:rPr>
          <w:sz w:val="20"/>
        </w:rPr>
      </w:pPr>
    </w:p>
    <w:p>
      <w:pPr>
        <w:pStyle w:val="2"/>
        <w:rPr>
          <w:sz w:val="20"/>
        </w:rPr>
      </w:pPr>
    </w:p>
    <w:p>
      <w:pPr>
        <w:pStyle w:val="2"/>
        <w:rPr>
          <w:sz w:val="18"/>
        </w:rPr>
      </w:pPr>
    </w:p>
    <w:p>
      <w:pPr>
        <w:pStyle w:val="2"/>
        <w:ind w:left="120"/>
      </w:pPr>
      <w:r>
        <w:t>C. Black.</w:t>
      </w:r>
    </w:p>
    <w:p>
      <w:pPr>
        <w:pStyle w:val="2"/>
        <w:rPr>
          <w:sz w:val="20"/>
        </w:rPr>
      </w:pPr>
    </w:p>
    <w:p>
      <w:pPr>
        <w:pStyle w:val="2"/>
        <w:spacing w:before="146"/>
        <w:ind w:left="120"/>
      </w:pPr>
      <w:r>
        <w:t>C. Ask for another size.</w:t>
      </w:r>
    </w:p>
    <w:p>
      <w:pPr>
        <w:pStyle w:val="2"/>
        <w:rPr>
          <w:sz w:val="20"/>
        </w:rPr>
      </w:pPr>
    </w:p>
    <w:p>
      <w:pPr>
        <w:pStyle w:val="2"/>
        <w:spacing w:before="152"/>
        <w:ind w:left="125"/>
      </w:pPr>
      <w:r>
        <w:t>C. $11. 20.</w:t>
      </w:r>
    </w:p>
    <w:p>
      <w:pPr>
        <w:spacing w:after="0"/>
        <w:sectPr>
          <w:type w:val="continuous"/>
          <w:pgSz w:w="16840" w:h="11910" w:orient="landscape"/>
          <w:pgMar w:top="360" w:right="0" w:bottom="660" w:left="820" w:header="720" w:footer="720" w:gutter="0"/>
          <w:cols w:equalWidth="0" w:num="3">
            <w:col w:w="7376" w:space="1234"/>
            <w:col w:w="3718" w:space="222"/>
            <w:col w:w="3470"/>
          </w:cols>
        </w:sectPr>
      </w:pPr>
    </w:p>
    <w:p>
      <w:pPr>
        <w:pStyle w:val="2"/>
        <w:tabs>
          <w:tab w:val="left" w:pos="1029"/>
          <w:tab w:val="left" w:pos="2089"/>
          <w:tab w:val="left" w:pos="3829"/>
          <w:tab w:val="left" w:pos="8999"/>
          <w:tab w:val="left" w:pos="9719"/>
        </w:tabs>
        <w:spacing w:before="82"/>
        <w:ind w:left="310"/>
      </w:pPr>
      <w:r>
        <w:drawing>
          <wp:anchor distT="0" distB="0" distL="0" distR="0" simplePos="0" relativeHeight="487294976" behindDoc="1" locked="0" layoutInCell="1" allowOverlap="1">
            <wp:simplePos x="0" y="0"/>
            <wp:positionH relativeFrom="page">
              <wp:posOffset>152400</wp:posOffset>
            </wp:positionH>
            <wp:positionV relativeFrom="page">
              <wp:posOffset>279400</wp:posOffset>
            </wp:positionV>
            <wp:extent cx="9118600" cy="675640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9" cstate="print"/>
                    <a:stretch>
                      <a:fillRect/>
                    </a:stretch>
                  </pic:blipFill>
                  <pic:spPr>
                    <a:xfrm>
                      <a:off x="0" y="0"/>
                      <a:ext cx="9118600" cy="6756400"/>
                    </a:xfrm>
                    <a:prstGeom prst="rect">
                      <a:avLst/>
                    </a:prstGeom>
                  </pic:spPr>
                </pic:pic>
              </a:graphicData>
            </a:graphic>
          </wp:anchor>
        </w:drawing>
      </w:r>
      <w:r>
        <w:t>A.</w:t>
      </w:r>
      <w:r>
        <w:tab/>
      </w:r>
      <w:r>
        <w:t>A</w:t>
      </w:r>
      <w:r>
        <w:rPr>
          <w:spacing w:val="-1"/>
        </w:rPr>
        <w:t xml:space="preserve"> </w:t>
      </w:r>
      <w:r>
        <w:t>store.</w:t>
      </w:r>
      <w:r>
        <w:tab/>
      </w:r>
      <w:r>
        <w:t>B. A</w:t>
      </w:r>
      <w:r>
        <w:rPr>
          <w:spacing w:val="-2"/>
        </w:rPr>
        <w:t xml:space="preserve"> </w:t>
      </w:r>
      <w:r>
        <w:t>dress.</w:t>
      </w:r>
      <w:r>
        <w:tab/>
      </w:r>
      <w:r>
        <w:t>C. A</w:t>
      </w:r>
      <w:r>
        <w:rPr>
          <w:spacing w:val="-1"/>
        </w:rPr>
        <w:t xml:space="preserve"> </w:t>
      </w:r>
      <w:r>
        <w:t>sale.</w:t>
      </w:r>
      <w:r>
        <w:tab/>
      </w:r>
      <w:r>
        <w:t>A.</w:t>
      </w:r>
      <w:r>
        <w:tab/>
      </w:r>
      <w:r>
        <w:t>Visit Quebec City. B. Practice French. C. Do some sightseeing</w:t>
      </w:r>
      <w:r>
        <w:rPr>
          <w:spacing w:val="-23"/>
        </w:rPr>
        <w:t xml:space="preserve"> </w:t>
      </w:r>
      <w:r>
        <w:t>first.</w:t>
      </w:r>
    </w:p>
    <w:p>
      <w:pPr>
        <w:spacing w:after="0"/>
        <w:sectPr>
          <w:type w:val="continuous"/>
          <w:pgSz w:w="16840" w:h="11910" w:orient="landscape"/>
          <w:pgMar w:top="360" w:right="0" w:bottom="660" w:left="820" w:header="720" w:footer="720" w:gutter="0"/>
        </w:sectPr>
      </w:pPr>
    </w:p>
    <w:p>
      <w:pPr>
        <w:pStyle w:val="6"/>
        <w:numPr>
          <w:ilvl w:val="0"/>
          <w:numId w:val="4"/>
        </w:numPr>
        <w:tabs>
          <w:tab w:val="left" w:pos="395"/>
        </w:tabs>
        <w:spacing w:before="67" w:after="0" w:line="240" w:lineRule="auto"/>
        <w:ind w:left="395" w:right="0" w:hanging="265"/>
        <w:jc w:val="left"/>
        <w:rPr>
          <w:sz w:val="19"/>
        </w:rPr>
      </w:pPr>
      <w:r>
        <w:drawing>
          <wp:anchor distT="0" distB="0" distL="0" distR="0" simplePos="0" relativeHeight="487296000" behindDoc="1" locked="0" layoutInCell="1" allowOverlap="1">
            <wp:simplePos x="0" y="0"/>
            <wp:positionH relativeFrom="page">
              <wp:posOffset>635000</wp:posOffset>
            </wp:positionH>
            <wp:positionV relativeFrom="page">
              <wp:posOffset>279400</wp:posOffset>
            </wp:positionV>
            <wp:extent cx="9956800" cy="6756400"/>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a:picLocks noChangeAspect="1"/>
                    </pic:cNvPicPr>
                  </pic:nvPicPr>
                  <pic:blipFill>
                    <a:blip r:embed="rId10" cstate="print"/>
                    <a:stretch>
                      <a:fillRect/>
                    </a:stretch>
                  </pic:blipFill>
                  <pic:spPr>
                    <a:xfrm>
                      <a:off x="0" y="0"/>
                      <a:ext cx="9956800" cy="6756400"/>
                    </a:xfrm>
                    <a:prstGeom prst="rect">
                      <a:avLst/>
                    </a:prstGeom>
                  </pic:spPr>
                </pic:pic>
              </a:graphicData>
            </a:graphic>
          </wp:anchor>
        </w:drawing>
      </w:r>
      <w:r>
        <w:rPr>
          <w:sz w:val="19"/>
        </w:rPr>
        <w:t>What is Quebec City famous</w:t>
      </w:r>
      <w:r>
        <w:rPr>
          <w:spacing w:val="-3"/>
          <w:sz w:val="19"/>
        </w:rPr>
        <w:t xml:space="preserve"> </w:t>
      </w:r>
      <w:r>
        <w:rPr>
          <w:sz w:val="19"/>
        </w:rPr>
        <w:t>for?</w:t>
      </w:r>
    </w:p>
    <w:p>
      <w:pPr>
        <w:pStyle w:val="6"/>
        <w:numPr>
          <w:ilvl w:val="1"/>
          <w:numId w:val="4"/>
        </w:numPr>
        <w:tabs>
          <w:tab w:val="left" w:pos="627"/>
          <w:tab w:val="left" w:pos="2134"/>
        </w:tabs>
        <w:spacing w:before="87" w:after="0" w:line="240" w:lineRule="auto"/>
        <w:ind w:left="627" w:right="0" w:hanging="232"/>
        <w:jc w:val="left"/>
        <w:rPr>
          <w:sz w:val="19"/>
        </w:rPr>
      </w:pPr>
      <w:r>
        <w:rPr>
          <w:sz w:val="19"/>
        </w:rPr>
        <w:t>A</w:t>
      </w:r>
      <w:r>
        <w:rPr>
          <w:spacing w:val="-1"/>
          <w:sz w:val="19"/>
        </w:rPr>
        <w:t xml:space="preserve"> </w:t>
      </w:r>
      <w:r>
        <w:rPr>
          <w:sz w:val="19"/>
        </w:rPr>
        <w:t>river.</w:t>
      </w:r>
      <w:r>
        <w:rPr>
          <w:sz w:val="19"/>
        </w:rPr>
        <w:tab/>
      </w:r>
      <w:r>
        <w:rPr>
          <w:sz w:val="19"/>
        </w:rPr>
        <w:t>B. The winter scene. C. Historical</w:t>
      </w:r>
      <w:r>
        <w:rPr>
          <w:spacing w:val="-2"/>
          <w:sz w:val="19"/>
        </w:rPr>
        <w:t xml:space="preserve"> </w:t>
      </w:r>
      <w:r>
        <w:rPr>
          <w:sz w:val="19"/>
        </w:rPr>
        <w:t>buildings.</w:t>
      </w:r>
    </w:p>
    <w:p>
      <w:pPr>
        <w:spacing w:before="89"/>
        <w:ind w:left="494" w:right="0" w:firstLine="0"/>
        <w:jc w:val="left"/>
        <w:rPr>
          <w:rFonts w:hint="eastAsia" w:ascii="宋体" w:eastAsia="宋体"/>
          <w:sz w:val="18"/>
        </w:rPr>
      </w:pPr>
      <w:r>
        <w:rPr>
          <w:rFonts w:hint="eastAsia" w:ascii="宋体" w:eastAsia="宋体"/>
          <w:sz w:val="18"/>
        </w:rPr>
        <w:t>听第</w:t>
      </w:r>
      <w:r>
        <w:rPr>
          <w:sz w:val="19"/>
        </w:rPr>
        <w:t>10</w:t>
      </w:r>
      <w:r>
        <w:rPr>
          <w:rFonts w:hint="eastAsia" w:ascii="宋体" w:eastAsia="宋体"/>
          <w:sz w:val="18"/>
        </w:rPr>
        <w:t>段材料，回答第</w:t>
      </w:r>
      <w:r>
        <w:rPr>
          <w:sz w:val="19"/>
        </w:rPr>
        <w:t>17</w:t>
      </w:r>
      <w:r>
        <w:rPr>
          <w:rFonts w:hint="eastAsia" w:ascii="宋体" w:eastAsia="宋体"/>
          <w:sz w:val="18"/>
        </w:rPr>
        <w:t>至</w:t>
      </w:r>
      <w:r>
        <w:rPr>
          <w:sz w:val="19"/>
        </w:rPr>
        <w:t>20</w:t>
      </w:r>
      <w:r>
        <w:rPr>
          <w:rFonts w:hint="eastAsia" w:ascii="宋体" w:eastAsia="宋体"/>
          <w:sz w:val="18"/>
        </w:rPr>
        <w:t>题。</w:t>
      </w:r>
    </w:p>
    <w:p>
      <w:pPr>
        <w:pStyle w:val="6"/>
        <w:numPr>
          <w:ilvl w:val="0"/>
          <w:numId w:val="4"/>
        </w:numPr>
        <w:tabs>
          <w:tab w:val="left" w:pos="395"/>
        </w:tabs>
        <w:spacing w:before="72" w:after="0" w:line="240" w:lineRule="auto"/>
        <w:ind w:left="395" w:right="0" w:hanging="266"/>
        <w:jc w:val="left"/>
        <w:rPr>
          <w:sz w:val="19"/>
        </w:rPr>
      </w:pPr>
      <w:r>
        <w:rPr>
          <w:sz w:val="19"/>
        </w:rPr>
        <w:t>Who is the speaker possibly taking</w:t>
      </w:r>
      <w:r>
        <w:rPr>
          <w:spacing w:val="-4"/>
          <w:sz w:val="19"/>
        </w:rPr>
        <w:t xml:space="preserve"> </w:t>
      </w:r>
      <w:r>
        <w:rPr>
          <w:sz w:val="19"/>
        </w:rPr>
        <w:t>to?</w:t>
      </w:r>
    </w:p>
    <w:p>
      <w:pPr>
        <w:pStyle w:val="6"/>
        <w:numPr>
          <w:ilvl w:val="1"/>
          <w:numId w:val="4"/>
        </w:numPr>
        <w:tabs>
          <w:tab w:val="left" w:pos="632"/>
        </w:tabs>
        <w:spacing w:before="91" w:after="0" w:line="240" w:lineRule="auto"/>
        <w:ind w:left="632" w:right="0" w:hanging="233"/>
        <w:jc w:val="left"/>
        <w:rPr>
          <w:sz w:val="19"/>
        </w:rPr>
      </w:pPr>
      <w:r>
        <w:rPr>
          <w:sz w:val="19"/>
        </w:rPr>
        <w:t>A potential client. B. A travel guide. C. A good</w:t>
      </w:r>
      <w:r>
        <w:rPr>
          <w:spacing w:val="-4"/>
          <w:sz w:val="19"/>
        </w:rPr>
        <w:t xml:space="preserve"> </w:t>
      </w:r>
      <w:r>
        <w:rPr>
          <w:sz w:val="19"/>
        </w:rPr>
        <w:t>friend.</w:t>
      </w:r>
    </w:p>
    <w:p>
      <w:pPr>
        <w:pStyle w:val="6"/>
        <w:numPr>
          <w:ilvl w:val="0"/>
          <w:numId w:val="4"/>
        </w:numPr>
        <w:tabs>
          <w:tab w:val="left" w:pos="405"/>
        </w:tabs>
        <w:spacing w:before="87" w:after="0" w:line="240" w:lineRule="auto"/>
        <w:ind w:left="405" w:right="0" w:hanging="271"/>
        <w:jc w:val="left"/>
        <w:rPr>
          <w:sz w:val="19"/>
        </w:rPr>
      </w:pPr>
      <w:r>
        <w:rPr>
          <w:sz w:val="19"/>
        </w:rPr>
        <w:t>How many walks are offered each</w:t>
      </w:r>
      <w:r>
        <w:rPr>
          <w:spacing w:val="-3"/>
          <w:sz w:val="19"/>
        </w:rPr>
        <w:t xml:space="preserve"> </w:t>
      </w:r>
      <w:r>
        <w:rPr>
          <w:sz w:val="19"/>
        </w:rPr>
        <w:t>day?</w:t>
      </w:r>
    </w:p>
    <w:p>
      <w:pPr>
        <w:pStyle w:val="6"/>
        <w:numPr>
          <w:ilvl w:val="1"/>
          <w:numId w:val="4"/>
        </w:numPr>
        <w:tabs>
          <w:tab w:val="left" w:pos="632"/>
          <w:tab w:val="left" w:pos="2134"/>
          <w:tab w:val="left" w:pos="3879"/>
        </w:tabs>
        <w:spacing w:before="86" w:after="0" w:line="240" w:lineRule="auto"/>
        <w:ind w:left="632" w:right="0" w:hanging="233"/>
        <w:jc w:val="left"/>
        <w:rPr>
          <w:sz w:val="19"/>
        </w:rPr>
      </w:pPr>
      <w:r>
        <w:rPr>
          <w:sz w:val="19"/>
        </w:rPr>
        <w:t>Two.</w:t>
      </w:r>
      <w:r>
        <w:rPr>
          <w:sz w:val="19"/>
        </w:rPr>
        <w:tab/>
      </w:r>
      <w:r>
        <w:rPr>
          <w:sz w:val="19"/>
        </w:rPr>
        <w:t>B.</w:t>
      </w:r>
      <w:r>
        <w:rPr>
          <w:spacing w:val="-1"/>
          <w:sz w:val="19"/>
        </w:rPr>
        <w:t xml:space="preserve"> </w:t>
      </w:r>
      <w:r>
        <w:rPr>
          <w:sz w:val="19"/>
        </w:rPr>
        <w:t>Three.</w:t>
      </w:r>
      <w:r>
        <w:rPr>
          <w:sz w:val="19"/>
        </w:rPr>
        <w:tab/>
      </w:r>
      <w:r>
        <w:rPr>
          <w:sz w:val="19"/>
        </w:rPr>
        <w:t>C. Twelve.</w:t>
      </w:r>
    </w:p>
    <w:p>
      <w:pPr>
        <w:pStyle w:val="6"/>
        <w:numPr>
          <w:ilvl w:val="0"/>
          <w:numId w:val="4"/>
        </w:numPr>
        <w:tabs>
          <w:tab w:val="left" w:pos="395"/>
        </w:tabs>
        <w:spacing w:before="87" w:after="0" w:line="240" w:lineRule="auto"/>
        <w:ind w:left="395" w:right="0" w:hanging="261"/>
        <w:jc w:val="left"/>
        <w:rPr>
          <w:sz w:val="19"/>
        </w:rPr>
      </w:pPr>
      <w:r>
        <w:rPr>
          <w:sz w:val="19"/>
        </w:rPr>
        <w:t>What does Travelite guarantee to</w:t>
      </w:r>
      <w:r>
        <w:rPr>
          <w:spacing w:val="-3"/>
          <w:sz w:val="19"/>
        </w:rPr>
        <w:t xml:space="preserve"> </w:t>
      </w:r>
      <w:r>
        <w:rPr>
          <w:sz w:val="19"/>
        </w:rPr>
        <w:t>do?</w:t>
      </w:r>
    </w:p>
    <w:p>
      <w:pPr>
        <w:pStyle w:val="6"/>
        <w:numPr>
          <w:ilvl w:val="1"/>
          <w:numId w:val="4"/>
        </w:numPr>
        <w:tabs>
          <w:tab w:val="left" w:pos="630"/>
        </w:tabs>
        <w:spacing w:before="86" w:after="0" w:line="240" w:lineRule="auto"/>
        <w:ind w:left="630" w:right="0" w:hanging="236"/>
        <w:jc w:val="left"/>
        <w:rPr>
          <w:sz w:val="19"/>
        </w:rPr>
      </w:pPr>
      <w:r>
        <w:rPr>
          <w:sz w:val="19"/>
        </w:rPr>
        <w:t>Never charge extra</w:t>
      </w:r>
      <w:r>
        <w:rPr>
          <w:spacing w:val="-7"/>
          <w:sz w:val="19"/>
        </w:rPr>
        <w:t xml:space="preserve"> </w:t>
      </w:r>
      <w:r>
        <w:rPr>
          <w:sz w:val="19"/>
        </w:rPr>
        <w:t>money.</w:t>
      </w:r>
    </w:p>
    <w:p>
      <w:pPr>
        <w:pStyle w:val="6"/>
        <w:numPr>
          <w:ilvl w:val="1"/>
          <w:numId w:val="4"/>
        </w:numPr>
        <w:tabs>
          <w:tab w:val="left" w:pos="605"/>
        </w:tabs>
        <w:spacing w:before="87" w:after="0" w:line="240" w:lineRule="auto"/>
        <w:ind w:left="605" w:right="0" w:hanging="206"/>
        <w:jc w:val="left"/>
        <w:rPr>
          <w:sz w:val="19"/>
        </w:rPr>
      </w:pPr>
      <w:r>
        <w:rPr>
          <w:sz w:val="19"/>
        </w:rPr>
        <w:t>Provide double rooms</w:t>
      </w:r>
      <w:r>
        <w:rPr>
          <w:spacing w:val="-4"/>
          <w:sz w:val="19"/>
        </w:rPr>
        <w:t xml:space="preserve"> </w:t>
      </w:r>
      <w:r>
        <w:rPr>
          <w:sz w:val="19"/>
        </w:rPr>
        <w:t>only.</w:t>
      </w:r>
    </w:p>
    <w:p>
      <w:pPr>
        <w:pStyle w:val="6"/>
        <w:numPr>
          <w:ilvl w:val="1"/>
          <w:numId w:val="4"/>
        </w:numPr>
        <w:tabs>
          <w:tab w:val="left" w:pos="610"/>
        </w:tabs>
        <w:spacing w:before="91" w:after="0" w:line="240" w:lineRule="auto"/>
        <w:ind w:left="610" w:right="0" w:hanging="216"/>
        <w:jc w:val="left"/>
        <w:rPr>
          <w:sz w:val="19"/>
        </w:rPr>
      </w:pPr>
      <w:r>
        <w:rPr>
          <w:sz w:val="19"/>
        </w:rPr>
        <w:t>Organize entertainment every other</w:t>
      </w:r>
      <w:r>
        <w:rPr>
          <w:spacing w:val="-3"/>
          <w:sz w:val="19"/>
        </w:rPr>
        <w:t xml:space="preserve"> </w:t>
      </w:r>
      <w:r>
        <w:rPr>
          <w:sz w:val="19"/>
        </w:rPr>
        <w:t>night.</w:t>
      </w:r>
    </w:p>
    <w:p>
      <w:pPr>
        <w:pStyle w:val="6"/>
        <w:numPr>
          <w:ilvl w:val="0"/>
          <w:numId w:val="4"/>
        </w:numPr>
        <w:tabs>
          <w:tab w:val="left" w:pos="395"/>
        </w:tabs>
        <w:spacing w:before="87" w:after="0" w:line="240" w:lineRule="auto"/>
        <w:ind w:left="395" w:right="0" w:hanging="276"/>
        <w:jc w:val="left"/>
        <w:rPr>
          <w:sz w:val="19"/>
        </w:rPr>
      </w:pPr>
      <w:r>
        <w:rPr>
          <w:sz w:val="19"/>
        </w:rPr>
        <w:t>Why are tables shared for</w:t>
      </w:r>
      <w:r>
        <w:rPr>
          <w:spacing w:val="-4"/>
          <w:sz w:val="19"/>
        </w:rPr>
        <w:t xml:space="preserve"> </w:t>
      </w:r>
      <w:r>
        <w:rPr>
          <w:sz w:val="19"/>
        </w:rPr>
        <w:t>dinner?</w:t>
      </w:r>
    </w:p>
    <w:p>
      <w:pPr>
        <w:pStyle w:val="6"/>
        <w:numPr>
          <w:ilvl w:val="1"/>
          <w:numId w:val="4"/>
        </w:numPr>
        <w:tabs>
          <w:tab w:val="left" w:pos="630"/>
        </w:tabs>
        <w:spacing w:before="81" w:after="0" w:line="240" w:lineRule="auto"/>
        <w:ind w:left="630" w:right="0" w:hanging="231"/>
        <w:jc w:val="left"/>
        <w:rPr>
          <w:sz w:val="19"/>
        </w:rPr>
      </w:pPr>
      <w:r>
        <w:rPr>
          <w:sz w:val="19"/>
        </w:rPr>
        <w:t>To offer</w:t>
      </w:r>
      <w:r>
        <w:rPr>
          <w:spacing w:val="-1"/>
          <w:sz w:val="19"/>
        </w:rPr>
        <w:t xml:space="preserve"> </w:t>
      </w:r>
      <w:r>
        <w:rPr>
          <w:sz w:val="19"/>
        </w:rPr>
        <w:t>entertainment.</w:t>
      </w:r>
    </w:p>
    <w:p>
      <w:pPr>
        <w:pStyle w:val="6"/>
        <w:numPr>
          <w:ilvl w:val="1"/>
          <w:numId w:val="4"/>
        </w:numPr>
        <w:tabs>
          <w:tab w:val="left" w:pos="600"/>
        </w:tabs>
        <w:spacing w:before="92" w:after="0" w:line="240" w:lineRule="auto"/>
        <w:ind w:left="600" w:right="0" w:hanging="206"/>
        <w:jc w:val="left"/>
        <w:rPr>
          <w:sz w:val="19"/>
        </w:rPr>
      </w:pPr>
      <w:r>
        <w:rPr>
          <w:sz w:val="19"/>
        </w:rPr>
        <w:t>To let people know each</w:t>
      </w:r>
      <w:r>
        <w:rPr>
          <w:spacing w:val="-8"/>
          <w:sz w:val="19"/>
        </w:rPr>
        <w:t xml:space="preserve"> </w:t>
      </w:r>
      <w:r>
        <w:rPr>
          <w:sz w:val="19"/>
        </w:rPr>
        <w:t>other.</w:t>
      </w:r>
    </w:p>
    <w:p>
      <w:pPr>
        <w:pStyle w:val="6"/>
        <w:numPr>
          <w:ilvl w:val="1"/>
          <w:numId w:val="4"/>
        </w:numPr>
        <w:tabs>
          <w:tab w:val="left" w:pos="605"/>
        </w:tabs>
        <w:spacing w:before="91" w:after="0" w:line="240" w:lineRule="auto"/>
        <w:ind w:left="605" w:right="0" w:hanging="211"/>
        <w:jc w:val="left"/>
        <w:rPr>
          <w:sz w:val="19"/>
        </w:rPr>
      </w:pPr>
      <w:r>
        <w:rPr>
          <w:sz w:val="19"/>
        </w:rPr>
        <w:t>To create a family</w:t>
      </w:r>
      <w:r>
        <w:rPr>
          <w:spacing w:val="-10"/>
          <w:sz w:val="19"/>
        </w:rPr>
        <w:t xml:space="preserve"> </w:t>
      </w:r>
      <w:r>
        <w:rPr>
          <w:sz w:val="19"/>
        </w:rPr>
        <w:t>atmosphere.</w:t>
      </w:r>
    </w:p>
    <w:p>
      <w:pPr>
        <w:spacing w:before="79"/>
        <w:ind w:left="129" w:right="0" w:firstLine="0"/>
        <w:jc w:val="left"/>
        <w:rPr>
          <w:rFonts w:hint="eastAsia" w:ascii="宋体" w:eastAsia="宋体"/>
          <w:sz w:val="18"/>
        </w:rPr>
      </w:pPr>
      <w:r>
        <w:rPr>
          <w:rFonts w:hint="eastAsia" w:ascii="宋体" w:eastAsia="宋体"/>
          <w:sz w:val="18"/>
        </w:rPr>
        <w:t>第二部分 阅读（共两节，满分</w:t>
      </w:r>
      <w:r>
        <w:rPr>
          <w:sz w:val="19"/>
        </w:rPr>
        <w:t>50</w:t>
      </w:r>
      <w:r>
        <w:rPr>
          <w:rFonts w:hint="eastAsia" w:ascii="宋体" w:eastAsia="宋体"/>
          <w:sz w:val="18"/>
        </w:rPr>
        <w:t>分）</w:t>
      </w:r>
    </w:p>
    <w:p>
      <w:pPr>
        <w:spacing w:before="85"/>
        <w:ind w:left="119" w:right="0" w:firstLine="0"/>
        <w:jc w:val="left"/>
        <w:rPr>
          <w:rFonts w:hint="eastAsia" w:ascii="宋体" w:eastAsia="宋体"/>
          <w:sz w:val="18"/>
        </w:rPr>
      </w:pPr>
      <w:r>
        <w:rPr>
          <w:rFonts w:hint="eastAsia" w:ascii="宋体" w:eastAsia="宋体"/>
          <w:sz w:val="18"/>
        </w:rPr>
        <w:t>第一节（共</w:t>
      </w:r>
      <w:r>
        <w:rPr>
          <w:sz w:val="19"/>
        </w:rPr>
        <w:t>15</w:t>
      </w:r>
      <w:r>
        <w:rPr>
          <w:rFonts w:hint="eastAsia" w:ascii="宋体" w:eastAsia="宋体"/>
          <w:sz w:val="18"/>
        </w:rPr>
        <w:t>小题;每小题</w:t>
      </w:r>
      <w:r>
        <w:rPr>
          <w:sz w:val="19"/>
        </w:rPr>
        <w:t>2. 5</w:t>
      </w:r>
      <w:r>
        <w:rPr>
          <w:rFonts w:hint="eastAsia" w:ascii="宋体" w:eastAsia="宋体"/>
          <w:sz w:val="18"/>
        </w:rPr>
        <w:t>分，满分</w:t>
      </w:r>
      <w:r>
        <w:rPr>
          <w:sz w:val="19"/>
        </w:rPr>
        <w:t>37. 5</w:t>
      </w:r>
      <w:r>
        <w:rPr>
          <w:rFonts w:hint="eastAsia" w:ascii="宋体" w:eastAsia="宋体"/>
          <w:sz w:val="18"/>
        </w:rPr>
        <w:t>分）</w:t>
      </w:r>
    </w:p>
    <w:p>
      <w:pPr>
        <w:spacing w:before="64"/>
        <w:ind w:left="499" w:right="0" w:firstLine="0"/>
        <w:jc w:val="left"/>
        <w:rPr>
          <w:rFonts w:hint="eastAsia" w:ascii="宋体" w:eastAsia="宋体"/>
          <w:sz w:val="18"/>
        </w:rPr>
      </w:pPr>
      <w:r>
        <w:rPr>
          <w:rFonts w:hint="eastAsia" w:ascii="宋体" w:eastAsia="宋体"/>
          <w:sz w:val="18"/>
        </w:rPr>
        <w:t>阅读下列短文，从每题所给的</w:t>
      </w:r>
      <w:r>
        <w:rPr>
          <w:sz w:val="19"/>
        </w:rPr>
        <w:t>A</w:t>
      </w:r>
      <w:r>
        <w:rPr>
          <w:rFonts w:hint="eastAsia" w:ascii="宋体" w:eastAsia="宋体"/>
          <w:sz w:val="18"/>
        </w:rPr>
        <w:t>、</w:t>
      </w:r>
      <w:r>
        <w:rPr>
          <w:sz w:val="19"/>
        </w:rPr>
        <w:t>B</w:t>
      </w:r>
      <w:r>
        <w:rPr>
          <w:rFonts w:hint="eastAsia" w:ascii="宋体" w:eastAsia="宋体"/>
          <w:sz w:val="18"/>
        </w:rPr>
        <w:t>、</w:t>
      </w:r>
      <w:r>
        <w:rPr>
          <w:sz w:val="19"/>
        </w:rPr>
        <w:t>C</w:t>
      </w:r>
      <w:r>
        <w:rPr>
          <w:rFonts w:hint="eastAsia" w:ascii="宋体" w:eastAsia="宋体"/>
          <w:sz w:val="18"/>
        </w:rPr>
        <w:t>、</w:t>
      </w:r>
      <w:r>
        <w:rPr>
          <w:sz w:val="19"/>
        </w:rPr>
        <w:t>D</w:t>
      </w:r>
      <w:r>
        <w:rPr>
          <w:rFonts w:hint="eastAsia" w:ascii="宋体" w:eastAsia="宋体"/>
          <w:sz w:val="18"/>
        </w:rPr>
        <w:t>四个选项中选出最佳选项。</w:t>
      </w:r>
    </w:p>
    <w:p>
      <w:pPr>
        <w:spacing w:before="101"/>
        <w:ind w:left="75" w:right="0" w:firstLine="0"/>
        <w:jc w:val="center"/>
        <w:rPr>
          <w:b/>
          <w:sz w:val="17"/>
        </w:rPr>
      </w:pPr>
      <w:r>
        <w:rPr>
          <w:b/>
          <w:sz w:val="17"/>
        </w:rPr>
        <w:t>A</w:t>
      </w:r>
    </w:p>
    <w:p>
      <w:pPr>
        <w:pStyle w:val="2"/>
        <w:spacing w:before="91" w:line="336" w:lineRule="auto"/>
        <w:ind w:left="119" w:right="38" w:firstLine="370"/>
        <w:jc w:val="both"/>
      </w:pPr>
      <w:r>
        <w:t xml:space="preserve">Many people are a little scared by the term </w:t>
      </w:r>
      <w:r>
        <w:rPr>
          <w:position w:val="6"/>
          <w:sz w:val="12"/>
        </w:rPr>
        <w:t xml:space="preserve">u </w:t>
      </w:r>
      <w:r>
        <w:t>mountain biking” because they think it implies the need for extreme physical fitness or some kind of death wish. But in actual fact there are different forms of mountain biking, some of which provide a great chance to get  out in the great outdoors and enjoy the main attraction that brings people to New Zealand—the beauty of</w:t>
      </w:r>
      <w:r>
        <w:rPr>
          <w:spacing w:val="-2"/>
        </w:rPr>
        <w:t xml:space="preserve"> </w:t>
      </w:r>
      <w:r>
        <w:t>nature.</w:t>
      </w:r>
    </w:p>
    <w:p>
      <w:pPr>
        <w:spacing w:before="14"/>
        <w:ind w:left="119" w:right="0" w:firstLine="0"/>
        <w:jc w:val="both"/>
        <w:rPr>
          <w:b/>
          <w:sz w:val="17"/>
        </w:rPr>
      </w:pPr>
      <w:r>
        <w:rPr>
          <w:b/>
          <w:sz w:val="17"/>
        </w:rPr>
        <w:t>Downhill Mountain Biking</w:t>
      </w:r>
    </w:p>
    <w:p>
      <w:pPr>
        <w:pStyle w:val="2"/>
        <w:spacing w:before="83" w:line="333" w:lineRule="auto"/>
        <w:ind w:left="119" w:right="407" w:firstLine="370"/>
        <w:rPr>
          <w:b/>
          <w:sz w:val="17"/>
        </w:rPr>
      </w:pPr>
      <w:r>
        <w:t>Downhill mountain biking is one of the craziest sport in New Zealand</w:t>
      </w:r>
      <w:r>
        <w:rPr>
          <w:rFonts w:hint="eastAsia" w:ascii="宋体" w:hAnsi="宋体" w:eastAsia="宋体"/>
        </w:rPr>
        <w:t>，</w:t>
      </w:r>
      <w:r>
        <w:t xml:space="preserve">and the one which will likely appeal most to New Zealand adventure travel tourists. It can be extremely dangerous. If you haven’t tried it before, stick to a small track without a steep incline, and make sure you wear the correct safety gear such as a helmet and chest plate. </w:t>
      </w:r>
      <w:r>
        <w:rPr>
          <w:b/>
          <w:sz w:val="17"/>
        </w:rPr>
        <w:t>Long Distance Mountain Biking</w:t>
      </w:r>
    </w:p>
    <w:p>
      <w:pPr>
        <w:pStyle w:val="2"/>
        <w:spacing w:before="22" w:line="326" w:lineRule="auto"/>
        <w:ind w:left="124" w:right="42" w:firstLine="365"/>
        <w:jc w:val="both"/>
      </w:pPr>
      <w:r>
        <w:t>Many New Zealanders treat mountain biking as a serious sport and many also use it as their primary way of keeping fit. Compared to many other countries, a cross-country tour    by bike is relatively easy and safe on New Zealand roads. However, if you want to push yourself physically and experience parts of New Zealand which are “off the beaten trail</w:t>
      </w:r>
      <w:r>
        <w:rPr>
          <w:rFonts w:hint="eastAsia" w:ascii="宋体" w:hAnsi="宋体" w:eastAsia="宋体"/>
        </w:rPr>
        <w:t>，</w:t>
      </w:r>
      <w:r>
        <w:t>’’ a mountain bike trek may be ideal for</w:t>
      </w:r>
      <w:r>
        <w:rPr>
          <w:spacing w:val="-4"/>
        </w:rPr>
        <w:t xml:space="preserve"> </w:t>
      </w:r>
      <w:r>
        <w:t>you.</w:t>
      </w:r>
    </w:p>
    <w:p>
      <w:pPr>
        <w:spacing w:before="81"/>
        <w:ind w:left="119" w:right="0" w:firstLine="0"/>
        <w:jc w:val="both"/>
        <w:rPr>
          <w:b/>
          <w:sz w:val="17"/>
        </w:rPr>
      </w:pPr>
      <w:r>
        <w:br w:type="column"/>
      </w:r>
      <w:r>
        <w:rPr>
          <w:b/>
          <w:sz w:val="17"/>
        </w:rPr>
        <w:t>Scenic Mountain Biking</w:t>
      </w:r>
    </w:p>
    <w:p>
      <w:pPr>
        <w:pStyle w:val="2"/>
        <w:spacing w:before="66" w:line="295" w:lineRule="auto"/>
        <w:ind w:left="119" w:right="152" w:firstLine="375"/>
        <w:jc w:val="both"/>
      </w:pPr>
      <w:r>
        <w:t>You can experience the freedom of mountain biking through the New Zealand  landscape even if you aren't particularly adventurous or fit. In fact, if you have the time</w:t>
      </w:r>
      <w:r>
        <w:rPr>
          <w:rFonts w:hint="eastAsia" w:ascii="宋体" w:eastAsia="宋体"/>
        </w:rPr>
        <w:t xml:space="preserve">， </w:t>
      </w:r>
      <w:r>
        <w:t>biking is one of the best ways to see the country. You can get a taste of some of the       easier, flatter trails through the National Parks and forests. The wine-growing regions are  also good areas for guided scenic bike tours. These areas tend to be relatively flat and have    a good climate for enjoying some open</w:t>
      </w:r>
      <w:r>
        <w:rPr>
          <w:spacing w:val="-3"/>
        </w:rPr>
        <w:t xml:space="preserve"> </w:t>
      </w:r>
      <w:r>
        <w:t>outdoors.</w:t>
      </w:r>
    </w:p>
    <w:p>
      <w:pPr>
        <w:pStyle w:val="6"/>
        <w:numPr>
          <w:ilvl w:val="0"/>
          <w:numId w:val="4"/>
        </w:numPr>
        <w:tabs>
          <w:tab w:val="left" w:pos="395"/>
        </w:tabs>
        <w:spacing w:before="0" w:after="0" w:line="215" w:lineRule="exact"/>
        <w:ind w:left="395" w:right="0" w:hanging="271"/>
        <w:jc w:val="both"/>
        <w:rPr>
          <w:sz w:val="19"/>
        </w:rPr>
      </w:pPr>
      <w:r>
        <w:rPr>
          <w:sz w:val="19"/>
        </w:rPr>
        <w:t>What does the author think of mountain</w:t>
      </w:r>
      <w:r>
        <w:rPr>
          <w:spacing w:val="-5"/>
          <w:sz w:val="19"/>
        </w:rPr>
        <w:t xml:space="preserve"> </w:t>
      </w:r>
      <w:r>
        <w:rPr>
          <w:sz w:val="19"/>
        </w:rPr>
        <w:t>biking?</w:t>
      </w:r>
    </w:p>
    <w:p>
      <w:pPr>
        <w:pStyle w:val="6"/>
        <w:numPr>
          <w:ilvl w:val="1"/>
          <w:numId w:val="4"/>
        </w:numPr>
        <w:tabs>
          <w:tab w:val="left" w:pos="630"/>
        </w:tabs>
        <w:spacing w:before="56" w:after="0" w:line="240" w:lineRule="auto"/>
        <w:ind w:left="630" w:right="0" w:hanging="236"/>
        <w:jc w:val="left"/>
        <w:rPr>
          <w:sz w:val="19"/>
        </w:rPr>
      </w:pPr>
      <w:r>
        <w:rPr>
          <w:sz w:val="19"/>
        </w:rPr>
        <w:t>It’s a way of keeping</w:t>
      </w:r>
      <w:r>
        <w:rPr>
          <w:spacing w:val="-4"/>
          <w:sz w:val="19"/>
        </w:rPr>
        <w:t xml:space="preserve"> </w:t>
      </w:r>
      <w:r>
        <w:rPr>
          <w:sz w:val="19"/>
        </w:rPr>
        <w:t>fit.</w:t>
      </w:r>
    </w:p>
    <w:p>
      <w:pPr>
        <w:pStyle w:val="6"/>
        <w:numPr>
          <w:ilvl w:val="1"/>
          <w:numId w:val="4"/>
        </w:numPr>
        <w:tabs>
          <w:tab w:val="left" w:pos="605"/>
        </w:tabs>
        <w:spacing w:before="57" w:after="0" w:line="240" w:lineRule="auto"/>
        <w:ind w:left="605" w:right="0" w:hanging="210"/>
        <w:jc w:val="left"/>
        <w:rPr>
          <w:sz w:val="19"/>
        </w:rPr>
      </w:pPr>
      <w:r>
        <w:rPr>
          <w:sz w:val="19"/>
        </w:rPr>
        <w:t>It’s a very dangerous</w:t>
      </w:r>
      <w:r>
        <w:rPr>
          <w:spacing w:val="-3"/>
          <w:sz w:val="19"/>
        </w:rPr>
        <w:t xml:space="preserve"> </w:t>
      </w:r>
      <w:r>
        <w:rPr>
          <w:sz w:val="19"/>
        </w:rPr>
        <w:t>sport.</w:t>
      </w:r>
    </w:p>
    <w:p>
      <w:pPr>
        <w:pStyle w:val="6"/>
        <w:numPr>
          <w:ilvl w:val="1"/>
          <w:numId w:val="4"/>
        </w:numPr>
        <w:tabs>
          <w:tab w:val="left" w:pos="610"/>
        </w:tabs>
        <w:spacing w:before="56" w:after="0" w:line="240" w:lineRule="auto"/>
        <w:ind w:left="610" w:right="0" w:hanging="210"/>
        <w:jc w:val="left"/>
        <w:rPr>
          <w:sz w:val="19"/>
        </w:rPr>
      </w:pPr>
      <w:r>
        <w:rPr>
          <w:sz w:val="19"/>
        </w:rPr>
        <w:t>It’s a good way of</w:t>
      </w:r>
      <w:r>
        <w:rPr>
          <w:spacing w:val="-2"/>
          <w:sz w:val="19"/>
        </w:rPr>
        <w:t xml:space="preserve"> </w:t>
      </w:r>
      <w:r>
        <w:rPr>
          <w:sz w:val="19"/>
        </w:rPr>
        <w:t>sightseeing.</w:t>
      </w:r>
    </w:p>
    <w:p>
      <w:pPr>
        <w:pStyle w:val="6"/>
        <w:numPr>
          <w:ilvl w:val="1"/>
          <w:numId w:val="4"/>
        </w:numPr>
        <w:tabs>
          <w:tab w:val="left" w:pos="620"/>
        </w:tabs>
        <w:spacing w:before="52" w:after="0" w:line="240" w:lineRule="auto"/>
        <w:ind w:left="620" w:right="0" w:hanging="225"/>
        <w:jc w:val="left"/>
        <w:rPr>
          <w:sz w:val="19"/>
        </w:rPr>
      </w:pPr>
      <w:r>
        <w:rPr>
          <w:sz w:val="19"/>
        </w:rPr>
        <w:t>It’s highly physically</w:t>
      </w:r>
      <w:r>
        <w:rPr>
          <w:spacing w:val="-2"/>
          <w:sz w:val="19"/>
        </w:rPr>
        <w:t xml:space="preserve"> </w:t>
      </w:r>
      <w:r>
        <w:rPr>
          <w:sz w:val="19"/>
        </w:rPr>
        <w:t>demanding.</w:t>
      </w:r>
    </w:p>
    <w:p>
      <w:pPr>
        <w:pStyle w:val="6"/>
        <w:numPr>
          <w:ilvl w:val="0"/>
          <w:numId w:val="4"/>
        </w:numPr>
        <w:tabs>
          <w:tab w:val="left" w:pos="400"/>
        </w:tabs>
        <w:spacing w:before="56" w:after="0" w:line="240" w:lineRule="auto"/>
        <w:ind w:left="400" w:right="0" w:hanging="275"/>
        <w:jc w:val="left"/>
        <w:rPr>
          <w:sz w:val="19"/>
        </w:rPr>
      </w:pPr>
      <w:r>
        <w:rPr>
          <w:sz w:val="19"/>
        </w:rPr>
        <w:t>Which best suits you if you intend to enjoy the New Zealand</w:t>
      </w:r>
      <w:r>
        <w:rPr>
          <w:spacing w:val="-9"/>
          <w:sz w:val="19"/>
        </w:rPr>
        <w:t xml:space="preserve"> </w:t>
      </w:r>
      <w:r>
        <w:rPr>
          <w:sz w:val="19"/>
        </w:rPr>
        <w:t>landscape?</w:t>
      </w:r>
    </w:p>
    <w:p>
      <w:pPr>
        <w:pStyle w:val="6"/>
        <w:numPr>
          <w:ilvl w:val="1"/>
          <w:numId w:val="4"/>
        </w:numPr>
        <w:tabs>
          <w:tab w:val="left" w:pos="630"/>
        </w:tabs>
        <w:spacing w:before="57" w:after="0" w:line="240" w:lineRule="auto"/>
        <w:ind w:left="630" w:right="0" w:hanging="230"/>
        <w:jc w:val="left"/>
        <w:rPr>
          <w:sz w:val="19"/>
        </w:rPr>
      </w:pPr>
      <w:r>
        <w:rPr>
          <w:sz w:val="19"/>
        </w:rPr>
        <w:t>A mountain bike</w:t>
      </w:r>
      <w:r>
        <w:rPr>
          <w:spacing w:val="-1"/>
          <w:sz w:val="19"/>
        </w:rPr>
        <w:t xml:space="preserve"> </w:t>
      </w:r>
      <w:r>
        <w:rPr>
          <w:sz w:val="19"/>
        </w:rPr>
        <w:t>race.</w:t>
      </w:r>
    </w:p>
    <w:p>
      <w:pPr>
        <w:pStyle w:val="6"/>
        <w:numPr>
          <w:ilvl w:val="1"/>
          <w:numId w:val="4"/>
        </w:numPr>
        <w:tabs>
          <w:tab w:val="left" w:pos="605"/>
        </w:tabs>
        <w:spacing w:before="51" w:after="0" w:line="240" w:lineRule="auto"/>
        <w:ind w:left="605" w:right="0" w:hanging="210"/>
        <w:jc w:val="left"/>
        <w:rPr>
          <w:sz w:val="19"/>
        </w:rPr>
      </w:pPr>
      <w:r>
        <w:rPr>
          <w:sz w:val="19"/>
        </w:rPr>
        <w:t>Scenic mountain</w:t>
      </w:r>
      <w:r>
        <w:rPr>
          <w:spacing w:val="-2"/>
          <w:sz w:val="19"/>
        </w:rPr>
        <w:t xml:space="preserve"> </w:t>
      </w:r>
      <w:r>
        <w:rPr>
          <w:sz w:val="19"/>
        </w:rPr>
        <w:t>biking.</w:t>
      </w:r>
    </w:p>
    <w:p>
      <w:pPr>
        <w:pStyle w:val="6"/>
        <w:numPr>
          <w:ilvl w:val="1"/>
          <w:numId w:val="4"/>
        </w:numPr>
        <w:tabs>
          <w:tab w:val="left" w:pos="610"/>
        </w:tabs>
        <w:spacing w:before="57" w:after="0" w:line="240" w:lineRule="auto"/>
        <w:ind w:left="610" w:right="0" w:hanging="210"/>
        <w:jc w:val="left"/>
        <w:rPr>
          <w:sz w:val="19"/>
        </w:rPr>
      </w:pPr>
      <w:r>
        <w:rPr>
          <w:sz w:val="19"/>
        </w:rPr>
        <w:t>Downhill mountain</w:t>
      </w:r>
      <w:r>
        <w:rPr>
          <w:spacing w:val="-3"/>
          <w:sz w:val="19"/>
        </w:rPr>
        <w:t xml:space="preserve"> </w:t>
      </w:r>
      <w:r>
        <w:rPr>
          <w:sz w:val="19"/>
        </w:rPr>
        <w:t>biking.</w:t>
      </w:r>
    </w:p>
    <w:p>
      <w:pPr>
        <w:pStyle w:val="6"/>
        <w:numPr>
          <w:ilvl w:val="1"/>
          <w:numId w:val="4"/>
        </w:numPr>
        <w:tabs>
          <w:tab w:val="left" w:pos="620"/>
        </w:tabs>
        <w:spacing w:before="57" w:after="0" w:line="240" w:lineRule="auto"/>
        <w:ind w:left="620" w:right="0" w:hanging="225"/>
        <w:jc w:val="left"/>
        <w:rPr>
          <w:sz w:val="19"/>
        </w:rPr>
      </w:pPr>
      <w:r>
        <w:rPr>
          <w:sz w:val="19"/>
        </w:rPr>
        <w:t>Long distance mountain</w:t>
      </w:r>
      <w:r>
        <w:rPr>
          <w:spacing w:val="-1"/>
          <w:sz w:val="19"/>
        </w:rPr>
        <w:t xml:space="preserve"> </w:t>
      </w:r>
      <w:r>
        <w:rPr>
          <w:sz w:val="19"/>
        </w:rPr>
        <w:t>biking.</w:t>
      </w:r>
    </w:p>
    <w:p>
      <w:pPr>
        <w:pStyle w:val="6"/>
        <w:numPr>
          <w:ilvl w:val="0"/>
          <w:numId w:val="4"/>
        </w:numPr>
        <w:tabs>
          <w:tab w:val="left" w:pos="400"/>
        </w:tabs>
        <w:spacing w:before="56" w:after="0" w:line="240" w:lineRule="auto"/>
        <w:ind w:left="400" w:right="0" w:hanging="275"/>
        <w:jc w:val="left"/>
        <w:rPr>
          <w:sz w:val="19"/>
        </w:rPr>
      </w:pPr>
      <w:r>
        <w:rPr>
          <w:sz w:val="19"/>
        </w:rPr>
        <w:t>In which section of a newspaper might you find the</w:t>
      </w:r>
      <w:r>
        <w:rPr>
          <w:spacing w:val="-5"/>
          <w:sz w:val="19"/>
        </w:rPr>
        <w:t xml:space="preserve"> </w:t>
      </w:r>
      <w:r>
        <w:rPr>
          <w:sz w:val="19"/>
        </w:rPr>
        <w:t>text?</w:t>
      </w:r>
    </w:p>
    <w:p>
      <w:pPr>
        <w:pStyle w:val="6"/>
        <w:numPr>
          <w:ilvl w:val="1"/>
          <w:numId w:val="4"/>
        </w:numPr>
        <w:tabs>
          <w:tab w:val="left" w:pos="632"/>
          <w:tab w:val="left" w:pos="2134"/>
          <w:tab w:val="left" w:pos="5619"/>
        </w:tabs>
        <w:spacing w:before="52" w:after="0" w:line="240" w:lineRule="auto"/>
        <w:ind w:left="632" w:right="0" w:hanging="232"/>
        <w:jc w:val="left"/>
        <w:rPr>
          <w:sz w:val="19"/>
        </w:rPr>
      </w:pPr>
      <w:r>
        <w:rPr>
          <w:sz w:val="19"/>
        </w:rPr>
        <w:t>Sport.</w:t>
      </w:r>
      <w:r>
        <w:rPr>
          <w:sz w:val="19"/>
        </w:rPr>
        <w:tab/>
      </w:r>
      <w:r>
        <w:rPr>
          <w:sz w:val="19"/>
        </w:rPr>
        <w:t>B. Advertisement.</w:t>
      </w:r>
      <w:r>
        <w:rPr>
          <w:spacing w:val="-4"/>
          <w:sz w:val="19"/>
        </w:rPr>
        <w:t xml:space="preserve"> </w:t>
      </w:r>
      <w:r>
        <w:rPr>
          <w:sz w:val="19"/>
        </w:rPr>
        <w:t>C.</w:t>
      </w:r>
      <w:r>
        <w:rPr>
          <w:spacing w:val="-2"/>
          <w:sz w:val="19"/>
        </w:rPr>
        <w:t xml:space="preserve"> </w:t>
      </w:r>
      <w:r>
        <w:rPr>
          <w:sz w:val="19"/>
        </w:rPr>
        <w:t>Lifestyle.</w:t>
      </w:r>
      <w:r>
        <w:rPr>
          <w:sz w:val="19"/>
        </w:rPr>
        <w:tab/>
      </w:r>
      <w:r>
        <w:rPr>
          <w:sz w:val="19"/>
        </w:rPr>
        <w:t>D. Travel.</w:t>
      </w:r>
    </w:p>
    <w:p>
      <w:pPr>
        <w:spacing w:before="75"/>
        <w:ind w:left="0" w:right="32" w:firstLine="0"/>
        <w:jc w:val="center"/>
        <w:rPr>
          <w:b/>
          <w:sz w:val="17"/>
        </w:rPr>
      </w:pPr>
      <w:r>
        <w:rPr>
          <w:b/>
          <w:sz w:val="17"/>
        </w:rPr>
        <w:t>B</w:t>
      </w:r>
    </w:p>
    <w:p>
      <w:pPr>
        <w:pStyle w:val="2"/>
        <w:spacing w:before="61" w:line="297" w:lineRule="auto"/>
        <w:ind w:left="125" w:right="158" w:firstLine="365"/>
        <w:jc w:val="both"/>
      </w:pPr>
      <w:r>
        <w:t>Kamisi Adetunji, a 17-year-old student from North  Carolina,  is  making  headlines  with her science project that aims to tackle community health and safety</w:t>
      </w:r>
      <w:r>
        <w:rPr>
          <w:spacing w:val="-11"/>
        </w:rPr>
        <w:t xml:space="preserve"> </w:t>
      </w:r>
      <w:r>
        <w:t>risks.</w:t>
      </w:r>
    </w:p>
    <w:p>
      <w:pPr>
        <w:pStyle w:val="2"/>
        <w:spacing w:line="295" w:lineRule="auto"/>
        <w:ind w:left="120" w:right="152" w:firstLine="380"/>
        <w:jc w:val="both"/>
      </w:pPr>
      <w:r>
        <w:t>Her</w:t>
      </w:r>
      <w:r>
        <w:rPr>
          <w:spacing w:val="19"/>
        </w:rPr>
        <w:t xml:space="preserve"> </w:t>
      </w:r>
      <w:r>
        <w:t>project</w:t>
      </w:r>
      <w:r>
        <w:rPr>
          <w:spacing w:val="20"/>
        </w:rPr>
        <w:t xml:space="preserve"> </w:t>
      </w:r>
      <w:r>
        <w:t>aims</w:t>
      </w:r>
      <w:r>
        <w:rPr>
          <w:spacing w:val="19"/>
        </w:rPr>
        <w:t xml:space="preserve"> </w:t>
      </w:r>
      <w:r>
        <w:t>to</w:t>
      </w:r>
      <w:r>
        <w:rPr>
          <w:spacing w:val="20"/>
        </w:rPr>
        <w:t xml:space="preserve"> </w:t>
      </w:r>
      <w:r>
        <w:t>improve</w:t>
      </w:r>
      <w:r>
        <w:rPr>
          <w:spacing w:val="19"/>
        </w:rPr>
        <w:t xml:space="preserve"> </w:t>
      </w:r>
      <w:r>
        <w:t>treatment</w:t>
      </w:r>
      <w:r>
        <w:rPr>
          <w:spacing w:val="20"/>
        </w:rPr>
        <w:t xml:space="preserve"> </w:t>
      </w:r>
      <w:r>
        <w:t>for</w:t>
      </w:r>
      <w:r>
        <w:rPr>
          <w:spacing w:val="19"/>
        </w:rPr>
        <w:t xml:space="preserve"> </w:t>
      </w:r>
      <w:r>
        <w:t>sickle</w:t>
      </w:r>
      <w:r>
        <w:rPr>
          <w:spacing w:val="20"/>
        </w:rPr>
        <w:t xml:space="preserve"> </w:t>
      </w:r>
      <w:r>
        <w:t>cell</w:t>
      </w:r>
      <w:r>
        <w:rPr>
          <w:spacing w:val="18"/>
        </w:rPr>
        <w:t xml:space="preserve"> </w:t>
      </w:r>
      <w:r>
        <w:t>disease</w:t>
      </w:r>
      <w:r>
        <w:rPr>
          <w:spacing w:val="21"/>
        </w:rPr>
        <w:t xml:space="preserve"> </w:t>
      </w:r>
      <w:r>
        <w:rPr>
          <w:rFonts w:hint="eastAsia" w:ascii="宋体" w:eastAsia="宋体"/>
          <w:sz w:val="18"/>
        </w:rPr>
        <w:t>（鎌状细胞贫血</w:t>
      </w:r>
      <w:r>
        <w:rPr>
          <w:rFonts w:hint="eastAsia" w:ascii="宋体" w:eastAsia="宋体"/>
        </w:rPr>
        <w:t>）</w:t>
      </w:r>
      <w:r>
        <w:rPr>
          <w:spacing w:val="10"/>
        </w:rPr>
        <w:t xml:space="preserve">. </w:t>
      </w:r>
      <w:r>
        <w:t>This genetic disease causes red blood cells to sickle, making it harder for those cells to carry oxygen throughout the body. Natural compounds called flavonoids were known to reduce sickle cells. By changing the chemical structure of flavonoids extracted  from  fruits, Adetunji was able to improve their anti-sickling</w:t>
      </w:r>
      <w:r>
        <w:rPr>
          <w:spacing w:val="-6"/>
        </w:rPr>
        <w:t xml:space="preserve"> </w:t>
      </w:r>
      <w:r>
        <w:t>powers.</w:t>
      </w:r>
    </w:p>
    <w:p>
      <w:pPr>
        <w:pStyle w:val="2"/>
        <w:spacing w:line="295" w:lineRule="auto"/>
        <w:ind w:left="125" w:right="154" w:firstLine="365"/>
        <w:jc w:val="both"/>
      </w:pPr>
      <w:r>
        <w:t>Adetunji’s inspiration for the project came from her personal  experience.  “My family  is Nigerian</w:t>
      </w:r>
      <w:r>
        <w:rPr>
          <w:rFonts w:hint="eastAsia" w:ascii="宋体" w:hAnsi="宋体" w:eastAsia="宋体"/>
        </w:rPr>
        <w:t>，</w:t>
      </w:r>
      <w:r>
        <w:t>” Adetunji said. “One day I was walking with my mom, and we were talking about a family friend who was currently battling sickle cell disease. And she told me about all the people back home that she knew who had it or have passed from it. ’’ When having the opportunity to do research at school, she immediately knew that she wanted to study sickle cell</w:t>
      </w:r>
      <w:r>
        <w:rPr>
          <w:spacing w:val="-2"/>
        </w:rPr>
        <w:t xml:space="preserve"> </w:t>
      </w:r>
      <w:r>
        <w:t>disease.</w:t>
      </w:r>
    </w:p>
    <w:p>
      <w:pPr>
        <w:pStyle w:val="2"/>
        <w:spacing w:line="300" w:lineRule="auto"/>
        <w:ind w:left="120" w:right="152" w:firstLine="370"/>
        <w:jc w:val="both"/>
      </w:pPr>
      <w:r>
        <w:t>The biggest challenge Adetunji faced was that she had no experience with a science project like this. She had to trust in herself and believe that she would be able to finish       this project and continue trying different things when her  methods  at  first  weren’t  working.</w:t>
      </w:r>
    </w:p>
    <w:p>
      <w:pPr>
        <w:pStyle w:val="2"/>
        <w:spacing w:line="302" w:lineRule="auto"/>
        <w:ind w:left="125" w:right="157" w:firstLine="365"/>
        <w:jc w:val="both"/>
      </w:pPr>
      <w:r>
        <w:t>What’s next for Adetunji? She plans to continue the research on sickle cell disease. “I still want to do medicinal chemistry research, especially with other diseases that affect</w:t>
      </w:r>
    </w:p>
    <w:p>
      <w:pPr>
        <w:spacing w:after="0" w:line="302" w:lineRule="auto"/>
        <w:jc w:val="both"/>
        <w:sectPr>
          <w:pgSz w:w="16840" w:h="11910" w:orient="landscape"/>
          <w:pgMar w:top="380" w:right="0" w:bottom="660" w:left="820" w:header="0" w:footer="464" w:gutter="0"/>
          <w:cols w:equalWidth="0" w:num="2">
            <w:col w:w="7296" w:space="1309"/>
            <w:col w:w="7415"/>
          </w:cols>
        </w:sectPr>
      </w:pPr>
    </w:p>
    <w:p>
      <w:pPr>
        <w:pStyle w:val="2"/>
        <w:spacing w:before="67" w:line="302" w:lineRule="auto"/>
        <w:ind w:left="124" w:right="22"/>
      </w:pPr>
      <w:r>
        <w:t>minority communities. If you asked me two years ago if I would be doing this research... I would have been like,” Adetunji said. “I think the most important thing is to just trust that you’re capable of a lot more than you think you are. ’’</w:t>
      </w:r>
    </w:p>
    <w:p>
      <w:pPr>
        <w:pStyle w:val="6"/>
        <w:numPr>
          <w:ilvl w:val="0"/>
          <w:numId w:val="4"/>
        </w:numPr>
        <w:tabs>
          <w:tab w:val="left" w:pos="395"/>
        </w:tabs>
        <w:spacing w:before="0" w:after="0" w:line="213" w:lineRule="exact"/>
        <w:ind w:left="395" w:right="0" w:hanging="276"/>
        <w:jc w:val="left"/>
        <w:rPr>
          <w:sz w:val="19"/>
        </w:rPr>
      </w:pPr>
      <w:r>
        <w:rPr>
          <w:sz w:val="19"/>
        </w:rPr>
        <w:t>What is Kamisi Adetunji’s project aimed</w:t>
      </w:r>
      <w:r>
        <w:rPr>
          <w:spacing w:val="-6"/>
          <w:sz w:val="19"/>
        </w:rPr>
        <w:t xml:space="preserve"> </w:t>
      </w:r>
      <w:r>
        <w:rPr>
          <w:sz w:val="19"/>
        </w:rPr>
        <w:t>at?</w:t>
      </w:r>
    </w:p>
    <w:p>
      <w:pPr>
        <w:pStyle w:val="6"/>
        <w:numPr>
          <w:ilvl w:val="1"/>
          <w:numId w:val="4"/>
        </w:numPr>
        <w:tabs>
          <w:tab w:val="left" w:pos="630"/>
        </w:tabs>
        <w:spacing w:before="57" w:after="0" w:line="240" w:lineRule="auto"/>
        <w:ind w:left="630" w:right="0" w:hanging="236"/>
        <w:jc w:val="left"/>
        <w:rPr>
          <w:sz w:val="19"/>
        </w:rPr>
      </w:pPr>
      <w:r>
        <w:rPr>
          <w:sz w:val="19"/>
        </w:rPr>
        <w:t>Rooting out sickle cell</w:t>
      </w:r>
      <w:r>
        <w:rPr>
          <w:spacing w:val="-2"/>
          <w:sz w:val="19"/>
        </w:rPr>
        <w:t xml:space="preserve"> </w:t>
      </w:r>
      <w:r>
        <w:rPr>
          <w:sz w:val="19"/>
        </w:rPr>
        <w:t>disease.</w:t>
      </w:r>
    </w:p>
    <w:p>
      <w:pPr>
        <w:pStyle w:val="2"/>
        <w:spacing w:before="67" w:line="302" w:lineRule="auto"/>
        <w:ind w:left="120" w:right="245"/>
      </w:pPr>
      <w:r>
        <w:br w:type="column"/>
      </w:r>
      <w:r>
        <w:t>They can take the subway without using smartphone apps. Passengers can take subway  trains if they do not have cash or when they forget their subway</w:t>
      </w:r>
      <w:r>
        <w:rPr>
          <w:spacing w:val="-9"/>
        </w:rPr>
        <w:t xml:space="preserve"> </w:t>
      </w:r>
      <w:r>
        <w:t>cards.</w:t>
      </w:r>
    </w:p>
    <w:p>
      <w:pPr>
        <w:pStyle w:val="2"/>
        <w:spacing w:line="302" w:lineRule="auto"/>
        <w:ind w:left="120" w:right="805" w:firstLine="365"/>
      </w:pPr>
      <w:r>
        <w:t>The system can be gradually used in offices, schools, gyms and restaurants, as it requires no contact and is therefore more safe and efficient.</w:t>
      </w:r>
    </w:p>
    <w:p>
      <w:pPr>
        <w:pStyle w:val="2"/>
        <w:spacing w:line="213" w:lineRule="exact"/>
        <w:ind w:left="120"/>
      </w:pPr>
      <w:r>
        <w:t>28. How can a passenger take the subway with the new system?</w:t>
      </w:r>
    </w:p>
    <w:p>
      <w:pPr>
        <w:spacing w:after="0" w:line="213" w:lineRule="exact"/>
        <w:sectPr>
          <w:footerReference r:id="rId5" w:type="default"/>
          <w:footerReference r:id="rId6" w:type="even"/>
          <w:pgSz w:w="16840" w:h="11910" w:orient="landscape"/>
          <w:pgMar w:top="380" w:right="0" w:bottom="660" w:left="820" w:header="0" w:footer="464" w:gutter="0"/>
          <w:cols w:equalWidth="0" w:num="2">
            <w:col w:w="6915" w:space="1695"/>
            <w:col w:w="7410"/>
          </w:cols>
        </w:sectPr>
      </w:pPr>
    </w:p>
    <w:p>
      <w:pPr>
        <w:pStyle w:val="6"/>
        <w:numPr>
          <w:ilvl w:val="1"/>
          <w:numId w:val="4"/>
        </w:numPr>
        <w:tabs>
          <w:tab w:val="left" w:pos="605"/>
        </w:tabs>
        <w:spacing w:before="56" w:after="0" w:line="240" w:lineRule="auto"/>
        <w:ind w:left="605" w:right="0" w:hanging="211"/>
        <w:jc w:val="left"/>
        <w:rPr>
          <w:sz w:val="19"/>
        </w:rPr>
      </w:pPr>
      <w:r>
        <w:rPr>
          <w:sz w:val="19"/>
        </w:rPr>
        <w:t>Taking flavonoids from</w:t>
      </w:r>
      <w:r>
        <w:rPr>
          <w:spacing w:val="-3"/>
          <w:sz w:val="19"/>
        </w:rPr>
        <w:t xml:space="preserve"> </w:t>
      </w:r>
      <w:r>
        <w:rPr>
          <w:sz w:val="19"/>
        </w:rPr>
        <w:t>fruits.</w:t>
      </w:r>
    </w:p>
    <w:p>
      <w:pPr>
        <w:pStyle w:val="6"/>
        <w:numPr>
          <w:ilvl w:val="1"/>
          <w:numId w:val="4"/>
        </w:numPr>
        <w:tabs>
          <w:tab w:val="left" w:pos="610"/>
        </w:tabs>
        <w:spacing w:before="52" w:after="0" w:line="240" w:lineRule="auto"/>
        <w:ind w:left="610" w:right="0" w:hanging="216"/>
        <w:jc w:val="left"/>
        <w:rPr>
          <w:sz w:val="19"/>
        </w:rPr>
      </w:pPr>
      <w:r>
        <w:rPr>
          <w:sz w:val="19"/>
        </w:rPr>
        <w:t>Improving blood</w:t>
      </w:r>
      <w:r>
        <w:rPr>
          <w:spacing w:val="-1"/>
          <w:sz w:val="19"/>
        </w:rPr>
        <w:t xml:space="preserve"> </w:t>
      </w:r>
      <w:r>
        <w:rPr>
          <w:sz w:val="19"/>
        </w:rPr>
        <w:t>circulation.</w:t>
      </w:r>
    </w:p>
    <w:p>
      <w:pPr>
        <w:pStyle w:val="6"/>
        <w:numPr>
          <w:ilvl w:val="1"/>
          <w:numId w:val="4"/>
        </w:numPr>
        <w:tabs>
          <w:tab w:val="left" w:pos="620"/>
        </w:tabs>
        <w:spacing w:before="61" w:after="0" w:line="240" w:lineRule="auto"/>
        <w:ind w:left="620" w:right="0" w:hanging="226"/>
        <w:jc w:val="left"/>
        <w:rPr>
          <w:sz w:val="19"/>
        </w:rPr>
      </w:pPr>
      <w:r>
        <w:rPr>
          <w:sz w:val="19"/>
        </w:rPr>
        <w:t>Increasing cure effects of</w:t>
      </w:r>
      <w:r>
        <w:rPr>
          <w:spacing w:val="-2"/>
          <w:sz w:val="19"/>
        </w:rPr>
        <w:t xml:space="preserve"> </w:t>
      </w:r>
      <w:r>
        <w:rPr>
          <w:sz w:val="19"/>
        </w:rPr>
        <w:t>flavonoids.</w:t>
      </w:r>
    </w:p>
    <w:p>
      <w:pPr>
        <w:pStyle w:val="6"/>
        <w:numPr>
          <w:ilvl w:val="0"/>
          <w:numId w:val="5"/>
        </w:numPr>
        <w:tabs>
          <w:tab w:val="left" w:pos="395"/>
        </w:tabs>
        <w:spacing w:before="52" w:after="0" w:line="240" w:lineRule="auto"/>
        <w:ind w:left="395" w:right="0" w:hanging="276"/>
        <w:jc w:val="left"/>
        <w:rPr>
          <w:sz w:val="19"/>
        </w:rPr>
      </w:pPr>
      <w:r>
        <w:rPr>
          <w:sz w:val="19"/>
        </w:rPr>
        <w:t>What caused Kamisi Adetunji to start the</w:t>
      </w:r>
      <w:r>
        <w:rPr>
          <w:spacing w:val="-7"/>
          <w:sz w:val="19"/>
        </w:rPr>
        <w:t xml:space="preserve"> </w:t>
      </w:r>
      <w:r>
        <w:rPr>
          <w:sz w:val="19"/>
        </w:rPr>
        <w:t>project?</w:t>
      </w:r>
    </w:p>
    <w:p>
      <w:pPr>
        <w:pStyle w:val="2"/>
        <w:tabs>
          <w:tab w:val="left" w:pos="3859"/>
        </w:tabs>
        <w:spacing w:before="56"/>
        <w:ind w:left="394"/>
      </w:pPr>
      <w:r>
        <w:t>A. Her</w:t>
      </w:r>
      <w:r>
        <w:rPr>
          <w:spacing w:val="-4"/>
        </w:rPr>
        <w:t xml:space="preserve"> </w:t>
      </w:r>
      <w:r>
        <w:t>personal</w:t>
      </w:r>
      <w:r>
        <w:rPr>
          <w:spacing w:val="-2"/>
        </w:rPr>
        <w:t xml:space="preserve"> </w:t>
      </w:r>
      <w:r>
        <w:t>experience.</w:t>
      </w:r>
      <w:r>
        <w:tab/>
      </w:r>
      <w:r>
        <w:t>B. Her interest in</w:t>
      </w:r>
      <w:r>
        <w:rPr>
          <w:spacing w:val="-7"/>
        </w:rPr>
        <w:t xml:space="preserve"> </w:t>
      </w:r>
      <w:r>
        <w:t>medicine.</w:t>
      </w:r>
    </w:p>
    <w:p>
      <w:pPr>
        <w:pStyle w:val="2"/>
        <w:spacing w:before="56"/>
        <w:ind w:left="394"/>
      </w:pPr>
      <w:r>
        <w:br w:type="column"/>
      </w:r>
      <w:r>
        <w:t>A. By swiping a subway card.</w:t>
      </w:r>
    </w:p>
    <w:p>
      <w:pPr>
        <w:pStyle w:val="2"/>
        <w:spacing w:before="57"/>
        <w:ind w:left="394"/>
      </w:pPr>
      <w:r>
        <w:t>C. By showing his ID card.</w:t>
      </w:r>
    </w:p>
    <w:p>
      <w:pPr>
        <w:pStyle w:val="6"/>
        <w:numPr>
          <w:ilvl w:val="0"/>
          <w:numId w:val="6"/>
        </w:numPr>
        <w:tabs>
          <w:tab w:val="left" w:pos="455"/>
        </w:tabs>
        <w:spacing w:before="51" w:after="0" w:line="240" w:lineRule="auto"/>
        <w:ind w:left="455" w:right="0" w:hanging="336"/>
        <w:jc w:val="left"/>
        <w:rPr>
          <w:sz w:val="19"/>
        </w:rPr>
      </w:pPr>
      <w:r>
        <w:rPr>
          <w:sz w:val="19"/>
        </w:rPr>
        <w:t>What is Paragraph 3 mainly</w:t>
      </w:r>
      <w:r>
        <w:rPr>
          <w:spacing w:val="-9"/>
          <w:sz w:val="19"/>
        </w:rPr>
        <w:t xml:space="preserve"> </w:t>
      </w:r>
      <w:r>
        <w:rPr>
          <w:sz w:val="19"/>
        </w:rPr>
        <w:t>about?</w:t>
      </w:r>
    </w:p>
    <w:p>
      <w:pPr>
        <w:pStyle w:val="6"/>
        <w:numPr>
          <w:ilvl w:val="1"/>
          <w:numId w:val="6"/>
        </w:numPr>
        <w:tabs>
          <w:tab w:val="left" w:pos="627"/>
        </w:tabs>
        <w:spacing w:before="57" w:after="0" w:line="240" w:lineRule="auto"/>
        <w:ind w:left="627" w:right="0" w:hanging="233"/>
        <w:jc w:val="left"/>
        <w:rPr>
          <w:sz w:val="19"/>
        </w:rPr>
      </w:pPr>
      <w:r>
        <w:rPr>
          <w:sz w:val="19"/>
        </w:rPr>
        <w:t>The work mode of the</w:t>
      </w:r>
      <w:r>
        <w:rPr>
          <w:spacing w:val="-4"/>
          <w:sz w:val="19"/>
        </w:rPr>
        <w:t xml:space="preserve"> </w:t>
      </w:r>
      <w:r>
        <w:rPr>
          <w:sz w:val="19"/>
        </w:rPr>
        <w:t>system.</w:t>
      </w:r>
    </w:p>
    <w:p>
      <w:pPr>
        <w:pStyle w:val="2"/>
        <w:spacing w:before="56"/>
        <w:ind w:left="389"/>
      </w:pPr>
      <w:r>
        <w:t>C. The gateway of payment.</w:t>
      </w:r>
    </w:p>
    <w:p>
      <w:pPr>
        <w:pStyle w:val="6"/>
        <w:numPr>
          <w:ilvl w:val="1"/>
          <w:numId w:val="6"/>
        </w:numPr>
        <w:tabs>
          <w:tab w:val="left" w:pos="347"/>
        </w:tabs>
        <w:spacing w:before="56" w:after="0" w:line="240" w:lineRule="auto"/>
        <w:ind w:left="347" w:right="0" w:hanging="223"/>
        <w:jc w:val="left"/>
        <w:rPr>
          <w:sz w:val="19"/>
        </w:rPr>
      </w:pPr>
      <w:r>
        <w:rPr>
          <w:spacing w:val="-1"/>
          <w:sz w:val="19"/>
        </w:rPr>
        <w:br w:type="column"/>
      </w:r>
      <w:r>
        <w:rPr>
          <w:sz w:val="19"/>
        </w:rPr>
        <w:t>By scanning a QR</w:t>
      </w:r>
      <w:r>
        <w:rPr>
          <w:spacing w:val="-2"/>
          <w:sz w:val="19"/>
        </w:rPr>
        <w:t xml:space="preserve"> </w:t>
      </w:r>
      <w:r>
        <w:rPr>
          <w:sz w:val="19"/>
        </w:rPr>
        <w:t>code.</w:t>
      </w:r>
    </w:p>
    <w:p>
      <w:pPr>
        <w:pStyle w:val="2"/>
        <w:spacing w:before="52"/>
        <w:ind w:left="119"/>
      </w:pPr>
      <w:r>
        <w:t>D. By scanning his palm.</w:t>
      </w:r>
    </w:p>
    <w:p>
      <w:pPr>
        <w:pStyle w:val="2"/>
        <w:spacing w:before="9"/>
        <w:rPr>
          <w:sz w:val="28"/>
        </w:rPr>
      </w:pPr>
    </w:p>
    <w:p>
      <w:pPr>
        <w:pStyle w:val="2"/>
        <w:ind w:left="119"/>
      </w:pPr>
      <w:r>
        <w:t>B. The method of registration.</w:t>
      </w:r>
    </w:p>
    <w:p>
      <w:pPr>
        <w:pStyle w:val="2"/>
        <w:spacing w:before="57"/>
        <w:ind w:left="119"/>
      </w:pPr>
      <w:r>
        <w:t>D. The age limit of applicants.</w:t>
      </w:r>
    </w:p>
    <w:p>
      <w:pPr>
        <w:spacing w:after="0"/>
        <w:sectPr>
          <w:type w:val="continuous"/>
          <w:pgSz w:w="16840" w:h="11910" w:orient="landscape"/>
          <w:pgMar w:top="360" w:right="0" w:bottom="660" w:left="820" w:header="720" w:footer="720" w:gutter="0"/>
          <w:cols w:equalWidth="0" w:num="3">
            <w:col w:w="6000" w:space="2610"/>
            <w:col w:w="3171" w:space="589"/>
            <w:col w:w="3650"/>
          </w:cols>
        </w:sectPr>
      </w:pPr>
    </w:p>
    <w:p>
      <w:pPr>
        <w:pStyle w:val="2"/>
        <w:tabs>
          <w:tab w:val="left" w:pos="3859"/>
        </w:tabs>
        <w:spacing w:before="56"/>
        <w:ind w:left="394"/>
      </w:pPr>
      <w:r>
        <w:t>C. Her</w:t>
      </w:r>
      <w:r>
        <w:rPr>
          <w:spacing w:val="-4"/>
        </w:rPr>
        <w:t xml:space="preserve"> </w:t>
      </w:r>
      <w:r>
        <w:t>mother’s</w:t>
      </w:r>
      <w:r>
        <w:rPr>
          <w:spacing w:val="-3"/>
        </w:rPr>
        <w:t xml:space="preserve"> </w:t>
      </w:r>
      <w:r>
        <w:t>encouragement.</w:t>
      </w:r>
      <w:r>
        <w:tab/>
      </w:r>
      <w:r>
        <w:t>D. Her education</w:t>
      </w:r>
      <w:r>
        <w:rPr>
          <w:spacing w:val="-5"/>
        </w:rPr>
        <w:t xml:space="preserve"> </w:t>
      </w:r>
      <w:r>
        <w:t>background.</w:t>
      </w:r>
    </w:p>
    <w:p>
      <w:pPr>
        <w:pStyle w:val="6"/>
        <w:numPr>
          <w:ilvl w:val="0"/>
          <w:numId w:val="7"/>
        </w:numPr>
        <w:tabs>
          <w:tab w:val="left" w:pos="395"/>
        </w:tabs>
        <w:spacing w:before="52" w:after="0" w:line="240" w:lineRule="auto"/>
        <w:ind w:left="395" w:right="0" w:hanging="276"/>
        <w:jc w:val="left"/>
        <w:rPr>
          <w:sz w:val="19"/>
        </w:rPr>
      </w:pPr>
      <w:r>
        <w:rPr>
          <w:sz w:val="19"/>
        </w:rPr>
        <w:t>Which o£ the following best describes Kamisi Adetunji</w:t>
      </w:r>
      <w:r>
        <w:rPr>
          <w:spacing w:val="-7"/>
          <w:sz w:val="19"/>
        </w:rPr>
        <w:t xml:space="preserve"> </w:t>
      </w:r>
      <w:r>
        <w:rPr>
          <w:sz w:val="19"/>
        </w:rPr>
        <w:t>?</w:t>
      </w:r>
    </w:p>
    <w:p>
      <w:pPr>
        <w:pStyle w:val="2"/>
        <w:tabs>
          <w:tab w:val="left" w:pos="3879"/>
        </w:tabs>
        <w:spacing w:before="56"/>
        <w:ind w:left="394"/>
      </w:pPr>
      <w:r>
        <w:t>A. Creative</w:t>
      </w:r>
      <w:r>
        <w:rPr>
          <w:spacing w:val="-2"/>
        </w:rPr>
        <w:t xml:space="preserve"> </w:t>
      </w:r>
      <w:r>
        <w:t>and</w:t>
      </w:r>
      <w:r>
        <w:rPr>
          <w:spacing w:val="-2"/>
        </w:rPr>
        <w:t xml:space="preserve"> </w:t>
      </w:r>
      <w:r>
        <w:t>outgoing.</w:t>
      </w:r>
      <w:r>
        <w:tab/>
      </w:r>
      <w:r>
        <w:t>B. Ordinary but</w:t>
      </w:r>
      <w:r>
        <w:rPr>
          <w:spacing w:val="-3"/>
        </w:rPr>
        <w:t xml:space="preserve"> </w:t>
      </w:r>
      <w:r>
        <w:t>ambitious.</w:t>
      </w:r>
    </w:p>
    <w:p>
      <w:pPr>
        <w:pStyle w:val="2"/>
        <w:tabs>
          <w:tab w:val="left" w:pos="3879"/>
        </w:tabs>
        <w:spacing w:before="52"/>
        <w:ind w:left="394"/>
      </w:pPr>
      <w:r>
        <w:t>C. Caring</w:t>
      </w:r>
      <w:r>
        <w:rPr>
          <w:spacing w:val="-4"/>
        </w:rPr>
        <w:t xml:space="preserve"> </w:t>
      </w:r>
      <w:r>
        <w:t>and</w:t>
      </w:r>
      <w:r>
        <w:rPr>
          <w:spacing w:val="-2"/>
        </w:rPr>
        <w:t xml:space="preserve"> </w:t>
      </w:r>
      <w:r>
        <w:t>self-confident.</w:t>
      </w:r>
      <w:r>
        <w:tab/>
      </w:r>
      <w:r>
        <w:t>D. Popular and</w:t>
      </w:r>
      <w:r>
        <w:rPr>
          <w:spacing w:val="-3"/>
        </w:rPr>
        <w:t xml:space="preserve"> </w:t>
      </w:r>
      <w:r>
        <w:t>imaginative.</w:t>
      </w:r>
    </w:p>
    <w:p>
      <w:pPr>
        <w:pStyle w:val="6"/>
        <w:numPr>
          <w:ilvl w:val="0"/>
          <w:numId w:val="8"/>
        </w:numPr>
        <w:tabs>
          <w:tab w:val="left" w:pos="395"/>
        </w:tabs>
        <w:spacing w:before="56" w:after="0" w:line="240" w:lineRule="auto"/>
        <w:ind w:left="395" w:right="0" w:hanging="276"/>
        <w:jc w:val="left"/>
        <w:rPr>
          <w:sz w:val="19"/>
        </w:rPr>
      </w:pPr>
      <w:r>
        <w:rPr>
          <w:spacing w:val="-1"/>
          <w:sz w:val="19"/>
        </w:rPr>
        <w:br w:type="column"/>
      </w:r>
      <w:r>
        <w:rPr>
          <w:sz w:val="19"/>
        </w:rPr>
        <w:t>What might be passengers</w:t>
      </w:r>
      <w:r>
        <w:rPr>
          <w:position w:val="6"/>
          <w:sz w:val="12"/>
        </w:rPr>
        <w:t xml:space="preserve">5 </w:t>
      </w:r>
      <w:r>
        <w:rPr>
          <w:sz w:val="19"/>
        </w:rPr>
        <w:t>main concern about the new</w:t>
      </w:r>
      <w:r>
        <w:rPr>
          <w:spacing w:val="-17"/>
          <w:sz w:val="19"/>
        </w:rPr>
        <w:t xml:space="preserve"> </w:t>
      </w:r>
      <w:r>
        <w:rPr>
          <w:sz w:val="19"/>
        </w:rPr>
        <w:t>system?</w:t>
      </w:r>
    </w:p>
    <w:p>
      <w:pPr>
        <w:pStyle w:val="2"/>
        <w:tabs>
          <w:tab w:val="left" w:pos="3814"/>
        </w:tabs>
        <w:spacing w:before="52"/>
        <w:ind w:left="394"/>
      </w:pPr>
      <w:r>
        <w:t>A. The safety</w:t>
      </w:r>
      <w:r>
        <w:rPr>
          <w:spacing w:val="-5"/>
        </w:rPr>
        <w:t xml:space="preserve"> </w:t>
      </w:r>
      <w:r>
        <w:t>of</w:t>
      </w:r>
      <w:r>
        <w:rPr>
          <w:spacing w:val="-1"/>
        </w:rPr>
        <w:t xml:space="preserve"> </w:t>
      </w:r>
      <w:r>
        <w:t>information.</w:t>
      </w:r>
      <w:r>
        <w:tab/>
      </w:r>
      <w:r>
        <w:t>B. The effects on personal</w:t>
      </w:r>
      <w:r>
        <w:rPr>
          <w:spacing w:val="-4"/>
        </w:rPr>
        <w:t xml:space="preserve"> </w:t>
      </w:r>
      <w:r>
        <w:t>health.</w:t>
      </w:r>
    </w:p>
    <w:p>
      <w:pPr>
        <w:pStyle w:val="2"/>
        <w:tabs>
          <w:tab w:val="left" w:pos="3814"/>
        </w:tabs>
        <w:spacing w:before="56"/>
        <w:ind w:left="394"/>
      </w:pPr>
      <w:r>
        <w:t>C. The reliability</w:t>
      </w:r>
      <w:r>
        <w:rPr>
          <w:spacing w:val="-4"/>
        </w:rPr>
        <w:t xml:space="preserve"> </w:t>
      </w:r>
      <w:r>
        <w:t>of</w:t>
      </w:r>
      <w:r>
        <w:rPr>
          <w:spacing w:val="-1"/>
        </w:rPr>
        <w:t xml:space="preserve"> </w:t>
      </w:r>
      <w:r>
        <w:t>data.</w:t>
      </w:r>
      <w:r>
        <w:tab/>
      </w:r>
      <w:r>
        <w:t>D. The price o£ the</w:t>
      </w:r>
      <w:r>
        <w:rPr>
          <w:spacing w:val="-2"/>
        </w:rPr>
        <w:t xml:space="preserve"> </w:t>
      </w:r>
      <w:r>
        <w:t>tickets.</w:t>
      </w:r>
    </w:p>
    <w:p>
      <w:pPr>
        <w:pStyle w:val="6"/>
        <w:numPr>
          <w:ilvl w:val="0"/>
          <w:numId w:val="8"/>
        </w:numPr>
        <w:tabs>
          <w:tab w:val="left" w:pos="395"/>
        </w:tabs>
        <w:spacing w:before="57" w:after="0" w:line="240" w:lineRule="auto"/>
        <w:ind w:left="395" w:right="0" w:hanging="276"/>
        <w:jc w:val="left"/>
        <w:rPr>
          <w:sz w:val="19"/>
        </w:rPr>
      </w:pPr>
      <w:r>
        <w:rPr>
          <w:sz w:val="19"/>
        </w:rPr>
        <w:t>What can we learn about the system from the last two</w:t>
      </w:r>
      <w:r>
        <w:rPr>
          <w:spacing w:val="-10"/>
          <w:sz w:val="19"/>
        </w:rPr>
        <w:t xml:space="preserve"> </w:t>
      </w:r>
      <w:r>
        <w:rPr>
          <w:sz w:val="19"/>
        </w:rPr>
        <w:t>paragraphs?</w:t>
      </w:r>
    </w:p>
    <w:p>
      <w:pPr>
        <w:spacing w:after="0" w:line="240" w:lineRule="auto"/>
        <w:jc w:val="left"/>
        <w:rPr>
          <w:sz w:val="19"/>
        </w:rPr>
        <w:sectPr>
          <w:type w:val="continuous"/>
          <w:pgSz w:w="16840" w:h="11910" w:orient="landscape"/>
          <w:pgMar w:top="360" w:right="0" w:bottom="660" w:left="820" w:header="720" w:footer="720" w:gutter="0"/>
          <w:cols w:equalWidth="0" w:num="2">
            <w:col w:w="6196" w:space="2414"/>
            <w:col w:w="7410"/>
          </w:cols>
        </w:sectPr>
      </w:pPr>
    </w:p>
    <w:p>
      <w:pPr>
        <w:pStyle w:val="6"/>
        <w:numPr>
          <w:ilvl w:val="0"/>
          <w:numId w:val="9"/>
        </w:numPr>
        <w:tabs>
          <w:tab w:val="left" w:pos="275"/>
        </w:tabs>
        <w:spacing w:before="51" w:after="0" w:line="240" w:lineRule="auto"/>
        <w:ind w:left="395" w:right="956" w:hanging="395"/>
        <w:jc w:val="right"/>
        <w:rPr>
          <w:sz w:val="19"/>
        </w:rPr>
      </w:pPr>
      <w:r>
        <w:rPr>
          <w:sz w:val="19"/>
        </w:rPr>
        <w:t>What is the best title for the</w:t>
      </w:r>
      <w:r>
        <w:rPr>
          <w:spacing w:val="-8"/>
          <w:sz w:val="19"/>
        </w:rPr>
        <w:t xml:space="preserve"> </w:t>
      </w:r>
      <w:r>
        <w:rPr>
          <w:sz w:val="19"/>
        </w:rPr>
        <w:t>text?</w:t>
      </w:r>
    </w:p>
    <w:p>
      <w:pPr>
        <w:pStyle w:val="6"/>
        <w:numPr>
          <w:ilvl w:val="1"/>
          <w:numId w:val="9"/>
        </w:numPr>
        <w:tabs>
          <w:tab w:val="left" w:pos="235"/>
        </w:tabs>
        <w:spacing w:before="57" w:after="0" w:line="240" w:lineRule="auto"/>
        <w:ind w:left="630" w:right="914" w:hanging="630"/>
        <w:jc w:val="right"/>
        <w:rPr>
          <w:sz w:val="19"/>
        </w:rPr>
      </w:pPr>
      <w:r>
        <w:rPr>
          <w:sz w:val="19"/>
        </w:rPr>
        <w:t>A Young Scientist's</w:t>
      </w:r>
      <w:r>
        <w:rPr>
          <w:spacing w:val="-7"/>
          <w:sz w:val="19"/>
        </w:rPr>
        <w:t xml:space="preserve"> </w:t>
      </w:r>
      <w:r>
        <w:rPr>
          <w:sz w:val="19"/>
        </w:rPr>
        <w:t>Ambition.</w:t>
      </w:r>
    </w:p>
    <w:p>
      <w:pPr>
        <w:pStyle w:val="6"/>
        <w:numPr>
          <w:ilvl w:val="1"/>
          <w:numId w:val="9"/>
        </w:numPr>
        <w:tabs>
          <w:tab w:val="left" w:pos="600"/>
        </w:tabs>
        <w:spacing w:before="56" w:after="0" w:line="240" w:lineRule="auto"/>
        <w:ind w:left="600" w:right="0" w:hanging="206"/>
        <w:jc w:val="left"/>
        <w:rPr>
          <w:sz w:val="19"/>
        </w:rPr>
      </w:pPr>
      <w:r>
        <w:rPr>
          <w:sz w:val="19"/>
        </w:rPr>
        <w:t>A U. S. Girl’s Research on Blood</w:t>
      </w:r>
      <w:r>
        <w:rPr>
          <w:spacing w:val="-12"/>
          <w:sz w:val="19"/>
        </w:rPr>
        <w:t xml:space="preserve"> </w:t>
      </w:r>
      <w:r>
        <w:rPr>
          <w:sz w:val="19"/>
        </w:rPr>
        <w:t>Disease.</w:t>
      </w:r>
    </w:p>
    <w:p>
      <w:pPr>
        <w:pStyle w:val="2"/>
        <w:spacing w:before="56"/>
        <w:ind w:left="119"/>
      </w:pPr>
      <w:r>
        <w:br w:type="column"/>
      </w:r>
      <w:r>
        <w:t>A. It is highly competitive.</w:t>
      </w:r>
    </w:p>
    <w:p>
      <w:pPr>
        <w:pStyle w:val="2"/>
        <w:spacing w:before="52"/>
        <w:ind w:left="119"/>
      </w:pPr>
      <w:r>
        <w:t>C. It’ll be used more widely.</w:t>
      </w:r>
    </w:p>
    <w:p>
      <w:pPr>
        <w:pStyle w:val="2"/>
        <w:spacing w:before="56"/>
        <w:ind w:left="119"/>
      </w:pPr>
      <w:r>
        <w:br w:type="column"/>
      </w:r>
      <w:r>
        <w:t>B. It needs to be improved.</w:t>
      </w:r>
    </w:p>
    <w:p>
      <w:pPr>
        <w:pStyle w:val="2"/>
        <w:spacing w:before="57"/>
        <w:ind w:left="119"/>
      </w:pPr>
      <w:r>
        <w:t>D. It takes years to see effects.</w:t>
      </w:r>
    </w:p>
    <w:p>
      <w:pPr>
        <w:spacing w:after="0"/>
        <w:sectPr>
          <w:type w:val="continuous"/>
          <w:pgSz w:w="16840" w:h="11910" w:orient="landscape"/>
          <w:pgMar w:top="360" w:right="0" w:bottom="660" w:left="820" w:header="720" w:footer="720" w:gutter="0"/>
          <w:cols w:equalWidth="0" w:num="3">
            <w:col w:w="3881" w:space="5004"/>
            <w:col w:w="2340" w:space="1145"/>
            <w:col w:w="3650"/>
          </w:cols>
        </w:sectPr>
      </w:pPr>
    </w:p>
    <w:p>
      <w:pPr>
        <w:pStyle w:val="2"/>
        <w:spacing w:before="57"/>
        <w:ind w:left="394"/>
      </w:pPr>
      <w:r>
        <w:drawing>
          <wp:anchor distT="0" distB="0" distL="0" distR="0" simplePos="0" relativeHeight="487296000" behindDoc="1" locked="0" layoutInCell="1" allowOverlap="1">
            <wp:simplePos x="0" y="0"/>
            <wp:positionH relativeFrom="page">
              <wp:posOffset>609600</wp:posOffset>
            </wp:positionH>
            <wp:positionV relativeFrom="page">
              <wp:posOffset>279400</wp:posOffset>
            </wp:positionV>
            <wp:extent cx="9956800" cy="6756400"/>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pic:cNvPicPr>
                      <a:picLocks noChangeAspect="1"/>
                    </pic:cNvPicPr>
                  </pic:nvPicPr>
                  <pic:blipFill>
                    <a:blip r:embed="rId11" cstate="print"/>
                    <a:stretch>
                      <a:fillRect/>
                    </a:stretch>
                  </pic:blipFill>
                  <pic:spPr>
                    <a:xfrm>
                      <a:off x="0" y="0"/>
                      <a:ext cx="9956800" cy="6756400"/>
                    </a:xfrm>
                    <a:prstGeom prst="rect">
                      <a:avLst/>
                    </a:prstGeom>
                  </pic:spPr>
                </pic:pic>
              </a:graphicData>
            </a:graphic>
          </wp:anchor>
        </w:drawing>
      </w:r>
      <w:r>
        <w:t>C. A New Treatment for Sickle Cell Disease.</w:t>
      </w:r>
    </w:p>
    <w:p>
      <w:pPr>
        <w:pStyle w:val="2"/>
        <w:spacing w:before="52"/>
        <w:ind w:left="394"/>
      </w:pPr>
      <w:r>
        <w:t>D. A Science Project on Community Health.</w:t>
      </w:r>
    </w:p>
    <w:p>
      <w:pPr>
        <w:spacing w:before="70"/>
        <w:ind w:left="0" w:right="0" w:firstLine="0"/>
        <w:jc w:val="center"/>
        <w:rPr>
          <w:b/>
          <w:sz w:val="18"/>
        </w:rPr>
      </w:pPr>
      <w:r>
        <w:rPr>
          <w:b/>
          <w:sz w:val="18"/>
        </w:rPr>
        <w:t>C</w:t>
      </w:r>
    </w:p>
    <w:p>
      <w:pPr>
        <w:pStyle w:val="2"/>
        <w:spacing w:before="54" w:line="300" w:lineRule="auto"/>
        <w:ind w:left="119" w:right="117" w:firstLine="370"/>
        <w:jc w:val="both"/>
      </w:pPr>
      <w:r>
        <w:t>A Beijing subway line linking  with Daxing International Airport has  now started a  new recognition system, which allows passengers to enter and exit  stations  by  just  scanning the palm of  a  hand, according to a report in China Daily. The system is available  at the ticket machines and gates at all stops along the</w:t>
      </w:r>
      <w:r>
        <w:rPr>
          <w:spacing w:val="-6"/>
        </w:rPr>
        <w:t xml:space="preserve"> </w:t>
      </w:r>
      <w:r>
        <w:t>line.</w:t>
      </w:r>
    </w:p>
    <w:p>
      <w:pPr>
        <w:pStyle w:val="2"/>
        <w:spacing w:before="3" w:line="300" w:lineRule="auto"/>
        <w:ind w:left="124" w:right="113" w:firstLine="360"/>
        <w:jc w:val="both"/>
      </w:pPr>
      <w:r>
        <w:t>The pilot  program was  launched on Sunday on the Daxing Airport Express subway  line to spare passengers the trouble of swiping a card or scanning a QR code to catch a    train, the Beijing Municipal Commission of Transport</w:t>
      </w:r>
      <w:r>
        <w:rPr>
          <w:spacing w:val="-5"/>
        </w:rPr>
        <w:t xml:space="preserve"> </w:t>
      </w:r>
      <w:r>
        <w:t>said.</w:t>
      </w:r>
    </w:p>
    <w:p>
      <w:pPr>
        <w:pStyle w:val="2"/>
        <w:spacing w:line="295" w:lineRule="auto"/>
        <w:ind w:left="109" w:right="112" w:firstLine="380"/>
      </w:pPr>
      <w:r>
        <w:t>Any people aged 14 and above can first register the print of either palm through a simple</w:t>
      </w:r>
      <w:r>
        <w:rPr>
          <w:rFonts w:hint="eastAsia" w:ascii="宋体" w:hAnsi="宋体" w:eastAsia="宋体"/>
        </w:rPr>
        <w:t>，</w:t>
      </w:r>
      <w:r>
        <w:t>automated process and provide relevant information to authorize the payment gateway of WeChat, a popular messaging app in China. The registration is a  one-time process and doesn’t require renewal. Once the palm print is registered, a passenger can      just place the palm above the scanning machine when entering or exiting a subway station. The ticket gate will open automatically if the palm scan matches the palm print registered. The</w:t>
      </w:r>
      <w:r>
        <w:rPr>
          <w:spacing w:val="-1"/>
        </w:rPr>
        <w:t xml:space="preserve"> </w:t>
      </w:r>
      <w:r>
        <w:t>fare is automatically</w:t>
      </w:r>
      <w:r>
        <w:rPr>
          <w:spacing w:val="-1"/>
        </w:rPr>
        <w:t xml:space="preserve"> </w:t>
      </w:r>
      <w:r>
        <w:t xml:space="preserve">deducted </w:t>
      </w:r>
      <w:r>
        <w:rPr>
          <w:rFonts w:hint="eastAsia" w:ascii="宋体" w:hAnsi="宋体" w:eastAsia="宋体"/>
          <w:sz w:val="18"/>
        </w:rPr>
        <w:t>（扣除）</w:t>
      </w:r>
      <w:r>
        <w:t>after</w:t>
      </w:r>
      <w:r>
        <w:rPr>
          <w:spacing w:val="-2"/>
        </w:rPr>
        <w:t xml:space="preserve"> </w:t>
      </w:r>
      <w:r>
        <w:t>exit.</w:t>
      </w:r>
    </w:p>
    <w:p>
      <w:pPr>
        <w:pStyle w:val="2"/>
        <w:spacing w:line="216" w:lineRule="exact"/>
        <w:ind w:left="489"/>
        <w:rPr>
          <w:rFonts w:hint="eastAsia" w:ascii="宋体" w:eastAsia="宋体"/>
          <w:sz w:val="18"/>
        </w:rPr>
      </w:pPr>
      <w:r>
        <w:t xml:space="preserve">To protect the users' information, the system uses data masking and encryption </w:t>
      </w:r>
      <w:r>
        <w:rPr>
          <w:rFonts w:hint="eastAsia" w:ascii="宋体" w:eastAsia="宋体"/>
          <w:sz w:val="18"/>
        </w:rPr>
        <w:t xml:space="preserve">（力口 </w:t>
      </w:r>
    </w:p>
    <w:p>
      <w:pPr>
        <w:pStyle w:val="2"/>
        <w:spacing w:before="45" w:line="292" w:lineRule="auto"/>
        <w:ind w:left="124" w:right="112"/>
        <w:jc w:val="both"/>
      </w:pPr>
      <w:r>
        <w:rPr>
          <w:rFonts w:hint="eastAsia" w:ascii="宋体" w:hAnsi="宋体" w:eastAsia="宋体"/>
          <w:sz w:val="18"/>
        </w:rPr>
        <w:t>密 ）</w:t>
      </w:r>
      <w:r>
        <w:t>technologies and it combines the use of palm print and vein mapping, which</w:t>
      </w:r>
      <w:r>
        <w:rPr>
          <w:spacing w:val="15"/>
        </w:rPr>
        <w:t xml:space="preserve"> </w:t>
      </w:r>
      <w:r>
        <w:t>are different for every individual. It can recognize the user’s palm print and veins without contact, which is healthier, faster and safer than the ordinary check-in</w:t>
      </w:r>
      <w:r>
        <w:rPr>
          <w:spacing w:val="-8"/>
        </w:rPr>
        <w:t xml:space="preserve"> </w:t>
      </w:r>
      <w:r>
        <w:t>methods.</w:t>
      </w:r>
    </w:p>
    <w:p>
      <w:pPr>
        <w:pStyle w:val="2"/>
        <w:spacing w:before="13"/>
        <w:ind w:left="489"/>
        <w:jc w:val="both"/>
      </w:pPr>
      <w:r>
        <w:t>Currently, it is very useful for the elderly and those who have physical limitations.</w:t>
      </w:r>
    </w:p>
    <w:p>
      <w:pPr>
        <w:pStyle w:val="2"/>
        <w:spacing w:before="57" w:line="302" w:lineRule="auto"/>
        <w:ind w:left="119" w:right="159" w:firstLine="365"/>
        <w:jc w:val="both"/>
      </w:pPr>
      <w:r>
        <w:br w:type="column"/>
      </w:r>
      <w:r>
        <w:t>“Ladies and gentlemen, welcome aboard NASA's Space Elevator. We’re  going  to  leave soon. The entire ride will take about five hours, so sit back and enjoy the trip.</w:t>
      </w:r>
      <w:r>
        <w:rPr>
          <w:spacing w:val="-12"/>
        </w:rPr>
        <w:t xml:space="preserve"> </w:t>
      </w:r>
      <w:r>
        <w:t>”</w:t>
      </w:r>
    </w:p>
    <w:p>
      <w:pPr>
        <w:pStyle w:val="2"/>
        <w:spacing w:line="230" w:lineRule="exact"/>
        <w:ind w:left="479"/>
        <w:jc w:val="both"/>
      </w:pPr>
      <w:r>
        <w:t>Does this sound like the Sci-Fi Channel? Well</w:t>
      </w:r>
      <w:r>
        <w:rPr>
          <w:rFonts w:hint="eastAsia" w:ascii="宋体" w:hAnsi="宋体" w:eastAsia="宋体"/>
        </w:rPr>
        <w:t>，</w:t>
      </w:r>
      <w:r>
        <w:t>it’s not. Although space elevators are</w:t>
      </w:r>
    </w:p>
    <w:p>
      <w:pPr>
        <w:pStyle w:val="2"/>
        <w:spacing w:before="39" w:line="302" w:lineRule="auto"/>
        <w:ind w:left="114" w:right="159"/>
        <w:jc w:val="both"/>
      </w:pPr>
      <w:r>
        <w:t>often considered as a science fiction dream, I believe they will exist soon—perhaps in two   or three</w:t>
      </w:r>
      <w:r>
        <w:rPr>
          <w:spacing w:val="-1"/>
        </w:rPr>
        <w:t xml:space="preserve"> </w:t>
      </w:r>
      <w:r>
        <w:t>decades.</w:t>
      </w:r>
    </w:p>
    <w:p>
      <w:pPr>
        <w:pStyle w:val="2"/>
        <w:spacing w:line="302" w:lineRule="auto"/>
        <w:ind w:left="119" w:right="154" w:firstLine="365"/>
        <w:jc w:val="both"/>
      </w:pPr>
      <w:r>
        <w:t xml:space="preserve">Throughout my career as an aerospace engineer and physics professor, I keep coming back to the concept of a cable stretching from  Earth  to space, along  which people and  cargo can easily travel. In recent years I and other researchers have found new ways to   </w:t>
      </w:r>
      <w:r>
        <w:rPr>
          <w:u w:val="single"/>
        </w:rPr>
        <w:t>tinker with</w:t>
      </w:r>
      <w:r>
        <w:t xml:space="preserve"> designs and answer questions about how space elevators could</w:t>
      </w:r>
      <w:r>
        <w:rPr>
          <w:spacing w:val="-11"/>
        </w:rPr>
        <w:t xml:space="preserve"> </w:t>
      </w:r>
      <w:r>
        <w:t>work.</w:t>
      </w:r>
    </w:p>
    <w:p>
      <w:pPr>
        <w:pStyle w:val="2"/>
        <w:spacing w:line="292" w:lineRule="auto"/>
        <w:ind w:left="109" w:right="152" w:firstLine="370"/>
        <w:jc w:val="both"/>
      </w:pPr>
      <w:r>
        <w:t>There are many reasons to build a space elevator. The obvious  one  is  the  major  energy and cost savings</w:t>
      </w:r>
      <w:r>
        <w:rPr>
          <w:rFonts w:hint="eastAsia" w:ascii="宋体" w:hAnsi="宋体" w:eastAsia="宋体"/>
        </w:rPr>
        <w:t xml:space="preserve">； </w:t>
      </w:r>
      <w:r>
        <w:t>it’s a much more practical way to get to orbit than rockets. Another reason that is often overlooked is accessibility. The word “space mission” would    be replaced by “transit,” as trips to space become routine and mostly  independent  of  weather conditions. Transits involving humans would be safer than current practices, whereby astronauts must accept an enormous risk to their lives with each launch. A space elevator becomes a bridge to the entire solar system. Release a payload  in  the  lower  portion, and you orbit Earth, but do so in the upper portion, and you orbit the sun</w:t>
      </w:r>
      <w:r>
        <w:rPr>
          <w:rFonts w:hint="eastAsia" w:ascii="宋体" w:hAnsi="宋体" w:eastAsia="宋体"/>
        </w:rPr>
        <w:t xml:space="preserve">； </w:t>
      </w:r>
      <w:r>
        <w:t>all without</w:t>
      </w:r>
      <w:r>
        <w:rPr>
          <w:spacing w:val="-2"/>
        </w:rPr>
        <w:t xml:space="preserve"> </w:t>
      </w:r>
      <w:r>
        <w:t>fuel.</w:t>
      </w:r>
    </w:p>
    <w:p>
      <w:pPr>
        <w:pStyle w:val="2"/>
        <w:spacing w:line="231" w:lineRule="exact"/>
        <w:ind w:left="479"/>
        <w:jc w:val="both"/>
      </w:pPr>
      <w:r>
        <w:t>Although</w:t>
      </w:r>
      <w:r>
        <w:rPr>
          <w:spacing w:val="11"/>
        </w:rPr>
        <w:t xml:space="preserve"> </w:t>
      </w:r>
      <w:r>
        <w:t>I</w:t>
      </w:r>
      <w:r>
        <w:rPr>
          <w:spacing w:val="13"/>
        </w:rPr>
        <w:t xml:space="preserve"> </w:t>
      </w:r>
      <w:r>
        <w:t>may</w:t>
      </w:r>
      <w:r>
        <w:rPr>
          <w:spacing w:val="13"/>
        </w:rPr>
        <w:t xml:space="preserve"> </w:t>
      </w:r>
      <w:r>
        <w:t>come</w:t>
      </w:r>
      <w:r>
        <w:rPr>
          <w:spacing w:val="13"/>
        </w:rPr>
        <w:t xml:space="preserve"> </w:t>
      </w:r>
      <w:r>
        <w:t>across</w:t>
      </w:r>
      <w:r>
        <w:rPr>
          <w:spacing w:val="11"/>
        </w:rPr>
        <w:t xml:space="preserve"> </w:t>
      </w:r>
      <w:r>
        <w:t>as</w:t>
      </w:r>
      <w:r>
        <w:rPr>
          <w:spacing w:val="13"/>
        </w:rPr>
        <w:t xml:space="preserve"> </w:t>
      </w:r>
      <w:r>
        <w:t>a</w:t>
      </w:r>
      <w:r>
        <w:rPr>
          <w:spacing w:val="13"/>
        </w:rPr>
        <w:t xml:space="preserve"> </w:t>
      </w:r>
      <w:r>
        <w:t>space</w:t>
      </w:r>
      <w:r>
        <w:rPr>
          <w:spacing w:val="13"/>
        </w:rPr>
        <w:t xml:space="preserve"> </w:t>
      </w:r>
      <w:r>
        <w:t>elevator</w:t>
      </w:r>
      <w:r>
        <w:rPr>
          <w:spacing w:val="12"/>
        </w:rPr>
        <w:t xml:space="preserve"> </w:t>
      </w:r>
      <w:r>
        <w:t>advocate,</w:t>
      </w:r>
      <w:r>
        <w:rPr>
          <w:spacing w:val="13"/>
        </w:rPr>
        <w:t xml:space="preserve"> </w:t>
      </w:r>
      <w:r>
        <w:t>the</w:t>
      </w:r>
      <w:r>
        <w:rPr>
          <w:spacing w:val="13"/>
        </w:rPr>
        <w:t xml:space="preserve"> </w:t>
      </w:r>
      <w:r>
        <w:t>truth</w:t>
      </w:r>
      <w:r>
        <w:rPr>
          <w:spacing w:val="13"/>
        </w:rPr>
        <w:t xml:space="preserve"> </w:t>
      </w:r>
      <w:r>
        <w:t>is</w:t>
      </w:r>
      <w:r>
        <w:rPr>
          <w:rFonts w:hint="eastAsia" w:ascii="宋体" w:eastAsia="宋体"/>
        </w:rPr>
        <w:t>，</w:t>
      </w:r>
      <w:r>
        <w:t>I</w:t>
      </w:r>
      <w:r>
        <w:rPr>
          <w:spacing w:val="13"/>
        </w:rPr>
        <w:t xml:space="preserve"> </w:t>
      </w:r>
      <w:r>
        <w:t>simply</w:t>
      </w:r>
      <w:r>
        <w:rPr>
          <w:spacing w:val="12"/>
        </w:rPr>
        <w:t xml:space="preserve"> </w:t>
      </w:r>
      <w:r>
        <w:t>enjoy</w:t>
      </w:r>
    </w:p>
    <w:p>
      <w:pPr>
        <w:pStyle w:val="2"/>
        <w:spacing w:before="38" w:line="297" w:lineRule="auto"/>
        <w:ind w:left="114" w:right="159"/>
        <w:jc w:val="both"/>
      </w:pPr>
      <w:r>
        <w:t>studying their mechanics. In a world with monumental problems,  dreaming  of  such  projects</w:t>
      </w:r>
      <w:r>
        <w:rPr>
          <w:spacing w:val="32"/>
        </w:rPr>
        <w:t xml:space="preserve"> </w:t>
      </w:r>
      <w:r>
        <w:t>allows</w:t>
      </w:r>
      <w:r>
        <w:rPr>
          <w:spacing w:val="34"/>
        </w:rPr>
        <w:t xml:space="preserve"> </w:t>
      </w:r>
      <w:r>
        <w:t>me</w:t>
      </w:r>
      <w:r>
        <w:rPr>
          <w:spacing w:val="33"/>
        </w:rPr>
        <w:t xml:space="preserve"> </w:t>
      </w:r>
      <w:r>
        <w:t>to</w:t>
      </w:r>
      <w:r>
        <w:rPr>
          <w:spacing w:val="33"/>
        </w:rPr>
        <w:t xml:space="preserve"> </w:t>
      </w:r>
      <w:r>
        <w:t>envision</w:t>
      </w:r>
      <w:r>
        <w:rPr>
          <w:spacing w:val="34"/>
        </w:rPr>
        <w:t xml:space="preserve"> </w:t>
      </w:r>
      <w:r>
        <w:t>a</w:t>
      </w:r>
      <w:r>
        <w:rPr>
          <w:spacing w:val="33"/>
        </w:rPr>
        <w:t xml:space="preserve"> </w:t>
      </w:r>
      <w:r>
        <w:t>scenario</w:t>
      </w:r>
      <w:r>
        <w:rPr>
          <w:spacing w:val="32"/>
        </w:rPr>
        <w:t xml:space="preserve"> </w:t>
      </w:r>
      <w:r>
        <w:t>where</w:t>
      </w:r>
      <w:r>
        <w:rPr>
          <w:spacing w:val="32"/>
        </w:rPr>
        <w:t xml:space="preserve"> </w:t>
      </w:r>
      <w:r>
        <w:t>we</w:t>
      </w:r>
      <w:r>
        <w:rPr>
          <w:spacing w:val="32"/>
        </w:rPr>
        <w:t xml:space="preserve"> </w:t>
      </w:r>
      <w:r>
        <w:t>have</w:t>
      </w:r>
      <w:r>
        <w:rPr>
          <w:spacing w:val="32"/>
        </w:rPr>
        <w:t xml:space="preserve"> </w:t>
      </w:r>
      <w:r>
        <w:t>become</w:t>
      </w:r>
      <w:r>
        <w:rPr>
          <w:spacing w:val="32"/>
        </w:rPr>
        <w:t xml:space="preserve"> </w:t>
      </w:r>
      <w:r>
        <w:t>responsible</w:t>
      </w:r>
      <w:r>
        <w:rPr>
          <w:spacing w:val="32"/>
        </w:rPr>
        <w:t xml:space="preserve"> </w:t>
      </w:r>
      <w:r>
        <w:t>custodians</w:t>
      </w:r>
    </w:p>
    <w:p>
      <w:pPr>
        <w:spacing w:before="5"/>
        <w:ind w:left="124" w:right="0" w:firstLine="0"/>
        <w:jc w:val="both"/>
        <w:rPr>
          <w:sz w:val="19"/>
        </w:rPr>
      </w:pPr>
      <w:r>
        <w:rPr>
          <w:rFonts w:hint="eastAsia" w:ascii="宋体" w:eastAsia="宋体"/>
          <w:sz w:val="18"/>
        </w:rPr>
        <w:t>（守护者）</w:t>
      </w:r>
      <w:r>
        <w:rPr>
          <w:sz w:val="19"/>
        </w:rPr>
        <w:t>on this planet.</w:t>
      </w:r>
    </w:p>
    <w:p>
      <w:pPr>
        <w:spacing w:after="0"/>
        <w:jc w:val="both"/>
        <w:rPr>
          <w:sz w:val="19"/>
        </w:rPr>
        <w:sectPr>
          <w:type w:val="continuous"/>
          <w:pgSz w:w="16840" w:h="11910" w:orient="landscape"/>
          <w:pgMar w:top="360" w:right="0" w:bottom="660" w:left="820" w:header="720" w:footer="720" w:gutter="0"/>
          <w:cols w:equalWidth="0" w:num="2">
            <w:col w:w="7371" w:space="1244"/>
            <w:col w:w="7405"/>
          </w:cols>
        </w:sectPr>
      </w:pPr>
    </w:p>
    <w:p>
      <w:pPr>
        <w:pStyle w:val="6"/>
        <w:numPr>
          <w:ilvl w:val="0"/>
          <w:numId w:val="10"/>
        </w:numPr>
        <w:tabs>
          <w:tab w:val="left" w:pos="395"/>
        </w:tabs>
        <w:spacing w:before="67" w:after="0" w:line="240" w:lineRule="auto"/>
        <w:ind w:left="395" w:right="0" w:hanging="270"/>
        <w:jc w:val="left"/>
        <w:rPr>
          <w:sz w:val="19"/>
        </w:rPr>
      </w:pPr>
      <w:r>
        <w:drawing>
          <wp:anchor distT="0" distB="0" distL="0" distR="0" simplePos="0" relativeHeight="487297024" behindDoc="1" locked="0" layoutInCell="1" allowOverlap="1">
            <wp:simplePos x="0" y="0"/>
            <wp:positionH relativeFrom="page">
              <wp:posOffset>787400</wp:posOffset>
            </wp:positionH>
            <wp:positionV relativeFrom="page">
              <wp:posOffset>279400</wp:posOffset>
            </wp:positionV>
            <wp:extent cx="9804400" cy="6756400"/>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png"/>
                    <pic:cNvPicPr>
                      <a:picLocks noChangeAspect="1"/>
                    </pic:cNvPicPr>
                  </pic:nvPicPr>
                  <pic:blipFill>
                    <a:blip r:embed="rId12" cstate="print"/>
                    <a:stretch>
                      <a:fillRect/>
                    </a:stretch>
                  </pic:blipFill>
                  <pic:spPr>
                    <a:xfrm>
                      <a:off x="0" y="0"/>
                      <a:ext cx="9804400" cy="6756400"/>
                    </a:xfrm>
                    <a:prstGeom prst="rect">
                      <a:avLst/>
                    </a:prstGeom>
                  </pic:spPr>
                </pic:pic>
              </a:graphicData>
            </a:graphic>
          </wp:anchor>
        </w:drawing>
      </w:r>
      <w:r>
        <w:rPr>
          <w:sz w:val="19"/>
        </w:rPr>
        <w:t>What’s the function of Paragraph</w:t>
      </w:r>
      <w:r>
        <w:rPr>
          <w:spacing w:val="-2"/>
          <w:sz w:val="19"/>
        </w:rPr>
        <w:t xml:space="preserve"> </w:t>
      </w:r>
      <w:r>
        <w:rPr>
          <w:sz w:val="19"/>
        </w:rPr>
        <w:t>1?</w:t>
      </w:r>
    </w:p>
    <w:p>
      <w:pPr>
        <w:pStyle w:val="6"/>
        <w:numPr>
          <w:ilvl w:val="1"/>
          <w:numId w:val="10"/>
        </w:numPr>
        <w:tabs>
          <w:tab w:val="left" w:pos="230"/>
          <w:tab w:val="left" w:pos="3424"/>
        </w:tabs>
        <w:spacing w:before="52" w:after="0" w:line="240" w:lineRule="auto"/>
        <w:ind w:left="630" w:right="1727" w:hanging="630"/>
        <w:jc w:val="right"/>
        <w:rPr>
          <w:sz w:val="19"/>
        </w:rPr>
      </w:pPr>
      <w:r>
        <w:rPr>
          <w:sz w:val="19"/>
        </w:rPr>
        <w:t>To introduce</w:t>
      </w:r>
      <w:r>
        <w:rPr>
          <w:spacing w:val="-2"/>
          <w:sz w:val="19"/>
        </w:rPr>
        <w:t xml:space="preserve"> </w:t>
      </w:r>
      <w:r>
        <w:rPr>
          <w:sz w:val="19"/>
        </w:rPr>
        <w:t>the</w:t>
      </w:r>
      <w:r>
        <w:rPr>
          <w:spacing w:val="-1"/>
          <w:sz w:val="19"/>
        </w:rPr>
        <w:t xml:space="preserve"> </w:t>
      </w:r>
      <w:r>
        <w:rPr>
          <w:sz w:val="19"/>
        </w:rPr>
        <w:t>topic.</w:t>
      </w:r>
      <w:r>
        <w:rPr>
          <w:sz w:val="19"/>
        </w:rPr>
        <w:tab/>
      </w:r>
      <w:r>
        <w:rPr>
          <w:sz w:val="19"/>
        </w:rPr>
        <w:t>B. To set a</w:t>
      </w:r>
      <w:r>
        <w:rPr>
          <w:spacing w:val="-5"/>
          <w:sz w:val="19"/>
        </w:rPr>
        <w:t xml:space="preserve"> </w:t>
      </w:r>
      <w:r>
        <w:rPr>
          <w:sz w:val="19"/>
        </w:rPr>
        <w:t>background.</w:t>
      </w:r>
    </w:p>
    <w:p>
      <w:pPr>
        <w:pStyle w:val="6"/>
        <w:numPr>
          <w:ilvl w:val="1"/>
          <w:numId w:val="10"/>
        </w:numPr>
        <w:tabs>
          <w:tab w:val="left" w:pos="205"/>
          <w:tab w:val="left" w:pos="3429"/>
        </w:tabs>
        <w:spacing w:before="46" w:after="0" w:line="240" w:lineRule="auto"/>
        <w:ind w:left="600" w:right="1759" w:hanging="600"/>
        <w:jc w:val="right"/>
        <w:rPr>
          <w:sz w:val="19"/>
        </w:rPr>
      </w:pPr>
      <w:r>
        <w:rPr>
          <w:sz w:val="19"/>
        </w:rPr>
        <w:t>To make</w:t>
      </w:r>
      <w:r>
        <w:rPr>
          <w:spacing w:val="-2"/>
          <w:sz w:val="19"/>
        </w:rPr>
        <w:t xml:space="preserve"> </w:t>
      </w:r>
      <w:r>
        <w:rPr>
          <w:sz w:val="19"/>
        </w:rPr>
        <w:t>a</w:t>
      </w:r>
      <w:r>
        <w:rPr>
          <w:spacing w:val="-2"/>
          <w:sz w:val="19"/>
        </w:rPr>
        <w:t xml:space="preserve"> </w:t>
      </w:r>
      <w:r>
        <w:rPr>
          <w:sz w:val="19"/>
        </w:rPr>
        <w:t>comparison.</w:t>
      </w:r>
      <w:r>
        <w:rPr>
          <w:sz w:val="19"/>
        </w:rPr>
        <w:tab/>
      </w:r>
      <w:r>
        <w:rPr>
          <w:sz w:val="19"/>
        </w:rPr>
        <w:t>D. To give an</w:t>
      </w:r>
      <w:r>
        <w:rPr>
          <w:spacing w:val="-6"/>
          <w:sz w:val="19"/>
        </w:rPr>
        <w:t xml:space="preserve"> </w:t>
      </w:r>
      <w:r>
        <w:rPr>
          <w:sz w:val="19"/>
        </w:rPr>
        <w:t>example.</w:t>
      </w:r>
    </w:p>
    <w:p>
      <w:pPr>
        <w:pStyle w:val="6"/>
        <w:numPr>
          <w:ilvl w:val="0"/>
          <w:numId w:val="10"/>
        </w:numPr>
        <w:tabs>
          <w:tab w:val="left" w:pos="395"/>
        </w:tabs>
        <w:spacing w:before="47" w:after="0" w:line="240" w:lineRule="auto"/>
        <w:ind w:left="395" w:right="1759" w:hanging="395"/>
        <w:jc w:val="right"/>
        <w:rPr>
          <w:sz w:val="19"/>
        </w:rPr>
      </w:pPr>
      <w:r>
        <w:rPr>
          <w:sz w:val="19"/>
        </w:rPr>
        <w:t xml:space="preserve">What does the underlined phrase </w:t>
      </w:r>
      <w:r>
        <w:rPr>
          <w:position w:val="6"/>
          <w:sz w:val="12"/>
        </w:rPr>
        <w:t>u</w:t>
      </w:r>
      <w:r>
        <w:rPr>
          <w:sz w:val="19"/>
        </w:rPr>
        <w:t>tinker with” mean in Paragraph</w:t>
      </w:r>
      <w:r>
        <w:rPr>
          <w:spacing w:val="-15"/>
          <w:sz w:val="19"/>
        </w:rPr>
        <w:t xml:space="preserve"> </w:t>
      </w:r>
      <w:r>
        <w:rPr>
          <w:sz w:val="19"/>
        </w:rPr>
        <w:t>3?</w:t>
      </w:r>
    </w:p>
    <w:p>
      <w:pPr>
        <w:pStyle w:val="6"/>
        <w:numPr>
          <w:ilvl w:val="1"/>
          <w:numId w:val="10"/>
        </w:numPr>
        <w:tabs>
          <w:tab w:val="left" w:pos="632"/>
          <w:tab w:val="left" w:pos="2134"/>
          <w:tab w:val="left" w:pos="3879"/>
          <w:tab w:val="left" w:pos="5619"/>
        </w:tabs>
        <w:spacing w:before="46" w:after="0" w:line="240" w:lineRule="auto"/>
        <w:ind w:left="632" w:right="0" w:hanging="233"/>
        <w:jc w:val="left"/>
        <w:rPr>
          <w:sz w:val="19"/>
        </w:rPr>
      </w:pPr>
      <w:r>
        <w:rPr>
          <w:sz w:val="19"/>
        </w:rPr>
        <w:t>Abandon.</w:t>
      </w:r>
      <w:r>
        <w:rPr>
          <w:sz w:val="19"/>
        </w:rPr>
        <w:tab/>
      </w:r>
      <w:r>
        <w:rPr>
          <w:sz w:val="19"/>
        </w:rPr>
        <w:t>B.</w:t>
      </w:r>
      <w:r>
        <w:rPr>
          <w:spacing w:val="-1"/>
          <w:sz w:val="19"/>
        </w:rPr>
        <w:t xml:space="preserve"> </w:t>
      </w:r>
      <w:r>
        <w:rPr>
          <w:sz w:val="19"/>
        </w:rPr>
        <w:t>Improve.</w:t>
      </w:r>
      <w:r>
        <w:rPr>
          <w:sz w:val="19"/>
        </w:rPr>
        <w:tab/>
      </w:r>
      <w:r>
        <w:rPr>
          <w:sz w:val="19"/>
        </w:rPr>
        <w:t>C.</w:t>
      </w:r>
      <w:r>
        <w:rPr>
          <w:spacing w:val="-1"/>
          <w:sz w:val="19"/>
        </w:rPr>
        <w:t xml:space="preserve"> </w:t>
      </w:r>
      <w:r>
        <w:rPr>
          <w:sz w:val="19"/>
        </w:rPr>
        <w:t>Establish.</w:t>
      </w:r>
      <w:r>
        <w:rPr>
          <w:sz w:val="19"/>
        </w:rPr>
        <w:tab/>
      </w:r>
      <w:r>
        <w:rPr>
          <w:sz w:val="19"/>
        </w:rPr>
        <w:t>D. Discuss.</w:t>
      </w:r>
    </w:p>
    <w:p>
      <w:pPr>
        <w:pStyle w:val="6"/>
        <w:numPr>
          <w:ilvl w:val="0"/>
          <w:numId w:val="10"/>
        </w:numPr>
        <w:tabs>
          <w:tab w:val="left" w:pos="395"/>
        </w:tabs>
        <w:spacing w:before="52" w:after="0" w:line="240" w:lineRule="auto"/>
        <w:ind w:left="395" w:right="0" w:hanging="271"/>
        <w:jc w:val="left"/>
        <w:rPr>
          <w:sz w:val="19"/>
        </w:rPr>
      </w:pPr>
      <w:r>
        <w:rPr>
          <w:sz w:val="19"/>
        </w:rPr>
        <w:t>What is the purpose of building a space</w:t>
      </w:r>
      <w:r>
        <w:rPr>
          <w:spacing w:val="-4"/>
          <w:sz w:val="19"/>
        </w:rPr>
        <w:t xml:space="preserve"> </w:t>
      </w:r>
      <w:r>
        <w:rPr>
          <w:sz w:val="19"/>
        </w:rPr>
        <w:t>elevator?</w:t>
      </w:r>
    </w:p>
    <w:p>
      <w:pPr>
        <w:pStyle w:val="6"/>
        <w:numPr>
          <w:ilvl w:val="1"/>
          <w:numId w:val="10"/>
        </w:numPr>
        <w:tabs>
          <w:tab w:val="left" w:pos="627"/>
          <w:tab w:val="left" w:pos="3824"/>
        </w:tabs>
        <w:spacing w:before="46" w:after="0" w:line="240" w:lineRule="auto"/>
        <w:ind w:left="627" w:right="0" w:hanging="233"/>
        <w:jc w:val="left"/>
        <w:rPr>
          <w:sz w:val="19"/>
        </w:rPr>
      </w:pPr>
      <w:r>
        <w:rPr>
          <w:sz w:val="19"/>
        </w:rPr>
        <w:t>To please science</w:t>
      </w:r>
      <w:r>
        <w:rPr>
          <w:spacing w:val="-4"/>
          <w:sz w:val="19"/>
        </w:rPr>
        <w:t xml:space="preserve"> </w:t>
      </w:r>
      <w:r>
        <w:rPr>
          <w:sz w:val="19"/>
        </w:rPr>
        <w:t>fiction</w:t>
      </w:r>
      <w:r>
        <w:rPr>
          <w:spacing w:val="-3"/>
          <w:sz w:val="19"/>
        </w:rPr>
        <w:t xml:space="preserve"> </w:t>
      </w:r>
      <w:r>
        <w:rPr>
          <w:sz w:val="19"/>
        </w:rPr>
        <w:t>fans.</w:t>
      </w:r>
      <w:r>
        <w:rPr>
          <w:sz w:val="19"/>
        </w:rPr>
        <w:tab/>
      </w:r>
      <w:r>
        <w:rPr>
          <w:sz w:val="19"/>
        </w:rPr>
        <w:t>B. To promote space</w:t>
      </w:r>
      <w:r>
        <w:rPr>
          <w:spacing w:val="-2"/>
          <w:sz w:val="19"/>
        </w:rPr>
        <w:t xml:space="preserve"> </w:t>
      </w:r>
      <w:r>
        <w:rPr>
          <w:sz w:val="19"/>
        </w:rPr>
        <w:t>tourism.</w:t>
      </w:r>
    </w:p>
    <w:p>
      <w:pPr>
        <w:pStyle w:val="2"/>
        <w:tabs>
          <w:tab w:val="left" w:pos="3824"/>
        </w:tabs>
        <w:spacing w:before="52"/>
        <w:ind w:left="394"/>
      </w:pPr>
      <w:r>
        <w:t>C. To protect</w:t>
      </w:r>
      <w:r>
        <w:rPr>
          <w:spacing w:val="-15"/>
        </w:rPr>
        <w:t xml:space="preserve"> </w:t>
      </w:r>
      <w:r>
        <w:t>astronauts</w:t>
      </w:r>
      <w:r>
        <w:rPr>
          <w:position w:val="6"/>
          <w:sz w:val="12"/>
        </w:rPr>
        <w:t>5</w:t>
      </w:r>
      <w:r>
        <w:rPr>
          <w:spacing w:val="16"/>
          <w:position w:val="6"/>
          <w:sz w:val="12"/>
        </w:rPr>
        <w:t xml:space="preserve"> </w:t>
      </w:r>
      <w:r>
        <w:t>safety.</w:t>
      </w:r>
      <w:r>
        <w:tab/>
      </w:r>
      <w:r>
        <w:t>D. To make space travel</w:t>
      </w:r>
      <w:r>
        <w:rPr>
          <w:spacing w:val="-2"/>
        </w:rPr>
        <w:t xml:space="preserve"> </w:t>
      </w:r>
      <w:r>
        <w:t>easier.</w:t>
      </w:r>
    </w:p>
    <w:p>
      <w:pPr>
        <w:pStyle w:val="6"/>
        <w:numPr>
          <w:ilvl w:val="0"/>
          <w:numId w:val="10"/>
        </w:numPr>
        <w:tabs>
          <w:tab w:val="left" w:pos="395"/>
        </w:tabs>
        <w:spacing w:before="46" w:after="0" w:line="240" w:lineRule="auto"/>
        <w:ind w:left="395" w:right="0" w:hanging="271"/>
        <w:jc w:val="left"/>
        <w:rPr>
          <w:sz w:val="19"/>
        </w:rPr>
      </w:pPr>
      <w:r>
        <w:rPr>
          <w:sz w:val="19"/>
        </w:rPr>
        <w:t>What is the author's attitude towards space</w:t>
      </w:r>
      <w:r>
        <w:rPr>
          <w:spacing w:val="-5"/>
          <w:sz w:val="19"/>
        </w:rPr>
        <w:t xml:space="preserve"> </w:t>
      </w:r>
      <w:r>
        <w:rPr>
          <w:sz w:val="19"/>
        </w:rPr>
        <w:t>elevators?</w:t>
      </w:r>
    </w:p>
    <w:p>
      <w:pPr>
        <w:pStyle w:val="6"/>
        <w:numPr>
          <w:ilvl w:val="1"/>
          <w:numId w:val="10"/>
        </w:numPr>
        <w:tabs>
          <w:tab w:val="left" w:pos="627"/>
          <w:tab w:val="left" w:pos="2134"/>
          <w:tab w:val="left" w:pos="3879"/>
          <w:tab w:val="left" w:pos="5624"/>
        </w:tabs>
        <w:spacing w:before="47" w:after="0" w:line="240" w:lineRule="auto"/>
        <w:ind w:left="627" w:right="0" w:hanging="233"/>
        <w:jc w:val="left"/>
        <w:rPr>
          <w:sz w:val="19"/>
        </w:rPr>
      </w:pPr>
      <w:r>
        <w:rPr>
          <w:sz w:val="19"/>
        </w:rPr>
        <w:t>Unclear.</w:t>
      </w:r>
      <w:r>
        <w:rPr>
          <w:sz w:val="19"/>
        </w:rPr>
        <w:tab/>
      </w:r>
      <w:r>
        <w:rPr>
          <w:sz w:val="19"/>
        </w:rPr>
        <w:t>B.</w:t>
      </w:r>
      <w:r>
        <w:rPr>
          <w:spacing w:val="-1"/>
          <w:sz w:val="19"/>
        </w:rPr>
        <w:t xml:space="preserve"> </w:t>
      </w:r>
      <w:r>
        <w:rPr>
          <w:sz w:val="19"/>
        </w:rPr>
        <w:t>Doubtful.</w:t>
      </w:r>
      <w:r>
        <w:rPr>
          <w:sz w:val="19"/>
        </w:rPr>
        <w:tab/>
      </w:r>
      <w:r>
        <w:rPr>
          <w:sz w:val="19"/>
        </w:rPr>
        <w:t>C.</w:t>
      </w:r>
      <w:r>
        <w:rPr>
          <w:spacing w:val="-1"/>
          <w:sz w:val="19"/>
        </w:rPr>
        <w:t xml:space="preserve"> </w:t>
      </w:r>
      <w:r>
        <w:rPr>
          <w:sz w:val="19"/>
        </w:rPr>
        <w:t>Optimistic.</w:t>
      </w:r>
      <w:r>
        <w:rPr>
          <w:sz w:val="19"/>
        </w:rPr>
        <w:tab/>
      </w:r>
      <w:r>
        <w:rPr>
          <w:sz w:val="19"/>
        </w:rPr>
        <w:t>D. Dismissive.</w:t>
      </w:r>
    </w:p>
    <w:p>
      <w:pPr>
        <w:spacing w:before="49"/>
        <w:ind w:left="119" w:right="0" w:firstLine="0"/>
        <w:jc w:val="left"/>
        <w:rPr>
          <w:rFonts w:hint="eastAsia" w:ascii="宋体" w:eastAsia="宋体"/>
          <w:sz w:val="18"/>
        </w:rPr>
      </w:pPr>
      <w:r>
        <w:rPr>
          <w:rFonts w:hint="eastAsia" w:ascii="宋体" w:eastAsia="宋体"/>
          <w:sz w:val="18"/>
        </w:rPr>
        <w:t>第二节（共</w:t>
      </w:r>
      <w:r>
        <w:rPr>
          <w:sz w:val="19"/>
        </w:rPr>
        <w:t>5</w:t>
      </w:r>
      <w:r>
        <w:rPr>
          <w:rFonts w:hint="eastAsia" w:ascii="宋体" w:eastAsia="宋体"/>
          <w:sz w:val="18"/>
        </w:rPr>
        <w:t>小题;每小题</w:t>
      </w:r>
      <w:r>
        <w:rPr>
          <w:sz w:val="19"/>
        </w:rPr>
        <w:t>2. 5</w:t>
      </w:r>
      <w:r>
        <w:rPr>
          <w:rFonts w:hint="eastAsia" w:ascii="宋体" w:eastAsia="宋体"/>
          <w:sz w:val="18"/>
        </w:rPr>
        <w:t>分，满分</w:t>
      </w:r>
      <w:r>
        <w:rPr>
          <w:sz w:val="19"/>
        </w:rPr>
        <w:t>12. 5</w:t>
      </w:r>
      <w:r>
        <w:rPr>
          <w:rFonts w:hint="eastAsia" w:ascii="宋体" w:eastAsia="宋体"/>
          <w:sz w:val="18"/>
        </w:rPr>
        <w:t>分）</w:t>
      </w:r>
    </w:p>
    <w:p>
      <w:pPr>
        <w:spacing w:before="54" w:line="280" w:lineRule="auto"/>
        <w:ind w:left="119" w:right="38" w:firstLine="380"/>
        <w:jc w:val="left"/>
        <w:rPr>
          <w:rFonts w:hint="eastAsia" w:ascii="宋体" w:eastAsia="宋体"/>
          <w:sz w:val="18"/>
        </w:rPr>
      </w:pPr>
      <w:r>
        <w:rPr>
          <w:rFonts w:hint="eastAsia" w:ascii="宋体" w:eastAsia="宋体"/>
          <w:sz w:val="18"/>
        </w:rPr>
        <w:t>阅读下面短文，从短文后的选项中选出可以填入空白处的最佳选项。选项中有两项为多余选项。</w:t>
      </w:r>
    </w:p>
    <w:p>
      <w:pPr>
        <w:pStyle w:val="2"/>
        <w:spacing w:line="196" w:lineRule="exact"/>
        <w:ind w:left="489"/>
        <w:jc w:val="both"/>
      </w:pPr>
      <w:r>
        <w:t>If you consider yourself to be shy by nature, you may worry that you’re not a good</w:t>
      </w:r>
    </w:p>
    <w:p>
      <w:pPr>
        <w:pStyle w:val="2"/>
        <w:spacing w:before="47" w:line="290" w:lineRule="auto"/>
        <w:ind w:left="124" w:right="118"/>
        <w:jc w:val="both"/>
      </w:pPr>
      <w:r>
        <w:t xml:space="preserve">conversationalist. </w:t>
      </w:r>
      <w:r>
        <w:rPr>
          <w:u w:val="single"/>
        </w:rPr>
        <w:t>36</w:t>
      </w:r>
      <w:r>
        <w:t xml:space="preserve"> There  are  plenty  of  easy,  subtle  ways  to  improve  your  social  skills in your daily life. Here are a few tips and tricks to help you get</w:t>
      </w:r>
      <w:r>
        <w:rPr>
          <w:spacing w:val="-14"/>
        </w:rPr>
        <w:t xml:space="preserve"> </w:t>
      </w:r>
      <w:r>
        <w:t>started.</w:t>
      </w:r>
    </w:p>
    <w:p>
      <w:pPr>
        <w:pStyle w:val="2"/>
        <w:spacing w:before="6" w:line="280" w:lineRule="auto"/>
        <w:ind w:left="124" w:right="117" w:firstLine="365"/>
        <w:jc w:val="both"/>
      </w:pPr>
      <w:r>
        <w:t xml:space="preserve">Start a conversation. </w:t>
      </w:r>
      <w:r>
        <w:rPr>
          <w:u w:val="single"/>
        </w:rPr>
        <w:t>37</w:t>
      </w:r>
      <w:r>
        <w:t xml:space="preserve"> Many people feel  more  relaxed  i£  they  have  time  to  prepare a conversation starter. You can write down a  list  o£  potential  conversation  starters. You could</w:t>
      </w:r>
      <w:r>
        <w:rPr>
          <w:rFonts w:hint="eastAsia" w:ascii="宋体" w:hAnsi="宋体" w:eastAsia="宋体"/>
        </w:rPr>
        <w:t>，</w:t>
      </w:r>
      <w:r>
        <w:t>for example, talk about an assignment, if you’re  making  a conversation in</w:t>
      </w:r>
      <w:r>
        <w:rPr>
          <w:spacing w:val="-2"/>
        </w:rPr>
        <w:t xml:space="preserve"> </w:t>
      </w:r>
      <w:r>
        <w:t>class.</w:t>
      </w:r>
    </w:p>
    <w:p>
      <w:pPr>
        <w:pStyle w:val="2"/>
        <w:spacing w:before="13" w:line="290" w:lineRule="auto"/>
        <w:ind w:left="124" w:right="117" w:firstLine="555"/>
        <w:jc w:val="both"/>
      </w:pPr>
      <w:r>
        <w:rPr>
          <w:u w:val="single"/>
        </w:rPr>
        <w:t>38</w:t>
      </w:r>
      <w:r>
        <w:t xml:space="preserve"> People want to feel that the other person is interested in them. You can share simple insights and asking questions  to  continue the conversation. Before you bring up  your own insights, make a rule that you ask at least one question about what the other   person is</w:t>
      </w:r>
      <w:r>
        <w:rPr>
          <w:spacing w:val="-3"/>
        </w:rPr>
        <w:t xml:space="preserve"> </w:t>
      </w:r>
      <w:r>
        <w:t>saying.</w:t>
      </w:r>
    </w:p>
    <w:p>
      <w:pPr>
        <w:pStyle w:val="2"/>
        <w:spacing w:before="8" w:line="292" w:lineRule="auto"/>
        <w:ind w:left="119" w:right="112" w:firstLine="370"/>
        <w:jc w:val="both"/>
      </w:pPr>
      <w:r>
        <w:t xml:space="preserve">Remember to engage in only one thing at a time. When a person is  talking,  pay attention to what he or she is talking about. Keep your mind focused  on  the  present  moment instead of planning what you’ll say next. It s inevitable that you will think of something that relates. That’s okay. </w:t>
      </w:r>
      <w:r>
        <w:rPr>
          <w:u w:val="single"/>
        </w:rPr>
        <w:t>39</w:t>
      </w:r>
      <w:r>
        <w:t xml:space="preserve">  But  don’t  spend  time  thinking  about  how  to  word your</w:t>
      </w:r>
      <w:r>
        <w:rPr>
          <w:spacing w:val="-1"/>
        </w:rPr>
        <w:t xml:space="preserve"> </w:t>
      </w:r>
      <w:r>
        <w:t>responses.</w:t>
      </w:r>
    </w:p>
    <w:p>
      <w:pPr>
        <w:pStyle w:val="2"/>
        <w:spacing w:before="2" w:line="283" w:lineRule="auto"/>
        <w:ind w:left="119" w:right="112" w:firstLine="370"/>
        <w:jc w:val="both"/>
      </w:pPr>
      <w:r>
        <w:t>Most conversations will run their own courses. It’s okay if  you  can’t  think  of  anything else to say. Simply mention something else you have to do</w:t>
      </w:r>
      <w:r>
        <w:rPr>
          <w:rFonts w:hint="eastAsia" w:ascii="宋体" w:hAnsi="宋体" w:eastAsia="宋体"/>
        </w:rPr>
        <w:t>，</w:t>
      </w:r>
      <w:r>
        <w:t>and that you41 have   to step away. Thank the person for their time, and let them know that you’d  like to talk  again some other time.</w:t>
      </w:r>
      <w:r>
        <w:rPr>
          <w:spacing w:val="-1"/>
        </w:rPr>
        <w:t xml:space="preserve"> </w:t>
      </w:r>
      <w:r>
        <w:rPr>
          <w:u w:val="single"/>
        </w:rPr>
        <w:t>40</w:t>
      </w:r>
    </w:p>
    <w:p>
      <w:pPr>
        <w:pStyle w:val="6"/>
        <w:numPr>
          <w:ilvl w:val="0"/>
          <w:numId w:val="11"/>
        </w:numPr>
        <w:tabs>
          <w:tab w:val="left" w:pos="355"/>
        </w:tabs>
        <w:spacing w:before="4" w:after="0" w:line="240" w:lineRule="auto"/>
        <w:ind w:left="355" w:right="0" w:hanging="231"/>
        <w:jc w:val="left"/>
        <w:rPr>
          <w:sz w:val="19"/>
        </w:rPr>
      </w:pPr>
      <w:r>
        <w:rPr>
          <w:sz w:val="19"/>
        </w:rPr>
        <w:t>Don’t</w:t>
      </w:r>
      <w:r>
        <w:rPr>
          <w:spacing w:val="-2"/>
          <w:sz w:val="19"/>
        </w:rPr>
        <w:t xml:space="preserve"> </w:t>
      </w:r>
      <w:r>
        <w:rPr>
          <w:sz w:val="19"/>
        </w:rPr>
        <w:t>worry.</w:t>
      </w:r>
    </w:p>
    <w:p>
      <w:pPr>
        <w:pStyle w:val="6"/>
        <w:numPr>
          <w:ilvl w:val="0"/>
          <w:numId w:val="11"/>
        </w:numPr>
        <w:tabs>
          <w:tab w:val="left" w:pos="325"/>
        </w:tabs>
        <w:spacing w:before="52" w:after="0" w:line="240" w:lineRule="auto"/>
        <w:ind w:left="325" w:right="0" w:hanging="206"/>
        <w:jc w:val="left"/>
        <w:rPr>
          <w:sz w:val="19"/>
        </w:rPr>
      </w:pPr>
      <w:r>
        <w:rPr>
          <w:sz w:val="19"/>
        </w:rPr>
        <w:t>Choose a shared</w:t>
      </w:r>
      <w:r>
        <w:rPr>
          <w:spacing w:val="-2"/>
          <w:sz w:val="19"/>
        </w:rPr>
        <w:t xml:space="preserve"> </w:t>
      </w:r>
      <w:r>
        <w:rPr>
          <w:sz w:val="19"/>
        </w:rPr>
        <w:t>topic.</w:t>
      </w:r>
    </w:p>
    <w:p>
      <w:pPr>
        <w:pStyle w:val="6"/>
        <w:numPr>
          <w:ilvl w:val="0"/>
          <w:numId w:val="11"/>
        </w:numPr>
        <w:tabs>
          <w:tab w:val="left" w:pos="335"/>
        </w:tabs>
        <w:spacing w:before="42" w:after="0" w:line="240" w:lineRule="auto"/>
        <w:ind w:left="335" w:right="0" w:hanging="216"/>
        <w:jc w:val="left"/>
        <w:rPr>
          <w:sz w:val="19"/>
        </w:rPr>
      </w:pPr>
      <w:r>
        <w:rPr>
          <w:sz w:val="19"/>
        </w:rPr>
        <w:t>Keep a conversation</w:t>
      </w:r>
      <w:r>
        <w:rPr>
          <w:spacing w:val="-3"/>
          <w:sz w:val="19"/>
        </w:rPr>
        <w:t xml:space="preserve"> </w:t>
      </w:r>
      <w:r>
        <w:rPr>
          <w:sz w:val="19"/>
        </w:rPr>
        <w:t>going.</w:t>
      </w:r>
    </w:p>
    <w:p>
      <w:pPr>
        <w:pStyle w:val="6"/>
        <w:numPr>
          <w:ilvl w:val="0"/>
          <w:numId w:val="11"/>
        </w:numPr>
        <w:tabs>
          <w:tab w:val="left" w:pos="345"/>
        </w:tabs>
        <w:spacing w:before="51" w:after="0" w:line="240" w:lineRule="auto"/>
        <w:ind w:left="345" w:right="0" w:hanging="226"/>
        <w:jc w:val="left"/>
        <w:rPr>
          <w:sz w:val="19"/>
        </w:rPr>
      </w:pPr>
      <w:r>
        <w:rPr>
          <w:sz w:val="19"/>
        </w:rPr>
        <w:t>It is good to have responses</w:t>
      </w:r>
      <w:r>
        <w:rPr>
          <w:spacing w:val="-3"/>
          <w:sz w:val="19"/>
        </w:rPr>
        <w:t xml:space="preserve"> </w:t>
      </w:r>
      <w:r>
        <w:rPr>
          <w:sz w:val="19"/>
        </w:rPr>
        <w:t>ready.</w:t>
      </w:r>
    </w:p>
    <w:p>
      <w:pPr>
        <w:pStyle w:val="6"/>
        <w:numPr>
          <w:ilvl w:val="0"/>
          <w:numId w:val="11"/>
        </w:numPr>
        <w:tabs>
          <w:tab w:val="left" w:pos="335"/>
        </w:tabs>
        <w:spacing w:before="47" w:after="0" w:line="240" w:lineRule="auto"/>
        <w:ind w:left="335" w:right="0" w:hanging="216"/>
        <w:jc w:val="left"/>
        <w:rPr>
          <w:sz w:val="19"/>
        </w:rPr>
      </w:pPr>
      <w:r>
        <w:rPr>
          <w:sz w:val="19"/>
        </w:rPr>
        <w:t>A simple question can be enough to start the</w:t>
      </w:r>
      <w:r>
        <w:rPr>
          <w:spacing w:val="-6"/>
          <w:sz w:val="19"/>
        </w:rPr>
        <w:t xml:space="preserve"> </w:t>
      </w:r>
      <w:r>
        <w:rPr>
          <w:sz w:val="19"/>
        </w:rPr>
        <w:t>talk.</w:t>
      </w:r>
    </w:p>
    <w:p>
      <w:pPr>
        <w:pStyle w:val="6"/>
        <w:numPr>
          <w:ilvl w:val="0"/>
          <w:numId w:val="11"/>
        </w:numPr>
        <w:tabs>
          <w:tab w:val="left" w:pos="325"/>
        </w:tabs>
        <w:spacing w:before="51" w:after="0" w:line="240" w:lineRule="auto"/>
        <w:ind w:left="325" w:right="0" w:hanging="201"/>
        <w:jc w:val="left"/>
        <w:rPr>
          <w:sz w:val="19"/>
        </w:rPr>
      </w:pPr>
      <w:r>
        <w:rPr>
          <w:sz w:val="19"/>
        </w:rPr>
        <w:t>Practice ahead of time, if you’re easy to get</w:t>
      </w:r>
      <w:r>
        <w:rPr>
          <w:spacing w:val="-6"/>
          <w:sz w:val="19"/>
        </w:rPr>
        <w:t xml:space="preserve"> </w:t>
      </w:r>
      <w:r>
        <w:rPr>
          <w:sz w:val="19"/>
        </w:rPr>
        <w:t>anxious.</w:t>
      </w:r>
    </w:p>
    <w:p>
      <w:pPr>
        <w:pStyle w:val="6"/>
        <w:numPr>
          <w:ilvl w:val="0"/>
          <w:numId w:val="11"/>
        </w:numPr>
        <w:tabs>
          <w:tab w:val="left" w:pos="355"/>
        </w:tabs>
        <w:spacing w:before="47" w:after="0" w:line="240" w:lineRule="auto"/>
        <w:ind w:left="355" w:right="0" w:hanging="236"/>
        <w:jc w:val="left"/>
        <w:rPr>
          <w:sz w:val="19"/>
        </w:rPr>
      </w:pPr>
      <w:r>
        <w:rPr>
          <w:sz w:val="19"/>
        </w:rPr>
        <w:t>In this way, allow the conversation to come to a natural</w:t>
      </w:r>
      <w:r>
        <w:rPr>
          <w:spacing w:val="-6"/>
          <w:sz w:val="19"/>
        </w:rPr>
        <w:t xml:space="preserve"> </w:t>
      </w:r>
      <w:r>
        <w:rPr>
          <w:sz w:val="19"/>
        </w:rPr>
        <w:t>stop.</w:t>
      </w:r>
    </w:p>
    <w:p>
      <w:pPr>
        <w:spacing w:before="65" w:line="290" w:lineRule="auto"/>
        <w:ind w:left="119" w:right="3844" w:firstLine="10"/>
        <w:jc w:val="left"/>
        <w:rPr>
          <w:rFonts w:hint="eastAsia" w:ascii="宋体" w:eastAsia="宋体"/>
          <w:sz w:val="18"/>
        </w:rPr>
      </w:pPr>
      <w:r>
        <w:br w:type="column"/>
      </w:r>
      <w:r>
        <w:rPr>
          <w:rFonts w:hint="eastAsia" w:ascii="宋体" w:eastAsia="宋体"/>
          <w:sz w:val="18"/>
        </w:rPr>
        <w:t>第三部分 语言运用（共两节;满分</w:t>
      </w:r>
      <w:r>
        <w:rPr>
          <w:sz w:val="19"/>
        </w:rPr>
        <w:t>30</w:t>
      </w:r>
      <w:r>
        <w:rPr>
          <w:rFonts w:hint="eastAsia" w:ascii="宋体" w:eastAsia="宋体"/>
          <w:sz w:val="18"/>
        </w:rPr>
        <w:t>分） 第一节（共</w:t>
      </w:r>
      <w:r>
        <w:rPr>
          <w:sz w:val="19"/>
        </w:rPr>
        <w:t>15</w:t>
      </w:r>
      <w:r>
        <w:rPr>
          <w:rFonts w:hint="eastAsia" w:ascii="宋体" w:eastAsia="宋体"/>
          <w:sz w:val="18"/>
        </w:rPr>
        <w:t>小题;每小题</w:t>
      </w:r>
      <w:r>
        <w:rPr>
          <w:sz w:val="19"/>
        </w:rPr>
        <w:t>1</w:t>
      </w:r>
      <w:r>
        <w:rPr>
          <w:rFonts w:hint="eastAsia" w:ascii="宋体" w:eastAsia="宋体"/>
          <w:sz w:val="18"/>
        </w:rPr>
        <w:t>分，满分</w:t>
      </w:r>
      <w:r>
        <w:rPr>
          <w:sz w:val="19"/>
        </w:rPr>
        <w:t>15</w:t>
      </w:r>
      <w:r>
        <w:rPr>
          <w:rFonts w:hint="eastAsia" w:ascii="宋体" w:eastAsia="宋体"/>
          <w:sz w:val="18"/>
        </w:rPr>
        <w:t>分</w:t>
      </w:r>
      <w:r>
        <w:rPr>
          <w:rFonts w:hint="eastAsia" w:ascii="宋体" w:eastAsia="宋体"/>
          <w:spacing w:val="-18"/>
          <w:sz w:val="18"/>
        </w:rPr>
        <w:t>）</w:t>
      </w:r>
    </w:p>
    <w:p>
      <w:pPr>
        <w:spacing w:before="2"/>
        <w:ind w:left="499" w:right="0" w:firstLine="0"/>
        <w:jc w:val="left"/>
        <w:rPr>
          <w:rFonts w:hint="eastAsia" w:ascii="宋体" w:eastAsia="宋体"/>
          <w:sz w:val="18"/>
        </w:rPr>
      </w:pPr>
      <w:r>
        <w:rPr>
          <w:rFonts w:hint="eastAsia" w:ascii="宋体" w:eastAsia="宋体"/>
          <w:sz w:val="18"/>
        </w:rPr>
        <w:t>阅读下面短文，从每题所给的</w:t>
      </w:r>
      <w:r>
        <w:rPr>
          <w:sz w:val="19"/>
        </w:rPr>
        <w:t>A</w:t>
      </w:r>
      <w:r>
        <w:rPr>
          <w:rFonts w:hint="eastAsia" w:ascii="宋体" w:eastAsia="宋体"/>
          <w:sz w:val="18"/>
        </w:rPr>
        <w:t>、</w:t>
      </w:r>
      <w:r>
        <w:rPr>
          <w:sz w:val="19"/>
        </w:rPr>
        <w:t>B</w:t>
      </w:r>
      <w:r>
        <w:rPr>
          <w:rFonts w:hint="eastAsia" w:ascii="宋体" w:eastAsia="宋体"/>
          <w:sz w:val="18"/>
        </w:rPr>
        <w:t>、</w:t>
      </w:r>
      <w:r>
        <w:rPr>
          <w:sz w:val="19"/>
        </w:rPr>
        <w:t>C</w:t>
      </w:r>
      <w:r>
        <w:rPr>
          <w:rFonts w:hint="eastAsia" w:ascii="宋体" w:eastAsia="宋体"/>
          <w:sz w:val="18"/>
        </w:rPr>
        <w:t>、</w:t>
      </w:r>
      <w:r>
        <w:rPr>
          <w:sz w:val="19"/>
        </w:rPr>
        <w:t>D</w:t>
      </w:r>
      <w:r>
        <w:rPr>
          <w:rFonts w:hint="eastAsia" w:ascii="宋体" w:eastAsia="宋体"/>
          <w:sz w:val="18"/>
        </w:rPr>
        <w:t>四个选项中选出最佳选项。</w:t>
      </w:r>
    </w:p>
    <w:p>
      <w:pPr>
        <w:pStyle w:val="2"/>
        <w:spacing w:before="32" w:line="302" w:lineRule="auto"/>
        <w:ind w:left="124" w:right="154" w:firstLine="365"/>
        <w:jc w:val="both"/>
      </w:pPr>
      <w:r>
        <w:t xml:space="preserve">It  was  a Friday  morning. I felt too  lazy to  drive &gt; so my  son  </w:t>
      </w:r>
      <w:r>
        <w:rPr>
          <w:u w:val="single"/>
        </w:rPr>
        <w:t>41</w:t>
      </w:r>
      <w:r>
        <w:t xml:space="preserve">  me an uber. In    five  minutes? the  uber  </w:t>
      </w:r>
      <w:r>
        <w:rPr>
          <w:u w:val="single"/>
        </w:rPr>
        <w:t>42</w:t>
      </w:r>
      <w:r>
        <w:t xml:space="preserve">  and  waited  for  me at  the entrance gate. I just took a look at  the cab </w:t>
      </w:r>
      <w:r>
        <w:rPr>
          <w:u w:val="single"/>
        </w:rPr>
        <w:t>43</w:t>
      </w:r>
      <w:r>
        <w:t xml:space="preserve"> and entered the</w:t>
      </w:r>
      <w:r>
        <w:rPr>
          <w:spacing w:val="-2"/>
        </w:rPr>
        <w:t xml:space="preserve"> </w:t>
      </w:r>
      <w:r>
        <w:t>car.</w:t>
      </w:r>
    </w:p>
    <w:p>
      <w:pPr>
        <w:pStyle w:val="2"/>
        <w:spacing w:line="292" w:lineRule="auto"/>
        <w:ind w:left="124" w:right="154" w:firstLine="365"/>
        <w:jc w:val="both"/>
      </w:pPr>
      <w:r>
        <w:t xml:space="preserve">I didn’t pay any </w:t>
      </w:r>
      <w:r>
        <w:rPr>
          <w:u w:val="single"/>
        </w:rPr>
        <w:t>44</w:t>
      </w:r>
      <w:r>
        <w:t xml:space="preserve"> towards the driver. I took  out  an  important  paper  from  my  leather bag and said </w:t>
      </w:r>
      <w:r>
        <w:rPr>
          <w:u w:val="single"/>
        </w:rPr>
        <w:t>45</w:t>
      </w:r>
      <w:r>
        <w:t xml:space="preserve"> </w:t>
      </w:r>
      <w:r>
        <w:rPr>
          <w:rFonts w:hint="eastAsia" w:ascii="宋体" w:hAnsi="宋体" w:eastAsia="宋体"/>
        </w:rPr>
        <w:t xml:space="preserve">； </w:t>
      </w:r>
      <w:r>
        <w:t>“Please</w:t>
      </w:r>
      <w:r>
        <w:rPr>
          <w:rFonts w:hint="eastAsia" w:ascii="宋体" w:hAnsi="宋体" w:eastAsia="宋体"/>
        </w:rPr>
        <w:t>，</w:t>
      </w:r>
      <w:r>
        <w:t>go quickly! I’m in a</w:t>
      </w:r>
      <w:r>
        <w:rPr>
          <w:spacing w:val="-21"/>
        </w:rPr>
        <w:t xml:space="preserve"> </w:t>
      </w:r>
      <w:r>
        <w:t>hurry!”</w:t>
      </w:r>
    </w:p>
    <w:p>
      <w:pPr>
        <w:pStyle w:val="2"/>
        <w:spacing w:line="217" w:lineRule="exact"/>
        <w:ind w:left="489"/>
        <w:jc w:val="both"/>
      </w:pPr>
      <w:r>
        <w:t>The voice came</w:t>
      </w:r>
      <w:r>
        <w:rPr>
          <w:rFonts w:hint="eastAsia" w:ascii="宋体" w:hAnsi="宋体" w:eastAsia="宋体"/>
        </w:rPr>
        <w:t>，</w:t>
      </w:r>
      <w:r>
        <w:t>“Yes</w:t>
      </w:r>
      <w:r>
        <w:rPr>
          <w:rFonts w:hint="eastAsia" w:ascii="宋体" w:hAnsi="宋体" w:eastAsia="宋体"/>
        </w:rPr>
        <w:t>，</w:t>
      </w:r>
      <w:r>
        <w:t>ma’am!”</w:t>
      </w:r>
    </w:p>
    <w:p>
      <w:pPr>
        <w:pStyle w:val="2"/>
        <w:spacing w:before="38" w:line="300" w:lineRule="auto"/>
        <w:ind w:left="124" w:right="159" w:firstLine="365"/>
        <w:jc w:val="both"/>
        <w:rPr>
          <w:i/>
        </w:rPr>
      </w:pPr>
      <w:r>
        <w:t xml:space="preserve">I was  really  surprised  when  I heard a </w:t>
      </w:r>
      <w:r>
        <w:rPr>
          <w:u w:val="single"/>
        </w:rPr>
        <w:t>46</w:t>
      </w:r>
      <w:r>
        <w:t xml:space="preserve">  voice! I stopped my work for a second      and looked at the driver.  It  was  a  young  lady  </w:t>
      </w:r>
      <w:r>
        <w:rPr>
          <w:u w:val="single"/>
        </w:rPr>
        <w:t>47</w:t>
      </w:r>
      <w:r>
        <w:t xml:space="preserve">  thirty  or  thirty-two!  For  the  first  time, I saw a lady driving an</w:t>
      </w:r>
      <w:r>
        <w:rPr>
          <w:spacing w:val="-4"/>
        </w:rPr>
        <w:t xml:space="preserve"> </w:t>
      </w:r>
      <w:r>
        <w:rPr>
          <w:i/>
        </w:rPr>
        <w:t>uber!</w:t>
      </w:r>
    </w:p>
    <w:p>
      <w:pPr>
        <w:pStyle w:val="2"/>
        <w:tabs>
          <w:tab w:val="left" w:pos="6524"/>
        </w:tabs>
        <w:spacing w:before="1" w:line="302" w:lineRule="auto"/>
        <w:ind w:left="124" w:right="162" w:firstLine="365"/>
      </w:pPr>
      <w:r>
        <w:t xml:space="preserve">The car was running quickly towards my </w:t>
      </w:r>
      <w:r>
        <w:rPr>
          <w:u w:val="single"/>
        </w:rPr>
        <w:t>48</w:t>
      </w:r>
      <w:r>
        <w:t xml:space="preserve"> She  was  driving  perfectly  well.  I  became so </w:t>
      </w:r>
      <w:r>
        <w:rPr>
          <w:u w:val="single"/>
        </w:rPr>
        <w:t>49</w:t>
      </w:r>
      <w:r>
        <w:t xml:space="preserve"> to know why she had chosen this job. I started</w:t>
      </w:r>
      <w:r>
        <w:rPr>
          <w:spacing w:val="-11"/>
        </w:rPr>
        <w:t xml:space="preserve"> </w:t>
      </w:r>
      <w:r>
        <w:t xml:space="preserve">the </w:t>
      </w:r>
      <w:r>
        <w:rPr>
          <w:u w:val="single"/>
        </w:rPr>
        <w:t>50</w:t>
      </w:r>
      <w:r>
        <w:tab/>
      </w:r>
      <w:r>
        <w:t>: “If you don’t mind, can I ask you some</w:t>
      </w:r>
      <w:r>
        <w:rPr>
          <w:spacing w:val="-4"/>
        </w:rPr>
        <w:t xml:space="preserve"> </w:t>
      </w:r>
      <w:r>
        <w:t>questions?”</w:t>
      </w:r>
    </w:p>
    <w:p>
      <w:pPr>
        <w:pStyle w:val="2"/>
        <w:spacing w:line="213" w:lineRule="exact"/>
        <w:ind w:left="489"/>
      </w:pPr>
      <w:r>
        <w:t>“No problem, ma’am!”</w:t>
      </w:r>
    </w:p>
    <w:p>
      <w:pPr>
        <w:pStyle w:val="2"/>
        <w:tabs>
          <w:tab w:val="left" w:pos="2899"/>
        </w:tabs>
        <w:spacing w:before="56" w:line="288" w:lineRule="auto"/>
        <w:ind w:left="489" w:right="3329"/>
      </w:pPr>
      <w:r>
        <w:t>“I guess, you are</w:t>
      </w:r>
      <w:r>
        <w:rPr>
          <w:spacing w:val="-3"/>
        </w:rPr>
        <w:t xml:space="preserve"> </w:t>
      </w:r>
      <w:r>
        <w:t>well</w:t>
      </w:r>
      <w:r>
        <w:rPr>
          <w:spacing w:val="-1"/>
        </w:rPr>
        <w:t xml:space="preserve"> </w:t>
      </w:r>
      <w:r>
        <w:rPr>
          <w:u w:val="single"/>
        </w:rPr>
        <w:t>51</w:t>
      </w:r>
      <w:r>
        <w:tab/>
      </w:r>
      <w:r>
        <w:t>! ’’ “Yes</w:t>
      </w:r>
      <w:r>
        <w:rPr>
          <w:rFonts w:hint="eastAsia" w:ascii="宋体" w:hAnsi="宋体" w:eastAsia="宋体"/>
        </w:rPr>
        <w:t>，</w:t>
      </w:r>
      <w:r>
        <w:t>ma’am! I have done my MBA course.</w:t>
      </w:r>
      <w:r>
        <w:rPr>
          <w:spacing w:val="-9"/>
        </w:rPr>
        <w:t xml:space="preserve"> </w:t>
      </w:r>
      <w:r>
        <w:t>”</w:t>
      </w:r>
    </w:p>
    <w:p>
      <w:pPr>
        <w:pStyle w:val="2"/>
        <w:spacing w:line="222" w:lineRule="exact"/>
        <w:ind w:left="489"/>
      </w:pPr>
      <w:r>
        <w:t>“Oh</w:t>
      </w:r>
      <w:r>
        <w:rPr>
          <w:rFonts w:hint="eastAsia" w:ascii="宋体" w:hAnsi="宋体" w:eastAsia="宋体"/>
        </w:rPr>
        <w:t>，</w:t>
      </w:r>
      <w:r>
        <w:t xml:space="preserve">wow! Why did you choose this profession instead of going for a（n） </w:t>
      </w:r>
      <w:r>
        <w:rPr>
          <w:u w:val="single"/>
        </w:rPr>
        <w:t>52</w:t>
      </w:r>
    </w:p>
    <w:p>
      <w:pPr>
        <w:pStyle w:val="2"/>
        <w:spacing w:before="44"/>
        <w:ind w:left="124"/>
      </w:pPr>
      <w:r>
        <w:t>career?»</w:t>
      </w:r>
    </w:p>
    <w:p>
      <w:pPr>
        <w:pStyle w:val="2"/>
        <w:spacing w:before="57" w:line="300" w:lineRule="auto"/>
        <w:ind w:left="119" w:right="154" w:firstLine="375"/>
        <w:jc w:val="both"/>
      </w:pPr>
      <w:r>
        <w:t xml:space="preserve">I could see her smiling face in  the  rearview  mirror.  “  I  love  </w:t>
      </w:r>
      <w:r>
        <w:rPr>
          <w:u w:val="single"/>
        </w:rPr>
        <w:t>53</w:t>
      </w:r>
      <w:r>
        <w:t xml:space="preserve">  from  my  childhood! I do respect each and every job. I don’t </w:t>
      </w:r>
      <w:r>
        <w:rPr>
          <w:u w:val="single"/>
        </w:rPr>
        <w:t>54</w:t>
      </w:r>
      <w:r>
        <w:t xml:space="preserve"> for big or small. I wanted a job     where I can get </w:t>
      </w:r>
      <w:r>
        <w:rPr>
          <w:u w:val="single"/>
        </w:rPr>
        <w:t>55</w:t>
      </w:r>
      <w:r>
        <w:t xml:space="preserve"> I  can</w:t>
      </w:r>
      <w:r>
        <w:rPr>
          <w:position w:val="6"/>
          <w:sz w:val="12"/>
        </w:rPr>
        <w:t>,</w:t>
      </w:r>
      <w:r>
        <w:t>t  get  enough  money  out  of it,  yet  I love  driving!  That’s it!”  She said</w:t>
      </w:r>
      <w:r>
        <w:rPr>
          <w:spacing w:val="-2"/>
        </w:rPr>
        <w:t xml:space="preserve"> </w:t>
      </w:r>
      <w:r>
        <w:t>politely.</w:t>
      </w:r>
    </w:p>
    <w:tbl>
      <w:tblPr>
        <w:tblStyle w:val="3"/>
        <w:tblW w:w="6731" w:type="dxa"/>
        <w:tblInd w:w="7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768"/>
        <w:gridCol w:w="1772"/>
        <w:gridCol w:w="1616"/>
        <w:gridCol w:w="15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40" w:hRule="atLeast"/>
        </w:trPr>
        <w:tc>
          <w:tcPr>
            <w:tcW w:w="1768" w:type="dxa"/>
          </w:tcPr>
          <w:p>
            <w:pPr>
              <w:pStyle w:val="7"/>
              <w:spacing w:before="0" w:line="215" w:lineRule="exact"/>
              <w:ind w:left="50"/>
              <w:rPr>
                <w:sz w:val="19"/>
              </w:rPr>
            </w:pPr>
            <w:r>
              <w:rPr>
                <w:sz w:val="19"/>
              </w:rPr>
              <w:t>41. A. bought</w:t>
            </w:r>
          </w:p>
        </w:tc>
        <w:tc>
          <w:tcPr>
            <w:tcW w:w="1772" w:type="dxa"/>
          </w:tcPr>
          <w:p>
            <w:pPr>
              <w:pStyle w:val="7"/>
              <w:spacing w:before="0" w:line="215" w:lineRule="exact"/>
              <w:ind w:left="302"/>
              <w:rPr>
                <w:sz w:val="19"/>
              </w:rPr>
            </w:pPr>
            <w:r>
              <w:rPr>
                <w:sz w:val="19"/>
              </w:rPr>
              <w:t>B. booked</w:t>
            </w:r>
          </w:p>
        </w:tc>
        <w:tc>
          <w:tcPr>
            <w:tcW w:w="1616" w:type="dxa"/>
          </w:tcPr>
          <w:p>
            <w:pPr>
              <w:pStyle w:val="7"/>
              <w:spacing w:before="0" w:line="215" w:lineRule="exact"/>
              <w:rPr>
                <w:sz w:val="19"/>
              </w:rPr>
            </w:pPr>
            <w:r>
              <w:rPr>
                <w:sz w:val="19"/>
              </w:rPr>
              <w:t>C. drove</w:t>
            </w:r>
          </w:p>
        </w:tc>
        <w:tc>
          <w:tcPr>
            <w:tcW w:w="1575" w:type="dxa"/>
          </w:tcPr>
          <w:p>
            <w:pPr>
              <w:pStyle w:val="7"/>
              <w:spacing w:before="0" w:line="215" w:lineRule="exact"/>
              <w:ind w:left="404"/>
              <w:rPr>
                <w:sz w:val="19"/>
              </w:rPr>
            </w:pPr>
            <w:r>
              <w:rPr>
                <w:sz w:val="19"/>
              </w:rPr>
              <w:t>D. stopped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5" w:hRule="atLeast"/>
        </w:trPr>
        <w:tc>
          <w:tcPr>
            <w:tcW w:w="1768" w:type="dxa"/>
          </w:tcPr>
          <w:p>
            <w:pPr>
              <w:pStyle w:val="7"/>
              <w:spacing w:before="31"/>
              <w:ind w:left="50"/>
              <w:rPr>
                <w:sz w:val="19"/>
              </w:rPr>
            </w:pPr>
            <w:r>
              <w:rPr>
                <w:sz w:val="19"/>
              </w:rPr>
              <w:t>42. A. arrived</w:t>
            </w:r>
          </w:p>
        </w:tc>
        <w:tc>
          <w:tcPr>
            <w:tcW w:w="1772" w:type="dxa"/>
          </w:tcPr>
          <w:p>
            <w:pPr>
              <w:pStyle w:val="7"/>
              <w:ind w:left="302"/>
              <w:rPr>
                <w:sz w:val="19"/>
              </w:rPr>
            </w:pPr>
            <w:r>
              <w:rPr>
                <w:sz w:val="19"/>
              </w:rPr>
              <w:t>B. left</w:t>
            </w:r>
          </w:p>
        </w:tc>
        <w:tc>
          <w:tcPr>
            <w:tcW w:w="1616" w:type="dxa"/>
          </w:tcPr>
          <w:p>
            <w:pPr>
              <w:pStyle w:val="7"/>
              <w:spacing w:before="31"/>
              <w:rPr>
                <w:sz w:val="19"/>
              </w:rPr>
            </w:pPr>
            <w:r>
              <w:rPr>
                <w:sz w:val="19"/>
              </w:rPr>
              <w:t>C. turned</w:t>
            </w:r>
          </w:p>
        </w:tc>
        <w:tc>
          <w:tcPr>
            <w:tcW w:w="1575" w:type="dxa"/>
          </w:tcPr>
          <w:p>
            <w:pPr>
              <w:pStyle w:val="7"/>
              <w:ind w:left="404"/>
              <w:rPr>
                <w:sz w:val="19"/>
              </w:rPr>
            </w:pPr>
            <w:r>
              <w:rPr>
                <w:sz w:val="19"/>
              </w:rPr>
              <w:t>D. went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5" w:hRule="atLeast"/>
        </w:trPr>
        <w:tc>
          <w:tcPr>
            <w:tcW w:w="1768" w:type="dxa"/>
          </w:tcPr>
          <w:p>
            <w:pPr>
              <w:pStyle w:val="7"/>
              <w:ind w:left="50"/>
              <w:rPr>
                <w:sz w:val="19"/>
              </w:rPr>
            </w:pPr>
            <w:r>
              <w:rPr>
                <w:sz w:val="19"/>
              </w:rPr>
              <w:t>43. A. driver</w:t>
            </w:r>
          </w:p>
        </w:tc>
        <w:tc>
          <w:tcPr>
            <w:tcW w:w="1772" w:type="dxa"/>
          </w:tcPr>
          <w:p>
            <w:pPr>
              <w:pStyle w:val="7"/>
              <w:ind w:left="302"/>
              <w:rPr>
                <w:sz w:val="19"/>
              </w:rPr>
            </w:pPr>
            <w:r>
              <w:rPr>
                <w:sz w:val="19"/>
              </w:rPr>
              <w:t>B. door</w:t>
            </w:r>
          </w:p>
        </w:tc>
        <w:tc>
          <w:tcPr>
            <w:tcW w:w="1616" w:type="dxa"/>
          </w:tcPr>
          <w:p>
            <w:pPr>
              <w:pStyle w:val="7"/>
              <w:rPr>
                <w:sz w:val="19"/>
              </w:rPr>
            </w:pPr>
            <w:r>
              <w:rPr>
                <w:sz w:val="19"/>
              </w:rPr>
              <w:t>C. number</w:t>
            </w:r>
          </w:p>
        </w:tc>
        <w:tc>
          <w:tcPr>
            <w:tcW w:w="1575" w:type="dxa"/>
          </w:tcPr>
          <w:p>
            <w:pPr>
              <w:pStyle w:val="7"/>
              <w:spacing w:before="31"/>
              <w:ind w:left="404"/>
              <w:rPr>
                <w:sz w:val="19"/>
              </w:rPr>
            </w:pPr>
            <w:r>
              <w:rPr>
                <w:sz w:val="19"/>
              </w:rPr>
              <w:t>D. type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5" w:hRule="atLeast"/>
        </w:trPr>
        <w:tc>
          <w:tcPr>
            <w:tcW w:w="1768" w:type="dxa"/>
          </w:tcPr>
          <w:p>
            <w:pPr>
              <w:pStyle w:val="7"/>
              <w:ind w:left="50"/>
              <w:rPr>
                <w:sz w:val="19"/>
              </w:rPr>
            </w:pPr>
            <w:r>
              <w:rPr>
                <w:sz w:val="19"/>
              </w:rPr>
              <w:t>44. A. money</w:t>
            </w:r>
          </w:p>
        </w:tc>
        <w:tc>
          <w:tcPr>
            <w:tcW w:w="1772" w:type="dxa"/>
          </w:tcPr>
          <w:p>
            <w:pPr>
              <w:pStyle w:val="7"/>
              <w:spacing w:before="31"/>
              <w:ind w:left="302"/>
              <w:rPr>
                <w:sz w:val="19"/>
              </w:rPr>
            </w:pPr>
            <w:r>
              <w:rPr>
                <w:sz w:val="19"/>
              </w:rPr>
              <w:t>B. greetings</w:t>
            </w:r>
          </w:p>
        </w:tc>
        <w:tc>
          <w:tcPr>
            <w:tcW w:w="1616" w:type="dxa"/>
          </w:tcPr>
          <w:p>
            <w:pPr>
              <w:pStyle w:val="7"/>
              <w:spacing w:before="31"/>
              <w:rPr>
                <w:sz w:val="19"/>
              </w:rPr>
            </w:pPr>
            <w:r>
              <w:rPr>
                <w:sz w:val="19"/>
              </w:rPr>
              <w:t>C. tips</w:t>
            </w:r>
          </w:p>
        </w:tc>
        <w:tc>
          <w:tcPr>
            <w:tcW w:w="1575" w:type="dxa"/>
          </w:tcPr>
          <w:p>
            <w:pPr>
              <w:pStyle w:val="7"/>
              <w:ind w:left="404"/>
              <w:rPr>
                <w:sz w:val="19"/>
              </w:rPr>
            </w:pPr>
            <w:r>
              <w:rPr>
                <w:sz w:val="19"/>
              </w:rPr>
              <w:t>D. attention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2" w:hRule="atLeast"/>
        </w:trPr>
        <w:tc>
          <w:tcPr>
            <w:tcW w:w="1768" w:type="dxa"/>
          </w:tcPr>
          <w:p>
            <w:pPr>
              <w:pStyle w:val="7"/>
              <w:ind w:left="50"/>
              <w:rPr>
                <w:sz w:val="19"/>
              </w:rPr>
            </w:pPr>
            <w:r>
              <w:rPr>
                <w:sz w:val="19"/>
              </w:rPr>
              <w:t>45. A. politely</w:t>
            </w:r>
          </w:p>
        </w:tc>
        <w:tc>
          <w:tcPr>
            <w:tcW w:w="1772" w:type="dxa"/>
          </w:tcPr>
          <w:p>
            <w:pPr>
              <w:pStyle w:val="7"/>
              <w:ind w:left="302"/>
              <w:rPr>
                <w:sz w:val="19"/>
              </w:rPr>
            </w:pPr>
            <w:r>
              <w:rPr>
                <w:sz w:val="19"/>
              </w:rPr>
              <w:t>B. finally</w:t>
            </w:r>
          </w:p>
        </w:tc>
        <w:tc>
          <w:tcPr>
            <w:tcW w:w="1616" w:type="dxa"/>
          </w:tcPr>
          <w:p>
            <w:pPr>
              <w:pStyle w:val="7"/>
              <w:rPr>
                <w:sz w:val="19"/>
              </w:rPr>
            </w:pPr>
            <w:r>
              <w:rPr>
                <w:sz w:val="19"/>
              </w:rPr>
              <w:t>C. instantly</w:t>
            </w:r>
          </w:p>
        </w:tc>
        <w:tc>
          <w:tcPr>
            <w:tcW w:w="1575" w:type="dxa"/>
          </w:tcPr>
          <w:p>
            <w:pPr>
              <w:pStyle w:val="7"/>
              <w:ind w:left="404"/>
              <w:rPr>
                <w:sz w:val="19"/>
              </w:rPr>
            </w:pPr>
            <w:r>
              <w:rPr>
                <w:sz w:val="19"/>
              </w:rPr>
              <w:t>D. hesitatingly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2" w:hRule="atLeast"/>
        </w:trPr>
        <w:tc>
          <w:tcPr>
            <w:tcW w:w="1768" w:type="dxa"/>
          </w:tcPr>
          <w:p>
            <w:pPr>
              <w:pStyle w:val="7"/>
              <w:spacing w:before="29"/>
              <w:ind w:left="50"/>
              <w:rPr>
                <w:sz w:val="19"/>
              </w:rPr>
            </w:pPr>
            <w:r>
              <w:rPr>
                <w:sz w:val="19"/>
              </w:rPr>
              <w:t>46. A. female</w:t>
            </w:r>
          </w:p>
        </w:tc>
        <w:tc>
          <w:tcPr>
            <w:tcW w:w="1772" w:type="dxa"/>
          </w:tcPr>
          <w:p>
            <w:pPr>
              <w:pStyle w:val="7"/>
              <w:spacing w:before="29"/>
              <w:ind w:left="302"/>
              <w:rPr>
                <w:sz w:val="19"/>
              </w:rPr>
            </w:pPr>
            <w:r>
              <w:rPr>
                <w:sz w:val="19"/>
              </w:rPr>
              <w:t>B. loud</w:t>
            </w:r>
          </w:p>
        </w:tc>
        <w:tc>
          <w:tcPr>
            <w:tcW w:w="1616" w:type="dxa"/>
          </w:tcPr>
          <w:p>
            <w:pPr>
              <w:pStyle w:val="7"/>
              <w:spacing w:before="29"/>
              <w:rPr>
                <w:sz w:val="19"/>
              </w:rPr>
            </w:pPr>
            <w:r>
              <w:rPr>
                <w:sz w:val="19"/>
              </w:rPr>
              <w:t>C. childish</w:t>
            </w:r>
          </w:p>
        </w:tc>
        <w:tc>
          <w:tcPr>
            <w:tcW w:w="1575" w:type="dxa"/>
          </w:tcPr>
          <w:p>
            <w:pPr>
              <w:pStyle w:val="7"/>
              <w:spacing w:before="29"/>
              <w:ind w:left="404"/>
              <w:rPr>
                <w:sz w:val="19"/>
              </w:rPr>
            </w:pPr>
            <w:r>
              <w:rPr>
                <w:sz w:val="19"/>
              </w:rPr>
              <w:t>D. quiet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2" w:hRule="atLeast"/>
        </w:trPr>
        <w:tc>
          <w:tcPr>
            <w:tcW w:w="1768" w:type="dxa"/>
          </w:tcPr>
          <w:p>
            <w:pPr>
              <w:pStyle w:val="7"/>
              <w:ind w:left="50"/>
              <w:rPr>
                <w:sz w:val="19"/>
              </w:rPr>
            </w:pPr>
            <w:r>
              <w:rPr>
                <w:sz w:val="19"/>
              </w:rPr>
              <w:t>47. A. over</w:t>
            </w:r>
          </w:p>
        </w:tc>
        <w:tc>
          <w:tcPr>
            <w:tcW w:w="1772" w:type="dxa"/>
          </w:tcPr>
          <w:p>
            <w:pPr>
              <w:pStyle w:val="7"/>
              <w:ind w:left="302"/>
              <w:rPr>
                <w:sz w:val="19"/>
              </w:rPr>
            </w:pPr>
            <w:r>
              <w:rPr>
                <w:sz w:val="19"/>
              </w:rPr>
              <w:t>B. within</w:t>
            </w:r>
          </w:p>
        </w:tc>
        <w:tc>
          <w:tcPr>
            <w:tcW w:w="1616" w:type="dxa"/>
          </w:tcPr>
          <w:p>
            <w:pPr>
              <w:pStyle w:val="7"/>
              <w:rPr>
                <w:sz w:val="19"/>
              </w:rPr>
            </w:pPr>
            <w:r>
              <w:rPr>
                <w:sz w:val="19"/>
              </w:rPr>
              <w:t>C. around</w:t>
            </w:r>
          </w:p>
        </w:tc>
        <w:tc>
          <w:tcPr>
            <w:tcW w:w="1575" w:type="dxa"/>
          </w:tcPr>
          <w:p>
            <w:pPr>
              <w:pStyle w:val="7"/>
              <w:ind w:left="404"/>
              <w:rPr>
                <w:sz w:val="19"/>
              </w:rPr>
            </w:pPr>
            <w:r>
              <w:rPr>
                <w:sz w:val="19"/>
              </w:rPr>
              <w:t>D. from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5" w:hRule="atLeast"/>
        </w:trPr>
        <w:tc>
          <w:tcPr>
            <w:tcW w:w="1768" w:type="dxa"/>
          </w:tcPr>
          <w:p>
            <w:pPr>
              <w:pStyle w:val="7"/>
              <w:spacing w:before="29"/>
              <w:ind w:left="50"/>
              <w:rPr>
                <w:sz w:val="19"/>
              </w:rPr>
            </w:pPr>
            <w:r>
              <w:rPr>
                <w:sz w:val="19"/>
              </w:rPr>
              <w:t>48. A. home</w:t>
            </w:r>
          </w:p>
        </w:tc>
        <w:tc>
          <w:tcPr>
            <w:tcW w:w="1772" w:type="dxa"/>
          </w:tcPr>
          <w:p>
            <w:pPr>
              <w:pStyle w:val="7"/>
              <w:spacing w:before="29"/>
              <w:ind w:left="302"/>
              <w:rPr>
                <w:sz w:val="19"/>
              </w:rPr>
            </w:pPr>
            <w:r>
              <w:rPr>
                <w:sz w:val="19"/>
              </w:rPr>
              <w:t>B. school</w:t>
            </w:r>
          </w:p>
        </w:tc>
        <w:tc>
          <w:tcPr>
            <w:tcW w:w="1616" w:type="dxa"/>
          </w:tcPr>
          <w:p>
            <w:pPr>
              <w:pStyle w:val="7"/>
              <w:spacing w:before="29"/>
              <w:rPr>
                <w:sz w:val="19"/>
              </w:rPr>
            </w:pPr>
            <w:r>
              <w:rPr>
                <w:sz w:val="19"/>
              </w:rPr>
              <w:t>C. business</w:t>
            </w:r>
          </w:p>
        </w:tc>
        <w:tc>
          <w:tcPr>
            <w:tcW w:w="1575" w:type="dxa"/>
          </w:tcPr>
          <w:p>
            <w:pPr>
              <w:pStyle w:val="7"/>
              <w:spacing w:before="29"/>
              <w:ind w:left="404"/>
              <w:rPr>
                <w:sz w:val="19"/>
              </w:rPr>
            </w:pPr>
            <w:r>
              <w:rPr>
                <w:sz w:val="19"/>
              </w:rPr>
              <w:t>D. destination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2" w:hRule="atLeast"/>
        </w:trPr>
        <w:tc>
          <w:tcPr>
            <w:tcW w:w="1768" w:type="dxa"/>
          </w:tcPr>
          <w:p>
            <w:pPr>
              <w:pStyle w:val="7"/>
              <w:spacing w:before="29"/>
              <w:ind w:left="50"/>
              <w:rPr>
                <w:sz w:val="19"/>
              </w:rPr>
            </w:pPr>
            <w:r>
              <w:rPr>
                <w:sz w:val="19"/>
              </w:rPr>
              <w:t>49. A. enthusiastic</w:t>
            </w:r>
          </w:p>
        </w:tc>
        <w:tc>
          <w:tcPr>
            <w:tcW w:w="1772" w:type="dxa"/>
          </w:tcPr>
          <w:p>
            <w:pPr>
              <w:pStyle w:val="7"/>
              <w:spacing w:before="29"/>
              <w:ind w:left="302"/>
              <w:rPr>
                <w:sz w:val="19"/>
              </w:rPr>
            </w:pPr>
            <w:r>
              <w:rPr>
                <w:sz w:val="19"/>
              </w:rPr>
              <w:t>B. curious</w:t>
            </w:r>
          </w:p>
        </w:tc>
        <w:tc>
          <w:tcPr>
            <w:tcW w:w="1616" w:type="dxa"/>
          </w:tcPr>
          <w:p>
            <w:pPr>
              <w:pStyle w:val="7"/>
              <w:spacing w:before="29"/>
              <w:rPr>
                <w:sz w:val="19"/>
              </w:rPr>
            </w:pPr>
            <w:r>
              <w:rPr>
                <w:sz w:val="19"/>
              </w:rPr>
              <w:t>C. sincere</w:t>
            </w:r>
          </w:p>
        </w:tc>
        <w:tc>
          <w:tcPr>
            <w:tcW w:w="1575" w:type="dxa"/>
          </w:tcPr>
          <w:p>
            <w:pPr>
              <w:pStyle w:val="7"/>
              <w:spacing w:before="29"/>
              <w:ind w:left="399"/>
              <w:rPr>
                <w:sz w:val="19"/>
              </w:rPr>
            </w:pPr>
            <w:r>
              <w:rPr>
                <w:sz w:val="19"/>
              </w:rPr>
              <w:t>D. talkative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5" w:hRule="atLeast"/>
        </w:trPr>
        <w:tc>
          <w:tcPr>
            <w:tcW w:w="1768" w:type="dxa"/>
          </w:tcPr>
          <w:p>
            <w:pPr>
              <w:pStyle w:val="7"/>
              <w:ind w:left="55"/>
              <w:rPr>
                <w:sz w:val="19"/>
              </w:rPr>
            </w:pPr>
            <w:r>
              <w:rPr>
                <w:sz w:val="19"/>
              </w:rPr>
              <w:t>50. A. chance</w:t>
            </w:r>
          </w:p>
        </w:tc>
        <w:tc>
          <w:tcPr>
            <w:tcW w:w="1772" w:type="dxa"/>
          </w:tcPr>
          <w:p>
            <w:pPr>
              <w:pStyle w:val="7"/>
              <w:ind w:left="302"/>
              <w:rPr>
                <w:sz w:val="19"/>
              </w:rPr>
            </w:pPr>
            <w:r>
              <w:rPr>
                <w:sz w:val="19"/>
              </w:rPr>
              <w:t>B. conversation</w:t>
            </w:r>
          </w:p>
        </w:tc>
        <w:tc>
          <w:tcPr>
            <w:tcW w:w="1616" w:type="dxa"/>
          </w:tcPr>
          <w:p>
            <w:pPr>
              <w:pStyle w:val="7"/>
              <w:spacing w:before="31"/>
              <w:rPr>
                <w:sz w:val="19"/>
              </w:rPr>
            </w:pPr>
            <w:r>
              <w:rPr>
                <w:sz w:val="19"/>
              </w:rPr>
              <w:t>C. exchange</w:t>
            </w:r>
          </w:p>
        </w:tc>
        <w:tc>
          <w:tcPr>
            <w:tcW w:w="1575" w:type="dxa"/>
          </w:tcPr>
          <w:p>
            <w:pPr>
              <w:pStyle w:val="7"/>
              <w:ind w:left="404"/>
              <w:rPr>
                <w:sz w:val="19"/>
              </w:rPr>
            </w:pPr>
            <w:r>
              <w:rPr>
                <w:sz w:val="19"/>
              </w:rPr>
              <w:t>D. interview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2" w:hRule="atLeast"/>
        </w:trPr>
        <w:tc>
          <w:tcPr>
            <w:tcW w:w="1768" w:type="dxa"/>
          </w:tcPr>
          <w:p>
            <w:pPr>
              <w:pStyle w:val="7"/>
              <w:ind w:left="55"/>
              <w:rPr>
                <w:sz w:val="19"/>
              </w:rPr>
            </w:pPr>
            <w:r>
              <w:rPr>
                <w:sz w:val="19"/>
              </w:rPr>
              <w:t>51. A. qualified</w:t>
            </w:r>
          </w:p>
        </w:tc>
        <w:tc>
          <w:tcPr>
            <w:tcW w:w="1772" w:type="dxa"/>
          </w:tcPr>
          <w:p>
            <w:pPr>
              <w:pStyle w:val="7"/>
              <w:ind w:left="302"/>
              <w:rPr>
                <w:sz w:val="19"/>
              </w:rPr>
            </w:pPr>
            <w:r>
              <w:rPr>
                <w:sz w:val="19"/>
              </w:rPr>
              <w:t>B. paid</w:t>
            </w:r>
          </w:p>
        </w:tc>
        <w:tc>
          <w:tcPr>
            <w:tcW w:w="1616" w:type="dxa"/>
          </w:tcPr>
          <w:p>
            <w:pPr>
              <w:pStyle w:val="7"/>
              <w:rPr>
                <w:sz w:val="19"/>
              </w:rPr>
            </w:pPr>
            <w:r>
              <w:rPr>
                <w:sz w:val="19"/>
              </w:rPr>
              <w:t>C. done</w:t>
            </w:r>
          </w:p>
        </w:tc>
        <w:tc>
          <w:tcPr>
            <w:tcW w:w="1575" w:type="dxa"/>
          </w:tcPr>
          <w:p>
            <w:pPr>
              <w:pStyle w:val="7"/>
              <w:ind w:left="404"/>
              <w:rPr>
                <w:sz w:val="19"/>
              </w:rPr>
            </w:pPr>
            <w:r>
              <w:rPr>
                <w:sz w:val="19"/>
              </w:rPr>
              <w:t>D. treated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5" w:hRule="atLeast"/>
        </w:trPr>
        <w:tc>
          <w:tcPr>
            <w:tcW w:w="1768" w:type="dxa"/>
          </w:tcPr>
          <w:p>
            <w:pPr>
              <w:pStyle w:val="7"/>
              <w:spacing w:before="29"/>
              <w:ind w:left="55"/>
              <w:rPr>
                <w:sz w:val="19"/>
              </w:rPr>
            </w:pPr>
            <w:r>
              <w:rPr>
                <w:sz w:val="19"/>
              </w:rPr>
              <w:t>52. A. notable</w:t>
            </w:r>
          </w:p>
        </w:tc>
        <w:tc>
          <w:tcPr>
            <w:tcW w:w="1772" w:type="dxa"/>
          </w:tcPr>
          <w:p>
            <w:pPr>
              <w:pStyle w:val="7"/>
              <w:spacing w:before="29"/>
              <w:ind w:left="302"/>
              <w:rPr>
                <w:sz w:val="19"/>
              </w:rPr>
            </w:pPr>
            <w:r>
              <w:rPr>
                <w:sz w:val="19"/>
              </w:rPr>
              <w:t>B. comfortable</w:t>
            </w:r>
          </w:p>
        </w:tc>
        <w:tc>
          <w:tcPr>
            <w:tcW w:w="1616" w:type="dxa"/>
          </w:tcPr>
          <w:p>
            <w:pPr>
              <w:pStyle w:val="7"/>
              <w:spacing w:before="29"/>
              <w:rPr>
                <w:sz w:val="19"/>
              </w:rPr>
            </w:pPr>
            <w:r>
              <w:rPr>
                <w:sz w:val="19"/>
              </w:rPr>
              <w:t>C. academic</w:t>
            </w:r>
          </w:p>
        </w:tc>
        <w:tc>
          <w:tcPr>
            <w:tcW w:w="1575" w:type="dxa"/>
          </w:tcPr>
          <w:p>
            <w:pPr>
              <w:pStyle w:val="7"/>
              <w:spacing w:before="29"/>
              <w:ind w:left="399"/>
              <w:rPr>
                <w:sz w:val="19"/>
              </w:rPr>
            </w:pPr>
            <w:r>
              <w:rPr>
                <w:sz w:val="19"/>
              </w:rPr>
              <w:t>D. scientific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5" w:hRule="atLeast"/>
        </w:trPr>
        <w:tc>
          <w:tcPr>
            <w:tcW w:w="1768" w:type="dxa"/>
          </w:tcPr>
          <w:p>
            <w:pPr>
              <w:pStyle w:val="7"/>
              <w:spacing w:before="29"/>
              <w:ind w:left="55"/>
              <w:rPr>
                <w:sz w:val="19"/>
              </w:rPr>
            </w:pPr>
            <w:r>
              <w:rPr>
                <w:sz w:val="19"/>
              </w:rPr>
              <w:t>53. A. driving</w:t>
            </w:r>
          </w:p>
        </w:tc>
        <w:tc>
          <w:tcPr>
            <w:tcW w:w="1772" w:type="dxa"/>
          </w:tcPr>
          <w:p>
            <w:pPr>
              <w:pStyle w:val="7"/>
              <w:spacing w:before="29"/>
              <w:ind w:left="302"/>
              <w:rPr>
                <w:sz w:val="19"/>
              </w:rPr>
            </w:pPr>
            <w:r>
              <w:rPr>
                <w:sz w:val="19"/>
              </w:rPr>
              <w:t>B. schooling</w:t>
            </w:r>
          </w:p>
        </w:tc>
        <w:tc>
          <w:tcPr>
            <w:tcW w:w="1616" w:type="dxa"/>
          </w:tcPr>
          <w:p>
            <w:pPr>
              <w:pStyle w:val="7"/>
              <w:spacing w:before="29"/>
              <w:rPr>
                <w:sz w:val="19"/>
              </w:rPr>
            </w:pPr>
            <w:r>
              <w:rPr>
                <w:sz w:val="19"/>
              </w:rPr>
              <w:t>C. reading</w:t>
            </w:r>
          </w:p>
        </w:tc>
        <w:tc>
          <w:tcPr>
            <w:tcW w:w="1575" w:type="dxa"/>
          </w:tcPr>
          <w:p>
            <w:pPr>
              <w:pStyle w:val="7"/>
              <w:spacing w:before="29"/>
              <w:ind w:left="404"/>
              <w:rPr>
                <w:sz w:val="19"/>
              </w:rPr>
            </w:pPr>
            <w:r>
              <w:rPr>
                <w:sz w:val="19"/>
              </w:rPr>
              <w:t>D. smiling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2" w:hRule="atLeast"/>
        </w:trPr>
        <w:tc>
          <w:tcPr>
            <w:tcW w:w="1768" w:type="dxa"/>
          </w:tcPr>
          <w:p>
            <w:pPr>
              <w:pStyle w:val="7"/>
              <w:spacing w:before="29"/>
              <w:ind w:left="55"/>
              <w:rPr>
                <w:sz w:val="19"/>
              </w:rPr>
            </w:pPr>
            <w:r>
              <w:rPr>
                <w:sz w:val="19"/>
              </w:rPr>
              <w:t>54. A. mean</w:t>
            </w:r>
          </w:p>
        </w:tc>
        <w:tc>
          <w:tcPr>
            <w:tcW w:w="1772" w:type="dxa"/>
          </w:tcPr>
          <w:p>
            <w:pPr>
              <w:pStyle w:val="7"/>
              <w:spacing w:before="29"/>
              <w:ind w:left="302"/>
              <w:rPr>
                <w:sz w:val="19"/>
              </w:rPr>
            </w:pPr>
            <w:r>
              <w:rPr>
                <w:sz w:val="19"/>
              </w:rPr>
              <w:t>B. take</w:t>
            </w:r>
          </w:p>
        </w:tc>
        <w:tc>
          <w:tcPr>
            <w:tcW w:w="1616" w:type="dxa"/>
          </w:tcPr>
          <w:p>
            <w:pPr>
              <w:pStyle w:val="7"/>
              <w:spacing w:before="29"/>
              <w:rPr>
                <w:sz w:val="19"/>
              </w:rPr>
            </w:pPr>
            <w:r>
              <w:rPr>
                <w:sz w:val="19"/>
              </w:rPr>
              <w:t>C. ignore</w:t>
            </w:r>
          </w:p>
        </w:tc>
        <w:tc>
          <w:tcPr>
            <w:tcW w:w="1575" w:type="dxa"/>
          </w:tcPr>
          <w:p>
            <w:pPr>
              <w:pStyle w:val="7"/>
              <w:spacing w:before="29"/>
              <w:ind w:left="399"/>
              <w:rPr>
                <w:sz w:val="19"/>
              </w:rPr>
            </w:pPr>
            <w:r>
              <w:rPr>
                <w:sz w:val="19"/>
              </w:rPr>
              <w:t>D. mind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45" w:hRule="atLeast"/>
        </w:trPr>
        <w:tc>
          <w:tcPr>
            <w:tcW w:w="1768" w:type="dxa"/>
          </w:tcPr>
          <w:p>
            <w:pPr>
              <w:pStyle w:val="7"/>
              <w:spacing w:line="198" w:lineRule="exact"/>
              <w:ind w:left="55"/>
              <w:rPr>
                <w:sz w:val="19"/>
              </w:rPr>
            </w:pPr>
            <w:r>
              <w:rPr>
                <w:sz w:val="19"/>
              </w:rPr>
              <w:t>55. A. friendship</w:t>
            </w:r>
          </w:p>
        </w:tc>
        <w:tc>
          <w:tcPr>
            <w:tcW w:w="1772" w:type="dxa"/>
          </w:tcPr>
          <w:p>
            <w:pPr>
              <w:pStyle w:val="7"/>
              <w:spacing w:line="198" w:lineRule="exact"/>
              <w:ind w:left="302"/>
              <w:rPr>
                <w:sz w:val="19"/>
              </w:rPr>
            </w:pPr>
            <w:r>
              <w:rPr>
                <w:sz w:val="19"/>
              </w:rPr>
              <w:t>B. satisfaction</w:t>
            </w:r>
          </w:p>
        </w:tc>
        <w:tc>
          <w:tcPr>
            <w:tcW w:w="1616" w:type="dxa"/>
          </w:tcPr>
          <w:p>
            <w:pPr>
              <w:pStyle w:val="7"/>
              <w:spacing w:before="31" w:line="193" w:lineRule="exact"/>
              <w:rPr>
                <w:sz w:val="19"/>
              </w:rPr>
            </w:pPr>
            <w:r>
              <w:rPr>
                <w:sz w:val="19"/>
              </w:rPr>
              <w:t>C. bonus</w:t>
            </w:r>
          </w:p>
        </w:tc>
        <w:tc>
          <w:tcPr>
            <w:tcW w:w="1575" w:type="dxa"/>
          </w:tcPr>
          <w:p>
            <w:pPr>
              <w:pStyle w:val="7"/>
              <w:spacing w:line="198" w:lineRule="exact"/>
              <w:ind w:left="404"/>
              <w:rPr>
                <w:sz w:val="19"/>
              </w:rPr>
            </w:pPr>
            <w:r>
              <w:rPr>
                <w:sz w:val="19"/>
              </w:rPr>
              <w:t>D. salary</w:t>
            </w:r>
          </w:p>
        </w:tc>
      </w:tr>
    </w:tbl>
    <w:p>
      <w:pPr>
        <w:spacing w:after="0" w:line="198" w:lineRule="exact"/>
        <w:rPr>
          <w:sz w:val="19"/>
        </w:rPr>
        <w:sectPr>
          <w:pgSz w:w="16840" w:h="11910" w:orient="landscape"/>
          <w:pgMar w:top="380" w:right="0" w:bottom="660" w:left="820" w:header="0" w:footer="464" w:gutter="0"/>
          <w:cols w:equalWidth="0" w:num="2">
            <w:col w:w="7371" w:space="1234"/>
            <w:col w:w="7415"/>
          </w:cols>
        </w:sectPr>
      </w:pPr>
    </w:p>
    <w:p>
      <w:pPr>
        <w:spacing w:before="65"/>
        <w:ind w:left="120" w:right="0" w:firstLine="0"/>
        <w:jc w:val="left"/>
        <w:rPr>
          <w:rFonts w:hint="eastAsia" w:ascii="宋体" w:eastAsia="宋体"/>
          <w:sz w:val="18"/>
        </w:rPr>
      </w:pPr>
      <w:r>
        <w:rPr>
          <w:rFonts w:hint="eastAsia" w:ascii="宋体" w:eastAsia="宋体"/>
          <w:sz w:val="18"/>
        </w:rPr>
        <w:t>第二节(共</w:t>
      </w:r>
      <w:r>
        <w:rPr>
          <w:sz w:val="19"/>
        </w:rPr>
        <w:t>10</w:t>
      </w:r>
      <w:r>
        <w:rPr>
          <w:rFonts w:hint="eastAsia" w:ascii="宋体" w:eastAsia="宋体"/>
          <w:sz w:val="18"/>
        </w:rPr>
        <w:t>小题;每小题</w:t>
      </w:r>
      <w:r>
        <w:rPr>
          <w:sz w:val="19"/>
        </w:rPr>
        <w:t>1. 5</w:t>
      </w:r>
      <w:r>
        <w:rPr>
          <w:rFonts w:hint="eastAsia" w:ascii="宋体" w:eastAsia="宋体"/>
          <w:sz w:val="18"/>
        </w:rPr>
        <w:t>分，满分</w:t>
      </w:r>
      <w:r>
        <w:rPr>
          <w:sz w:val="19"/>
        </w:rPr>
        <w:t>15</w:t>
      </w:r>
      <w:r>
        <w:rPr>
          <w:rFonts w:hint="eastAsia" w:ascii="宋体" w:eastAsia="宋体"/>
          <w:sz w:val="18"/>
        </w:rPr>
        <w:t>分)</w:t>
      </w:r>
    </w:p>
    <w:p>
      <w:pPr>
        <w:spacing w:before="59"/>
        <w:ind w:left="500" w:right="0" w:firstLine="0"/>
        <w:jc w:val="left"/>
        <w:rPr>
          <w:rFonts w:hint="eastAsia" w:ascii="宋体" w:eastAsia="宋体"/>
          <w:sz w:val="18"/>
        </w:rPr>
      </w:pPr>
      <w:r>
        <w:rPr>
          <w:rFonts w:hint="eastAsia" w:ascii="宋体" w:eastAsia="宋体"/>
          <w:sz w:val="18"/>
        </w:rPr>
        <w:t>阅读下面短文，在空白处填人</w:t>
      </w:r>
      <w:r>
        <w:rPr>
          <w:sz w:val="19"/>
        </w:rPr>
        <w:t>1</w:t>
      </w:r>
      <w:r>
        <w:rPr>
          <w:rFonts w:hint="eastAsia" w:ascii="宋体" w:eastAsia="宋体"/>
          <w:sz w:val="18"/>
        </w:rPr>
        <w:t>个单词或括号内单词的正确形式。</w:t>
      </w:r>
    </w:p>
    <w:p>
      <w:pPr>
        <w:pStyle w:val="2"/>
        <w:spacing w:before="32" w:line="304" w:lineRule="auto"/>
        <w:ind w:left="119" w:right="117" w:firstLine="370"/>
        <w:jc w:val="both"/>
      </w:pPr>
      <w:r>
        <w:t xml:space="preserve">In China, there are many places where people prefer spicy food, but no place like Zaozhuang </w:t>
      </w:r>
      <w:r>
        <w:rPr>
          <w:u w:val="single"/>
        </w:rPr>
        <w:t>56</w:t>
      </w:r>
      <w:r>
        <w:t xml:space="preserve"> (have) spicy chicken dominating the locals’ dining table for hundreds of  years.</w:t>
      </w:r>
    </w:p>
    <w:p>
      <w:pPr>
        <w:pStyle w:val="2"/>
        <w:tabs>
          <w:tab w:val="left" w:pos="2754"/>
        </w:tabs>
        <w:spacing w:line="304" w:lineRule="auto"/>
        <w:ind w:left="119" w:right="122" w:firstLine="370"/>
        <w:jc w:val="both"/>
      </w:pPr>
      <w:r>
        <w:t xml:space="preserve">According to legend, in the late Qi ng Dynasty in Zaozhuang, Shandong Province,   there was a chef named Xu Zihua,  </w:t>
      </w:r>
      <w:r>
        <w:rPr>
          <w:u w:val="single"/>
        </w:rPr>
        <w:t>57</w:t>
      </w:r>
      <w:r>
        <w:t xml:space="preserve">  used  to work as a royal chef in the palace. He   opened a restaurant</w:t>
      </w:r>
      <w:r>
        <w:rPr>
          <w:spacing w:val="-5"/>
        </w:rPr>
        <w:t xml:space="preserve"> </w:t>
      </w:r>
      <w:r>
        <w:t>after</w:t>
      </w:r>
      <w:r>
        <w:rPr>
          <w:spacing w:val="-1"/>
        </w:rPr>
        <w:t xml:space="preserve"> </w:t>
      </w:r>
      <w:r>
        <w:rPr>
          <w:u w:val="single"/>
        </w:rPr>
        <w:t>58</w:t>
      </w:r>
      <w:r>
        <w:rPr>
          <w:rFonts w:hint="eastAsia" w:eastAsia="宋体"/>
          <w:u w:val="single"/>
          <w:lang w:val="en-US" w:eastAsia="zh-CN"/>
        </w:rPr>
        <w:t xml:space="preserve"> </w:t>
      </w:r>
      <w:r>
        <w:t>(return) to his hometown and created “spicy</w:t>
      </w:r>
      <w:r>
        <w:rPr>
          <w:spacing w:val="-9"/>
        </w:rPr>
        <w:t xml:space="preserve"> </w:t>
      </w:r>
      <w:r>
        <w:t>chicken”.</w:t>
      </w:r>
    </w:p>
    <w:p>
      <w:pPr>
        <w:pStyle w:val="2"/>
        <w:spacing w:line="302" w:lineRule="auto"/>
        <w:ind w:left="119" w:right="123"/>
        <w:jc w:val="both"/>
      </w:pPr>
      <w:r>
        <w:t xml:space="preserve">The dish has a spicy flavor, which made diners sweat but hard </w:t>
      </w:r>
      <w:r>
        <w:rPr>
          <w:u w:val="single"/>
        </w:rPr>
        <w:t>59</w:t>
      </w:r>
      <w:r>
        <w:t xml:space="preserve"> (resist). There was              a saying, “The guests sitting ten miles away can still smell the fragrance of the</w:t>
      </w:r>
      <w:r>
        <w:rPr>
          <w:spacing w:val="-18"/>
        </w:rPr>
        <w:t xml:space="preserve"> </w:t>
      </w:r>
      <w:r>
        <w:t>chicken”.</w:t>
      </w:r>
    </w:p>
    <w:p>
      <w:pPr>
        <w:pStyle w:val="2"/>
        <w:tabs>
          <w:tab w:val="left" w:pos="1179"/>
          <w:tab w:val="left" w:pos="3209"/>
        </w:tabs>
        <w:spacing w:line="304" w:lineRule="auto"/>
        <w:ind w:left="124" w:right="118" w:firstLine="365"/>
      </w:pPr>
      <w:r>
        <w:t>Zaozhuang spicy chicken</w:t>
      </w:r>
      <w:r>
        <w:rPr>
          <w:spacing w:val="-5"/>
        </w:rPr>
        <w:t xml:space="preserve"> </w:t>
      </w:r>
      <w:r>
        <w:t>is</w:t>
      </w:r>
      <w:r>
        <w:rPr>
          <w:spacing w:val="-1"/>
        </w:rPr>
        <w:t xml:space="preserve"> </w:t>
      </w:r>
      <w:r>
        <w:rPr>
          <w:u w:val="single"/>
        </w:rPr>
        <w:t>60</w:t>
      </w:r>
      <w:r>
        <w:rPr>
          <w:rFonts w:hint="eastAsia" w:eastAsia="宋体"/>
          <w:u w:val="single"/>
          <w:lang w:val="en-US" w:eastAsia="zh-CN"/>
        </w:rPr>
        <w:t xml:space="preserve"> </w:t>
      </w:r>
      <w:r>
        <w:t>(extreme) bright in color, spicy and fragrant, with traditional and particular workmanship, and strict ingredients.  Genuine  spicy  chicken  needs</w:t>
      </w:r>
      <w:r>
        <w:rPr>
          <w:spacing w:val="-1"/>
        </w:rPr>
        <w:t xml:space="preserve"> </w:t>
      </w:r>
      <w:r>
        <w:rPr>
          <w:u w:val="single"/>
        </w:rPr>
        <w:t>61</w:t>
      </w:r>
      <w:r>
        <w:rPr>
          <w:rFonts w:hint="eastAsia" w:eastAsia="宋体"/>
          <w:u w:val="single"/>
          <w:lang w:val="en-US" w:eastAsia="zh-CN"/>
        </w:rPr>
        <w:t xml:space="preserve"> </w:t>
      </w:r>
      <w:r>
        <w:t>(make) with Zaozhuang local chicken, peppers and peppercorns. In the dish,  the</w:t>
      </w:r>
      <w:r>
        <w:rPr>
          <w:spacing w:val="20"/>
        </w:rPr>
        <w:t xml:space="preserve"> </w:t>
      </w:r>
      <w:r>
        <w:t>chicken</w:t>
      </w:r>
      <w:r>
        <w:rPr>
          <w:spacing w:val="20"/>
        </w:rPr>
        <w:t xml:space="preserve"> </w:t>
      </w:r>
      <w:r>
        <w:t>and</w:t>
      </w:r>
      <w:r>
        <w:rPr>
          <w:spacing w:val="21"/>
        </w:rPr>
        <w:t xml:space="preserve"> </w:t>
      </w:r>
      <w:r>
        <w:t>peppers</w:t>
      </w:r>
      <w:r>
        <w:rPr>
          <w:spacing w:val="19"/>
        </w:rPr>
        <w:t xml:space="preserve"> </w:t>
      </w:r>
      <w:r>
        <w:t>are</w:t>
      </w:r>
      <w:r>
        <w:rPr>
          <w:spacing w:val="19"/>
        </w:rPr>
        <w:t xml:space="preserve"> </w:t>
      </w:r>
      <w:r>
        <w:t>equally</w:t>
      </w:r>
      <w:r>
        <w:rPr>
          <w:spacing w:val="19"/>
        </w:rPr>
        <w:t xml:space="preserve"> </w:t>
      </w:r>
      <w:r>
        <w:t>important.</w:t>
      </w:r>
      <w:r>
        <w:rPr>
          <w:spacing w:val="19"/>
        </w:rPr>
        <w:t xml:space="preserve"> </w:t>
      </w:r>
      <w:r>
        <w:t>They</w:t>
      </w:r>
      <w:r>
        <w:rPr>
          <w:spacing w:val="19"/>
        </w:rPr>
        <w:t xml:space="preserve"> </w:t>
      </w:r>
      <w:r>
        <w:t>go</w:t>
      </w:r>
      <w:r>
        <w:rPr>
          <w:spacing w:val="19"/>
        </w:rPr>
        <w:t xml:space="preserve"> </w:t>
      </w:r>
      <w:r>
        <w:t>fifty-fifty,</w:t>
      </w:r>
      <w:r>
        <w:rPr>
          <w:spacing w:val="19"/>
        </w:rPr>
        <w:t xml:space="preserve"> </w:t>
      </w:r>
      <w:r>
        <w:t>with</w:t>
      </w:r>
      <w:r>
        <w:rPr>
          <w:spacing w:val="18"/>
        </w:rPr>
        <w:t xml:space="preserve"> </w:t>
      </w:r>
      <w:r>
        <w:t>the</w:t>
      </w:r>
      <w:r>
        <w:rPr>
          <w:spacing w:val="20"/>
        </w:rPr>
        <w:t xml:space="preserve"> </w:t>
      </w:r>
      <w:r>
        <w:t>whole</w:t>
      </w:r>
      <w:r>
        <w:rPr>
          <w:spacing w:val="19"/>
        </w:rPr>
        <w:t xml:space="preserve"> </w:t>
      </w:r>
      <w:r>
        <w:t>chicken</w:t>
      </w:r>
    </w:p>
    <w:p>
      <w:pPr>
        <w:pStyle w:val="2"/>
        <w:spacing w:line="209" w:lineRule="exact"/>
        <w:ind w:left="309"/>
      </w:pPr>
      <w:r>
        <w:rPr>
          <w:u w:val="single"/>
        </w:rPr>
        <w:t>62</w:t>
      </w:r>
      <w:r>
        <w:t xml:space="preserve"> (bury) in the peppers.</w:t>
      </w:r>
    </w:p>
    <w:p>
      <w:pPr>
        <w:pStyle w:val="2"/>
        <w:spacing w:before="51" w:line="302" w:lineRule="auto"/>
        <w:ind w:left="134" w:right="542" w:firstLine="355"/>
      </w:pPr>
      <w:r>
        <w:t xml:space="preserve">Zaozhuang Spicy Chicken is </w:t>
      </w:r>
      <w:r>
        <w:rPr>
          <w:u w:val="single"/>
        </w:rPr>
        <w:t>63</w:t>
      </w:r>
      <w:r>
        <w:t xml:space="preserve"> unique local delicacy that carries food </w:t>
      </w:r>
      <w:r>
        <w:rPr>
          <w:u w:val="single"/>
        </w:rPr>
        <w:t>64</w:t>
      </w:r>
      <w:r>
        <w:t xml:space="preserve"> (memory) of generations. The custom of eating spicy chicken has been passed down for</w:t>
      </w:r>
    </w:p>
    <w:p>
      <w:pPr>
        <w:pStyle w:val="2"/>
        <w:spacing w:line="230" w:lineRule="exact"/>
        <w:ind w:left="124"/>
      </w:pPr>
      <w:r>
        <w:t>300 years. In 2016</w:t>
      </w:r>
      <w:r>
        <w:rPr>
          <w:rFonts w:hint="eastAsia" w:ascii="宋体" w:eastAsia="宋体"/>
        </w:rPr>
        <w:t>，</w:t>
      </w:r>
      <w:r>
        <w:t xml:space="preserve">Zaozhuang City was named </w:t>
      </w:r>
      <w:r>
        <w:rPr>
          <w:position w:val="6"/>
          <w:sz w:val="12"/>
        </w:rPr>
        <w:t xml:space="preserve">u </w:t>
      </w:r>
      <w:r>
        <w:t>Hometown of Spicy Chicken in China</w:t>
      </w:r>
    </w:p>
    <w:p>
      <w:pPr>
        <w:pStyle w:val="2"/>
        <w:tabs>
          <w:tab w:val="left" w:pos="5914"/>
        </w:tabs>
        <w:spacing w:before="44" w:line="302" w:lineRule="auto"/>
        <w:ind w:left="124" w:right="371" w:hanging="5"/>
      </w:pPr>
      <w:r>
        <w:t>and its spicy chicken cooking skills were selected into</w:t>
      </w:r>
      <w:r>
        <w:rPr>
          <w:spacing w:val="-14"/>
        </w:rPr>
        <w:t xml:space="preserve"> </w:t>
      </w:r>
      <w:r>
        <w:t xml:space="preserve">the </w:t>
      </w:r>
      <w:r>
        <w:rPr>
          <w:u w:val="single"/>
        </w:rPr>
        <w:t>65</w:t>
      </w:r>
      <w:r>
        <w:rPr>
          <w:rFonts w:hint="eastAsia" w:eastAsia="宋体"/>
          <w:u w:val="single"/>
          <w:lang w:val="en-US" w:eastAsia="zh-CN"/>
        </w:rPr>
        <w:t xml:space="preserve"> </w:t>
      </w:r>
      <w:r>
        <w:t xml:space="preserve">(five) batch </w:t>
      </w:r>
      <w:r>
        <w:rPr>
          <w:spacing w:val="-6"/>
        </w:rPr>
        <w:t xml:space="preserve">of </w:t>
      </w:r>
      <w:r>
        <w:t>representative</w:t>
      </w:r>
      <w:r>
        <w:rPr>
          <w:spacing w:val="21"/>
        </w:rPr>
        <w:t xml:space="preserve"> </w:t>
      </w:r>
      <w:r>
        <w:t>projects</w:t>
      </w:r>
      <w:r>
        <w:rPr>
          <w:spacing w:val="20"/>
        </w:rPr>
        <w:t xml:space="preserve"> </w:t>
      </w:r>
      <w:r>
        <w:t>of</w:t>
      </w:r>
      <w:r>
        <w:rPr>
          <w:spacing w:val="21"/>
        </w:rPr>
        <w:t xml:space="preserve"> </w:t>
      </w:r>
      <w:r>
        <w:t>Shandong</w:t>
      </w:r>
      <w:r>
        <w:rPr>
          <w:spacing w:val="20"/>
        </w:rPr>
        <w:t xml:space="preserve"> </w:t>
      </w:r>
      <w:r>
        <w:t>provincial</w:t>
      </w:r>
      <w:r>
        <w:rPr>
          <w:spacing w:val="20"/>
        </w:rPr>
        <w:t xml:space="preserve"> </w:t>
      </w:r>
      <w:r>
        <w:t>intangible</w:t>
      </w:r>
      <w:r>
        <w:rPr>
          <w:spacing w:val="20"/>
        </w:rPr>
        <w:t xml:space="preserve"> </w:t>
      </w:r>
      <w:r>
        <w:t>cultural</w:t>
      </w:r>
      <w:r>
        <w:rPr>
          <w:spacing w:val="20"/>
        </w:rPr>
        <w:t xml:space="preserve"> </w:t>
      </w:r>
      <w:r>
        <w:t>heritage</w:t>
      </w:r>
      <w:r>
        <w:rPr>
          <w:spacing w:val="20"/>
        </w:rPr>
        <w:t xml:space="preserve"> </w:t>
      </w:r>
      <w:r>
        <w:t>in</w:t>
      </w:r>
      <w:r>
        <w:rPr>
          <w:spacing w:val="21"/>
        </w:rPr>
        <w:t xml:space="preserve"> </w:t>
      </w:r>
      <w:r>
        <w:t>2021.</w:t>
      </w:r>
    </w:p>
    <w:p>
      <w:pPr>
        <w:spacing w:before="2" w:line="297" w:lineRule="auto"/>
        <w:ind w:left="119" w:right="4444" w:firstLine="10"/>
        <w:jc w:val="left"/>
        <w:rPr>
          <w:rFonts w:hint="eastAsia" w:ascii="宋体" w:eastAsia="宋体"/>
          <w:sz w:val="18"/>
        </w:rPr>
      </w:pPr>
      <w:r>
        <w:rPr>
          <w:rFonts w:hint="eastAsia" w:ascii="宋体" w:eastAsia="宋体"/>
          <w:sz w:val="18"/>
        </w:rPr>
        <w:t>第四部分 写作(共两节，满分</w:t>
      </w:r>
      <w:r>
        <w:rPr>
          <w:sz w:val="19"/>
        </w:rPr>
        <w:t>40</w:t>
      </w:r>
      <w:r>
        <w:rPr>
          <w:rFonts w:hint="eastAsia" w:ascii="宋体" w:eastAsia="宋体"/>
          <w:sz w:val="18"/>
        </w:rPr>
        <w:t>分) 第一节(满分</w:t>
      </w:r>
      <w:r>
        <w:rPr>
          <w:sz w:val="19"/>
        </w:rPr>
        <w:t>15</w:t>
      </w:r>
      <w:r>
        <w:rPr>
          <w:rFonts w:hint="eastAsia" w:ascii="宋体" w:eastAsia="宋体"/>
          <w:sz w:val="18"/>
        </w:rPr>
        <w:t>分)</w:t>
      </w:r>
    </w:p>
    <w:p>
      <w:pPr>
        <w:spacing w:before="0" w:line="214" w:lineRule="exact"/>
        <w:ind w:left="484" w:right="0" w:firstLine="0"/>
        <w:jc w:val="left"/>
        <w:rPr>
          <w:rFonts w:hint="eastAsia" w:ascii="宋体" w:eastAsia="宋体"/>
          <w:sz w:val="18"/>
        </w:rPr>
      </w:pPr>
      <w:r>
        <w:rPr>
          <w:rFonts w:hint="eastAsia" w:ascii="宋体" w:eastAsia="宋体"/>
          <w:sz w:val="18"/>
        </w:rPr>
        <w:t>假定你是李华。你的美国朋友</w:t>
      </w:r>
      <w:r>
        <w:rPr>
          <w:sz w:val="19"/>
        </w:rPr>
        <w:t>Selena</w:t>
      </w:r>
      <w:r>
        <w:rPr>
          <w:rFonts w:hint="eastAsia" w:ascii="宋体" w:eastAsia="宋体"/>
          <w:sz w:val="18"/>
        </w:rPr>
        <w:t xml:space="preserve">发来电子邮件，说暑期要来中国旅游，让你推荐 </w:t>
      </w:r>
    </w:p>
    <w:p>
      <w:pPr>
        <w:spacing w:before="55"/>
        <w:ind w:left="124" w:right="0" w:firstLine="0"/>
        <w:jc w:val="left"/>
        <w:rPr>
          <w:rFonts w:hint="eastAsia" w:ascii="宋体" w:eastAsia="宋体"/>
          <w:sz w:val="18"/>
        </w:rPr>
      </w:pPr>
      <w:r>
        <w:rPr>
          <w:rFonts w:hint="eastAsia" w:ascii="宋体" w:eastAsia="宋体"/>
          <w:sz w:val="18"/>
        </w:rPr>
        <w:t>一个地方。请用英语给她写一封回复邮件，内容包括：</w:t>
      </w:r>
    </w:p>
    <w:p>
      <w:pPr>
        <w:pStyle w:val="6"/>
        <w:numPr>
          <w:ilvl w:val="0"/>
          <w:numId w:val="12"/>
        </w:numPr>
        <w:tabs>
          <w:tab w:val="left" w:pos="675"/>
        </w:tabs>
        <w:spacing w:before="49" w:after="0" w:line="240" w:lineRule="auto"/>
        <w:ind w:left="675" w:right="0" w:hanging="181"/>
        <w:jc w:val="left"/>
        <w:rPr>
          <w:rFonts w:hint="eastAsia" w:ascii="宋体" w:eastAsia="宋体"/>
          <w:sz w:val="18"/>
        </w:rPr>
      </w:pPr>
      <w:r>
        <w:rPr>
          <w:rFonts w:hint="eastAsia" w:ascii="宋体" w:eastAsia="宋体"/>
          <w:sz w:val="18"/>
        </w:rPr>
        <w:t>推荐的地方；</w:t>
      </w:r>
    </w:p>
    <w:p>
      <w:pPr>
        <w:pStyle w:val="6"/>
        <w:numPr>
          <w:ilvl w:val="0"/>
          <w:numId w:val="12"/>
        </w:numPr>
        <w:tabs>
          <w:tab w:val="left" w:pos="675"/>
        </w:tabs>
        <w:spacing w:before="34" w:after="0" w:line="240" w:lineRule="auto"/>
        <w:ind w:left="675" w:right="0" w:hanging="186"/>
        <w:jc w:val="left"/>
        <w:rPr>
          <w:rFonts w:hint="eastAsia" w:ascii="宋体" w:eastAsia="宋体"/>
          <w:sz w:val="18"/>
        </w:rPr>
      </w:pPr>
      <w:r>
        <w:rPr>
          <w:rFonts w:hint="eastAsia" w:ascii="宋体" w:eastAsia="宋体"/>
          <w:sz w:val="18"/>
        </w:rPr>
        <w:t>简要介绍；</w:t>
      </w:r>
    </w:p>
    <w:p>
      <w:pPr>
        <w:pStyle w:val="6"/>
        <w:numPr>
          <w:ilvl w:val="0"/>
          <w:numId w:val="12"/>
        </w:numPr>
        <w:tabs>
          <w:tab w:val="left" w:pos="675"/>
        </w:tabs>
        <w:spacing w:before="45" w:after="0" w:line="290" w:lineRule="auto"/>
        <w:ind w:left="124" w:right="5799" w:firstLine="365"/>
        <w:jc w:val="left"/>
        <w:rPr>
          <w:rFonts w:hint="eastAsia" w:ascii="宋体" w:eastAsia="宋体"/>
          <w:sz w:val="18"/>
        </w:rPr>
      </w:pPr>
      <w:r>
        <w:rPr>
          <w:rFonts w:hint="eastAsia" w:ascii="宋体" w:eastAsia="宋体"/>
          <w:spacing w:val="-4"/>
          <w:sz w:val="18"/>
        </w:rPr>
        <w:t>推荐理由。</w:t>
      </w:r>
      <w:r>
        <w:rPr>
          <w:rFonts w:hint="eastAsia" w:ascii="宋体" w:eastAsia="宋体"/>
          <w:sz w:val="18"/>
        </w:rPr>
        <w:t>注意：</w:t>
      </w:r>
    </w:p>
    <w:p>
      <w:pPr>
        <w:pStyle w:val="6"/>
        <w:numPr>
          <w:ilvl w:val="0"/>
          <w:numId w:val="13"/>
        </w:numPr>
        <w:tabs>
          <w:tab w:val="left" w:pos="670"/>
        </w:tabs>
        <w:spacing w:before="0" w:after="0" w:line="223" w:lineRule="exact"/>
        <w:ind w:left="670" w:right="0" w:hanging="176"/>
        <w:jc w:val="left"/>
        <w:rPr>
          <w:rFonts w:hint="eastAsia" w:ascii="宋体" w:eastAsia="宋体"/>
          <w:sz w:val="18"/>
        </w:rPr>
      </w:pPr>
      <w:r>
        <w:rPr>
          <w:rFonts w:hint="eastAsia" w:ascii="宋体" w:eastAsia="宋体"/>
          <w:sz w:val="18"/>
        </w:rPr>
        <w:t>写作词数应为</w:t>
      </w:r>
      <w:r>
        <w:rPr>
          <w:sz w:val="19"/>
        </w:rPr>
        <w:t>80</w:t>
      </w:r>
      <w:r>
        <w:rPr>
          <w:rFonts w:hint="eastAsia" w:ascii="宋体" w:eastAsia="宋体"/>
          <w:sz w:val="18"/>
        </w:rPr>
        <w:t>左右；</w:t>
      </w:r>
    </w:p>
    <w:p>
      <w:pPr>
        <w:pStyle w:val="6"/>
        <w:numPr>
          <w:ilvl w:val="0"/>
          <w:numId w:val="13"/>
        </w:numPr>
        <w:tabs>
          <w:tab w:val="left" w:pos="670"/>
        </w:tabs>
        <w:spacing w:before="49" w:after="0" w:line="240" w:lineRule="auto"/>
        <w:ind w:left="670" w:right="0" w:hanging="181"/>
        <w:jc w:val="left"/>
        <w:rPr>
          <w:rFonts w:hint="eastAsia" w:ascii="宋体" w:eastAsia="宋体"/>
          <w:sz w:val="18"/>
        </w:rPr>
      </w:pPr>
      <w:r>
        <w:rPr>
          <w:rFonts w:hint="eastAsia" w:ascii="宋体" w:eastAsia="宋体"/>
          <w:sz w:val="18"/>
        </w:rPr>
        <w:t>请按如下格式在答题卡的相应位置作答。</w:t>
      </w:r>
    </w:p>
    <w:p>
      <w:pPr>
        <w:pStyle w:val="2"/>
        <w:spacing w:before="1"/>
        <w:rPr>
          <w:rFonts w:ascii="宋体"/>
          <w:sz w:val="3"/>
        </w:rPr>
      </w:pPr>
    </w:p>
    <w:p>
      <w:pPr>
        <w:pStyle w:val="2"/>
        <w:ind w:left="95"/>
        <w:rPr>
          <w:rFonts w:ascii="宋体"/>
          <w:sz w:val="20"/>
        </w:rPr>
      </w:pPr>
      <w:r>
        <w:rPr>
          <w:rFonts w:ascii="宋体"/>
          <w:position w:val="0"/>
          <w:sz w:val="20"/>
        </w:rPr>
        <w:pict>
          <v:shape id="_x0000_s1026" o:spid="_x0000_s1026" o:spt="202" type="#_x0000_t202" style="height:115.75pt;width:358pt;" filled="f" stroked="t" coordsize="21600,21600">
            <v:path/>
            <v:fill on="f" focussize="0,0"/>
            <v:stroke weight="0.5pt" color="#000000"/>
            <v:imagedata o:title=""/>
            <o:lock v:ext="edit"/>
            <v:textbox inset="0mm,0mm,0mm,0mm">
              <w:txbxContent>
                <w:p>
                  <w:pPr>
                    <w:pStyle w:val="2"/>
                    <w:spacing w:before="77"/>
                    <w:ind w:left="104"/>
                  </w:pPr>
                  <w:r>
                    <w:t>Dear Selena,</w:t>
                  </w: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spacing w:before="6"/>
                    <w:rPr>
                      <w:sz w:val="24"/>
                    </w:rPr>
                  </w:pPr>
                </w:p>
                <w:p>
                  <w:pPr>
                    <w:pStyle w:val="2"/>
                    <w:spacing w:line="307" w:lineRule="auto"/>
                    <w:ind w:left="6516" w:right="97" w:hanging="4"/>
                    <w:jc w:val="right"/>
                  </w:pPr>
                  <w:r>
                    <w:t>Yours, Li Hua</w:t>
                  </w:r>
                </w:p>
              </w:txbxContent>
            </v:textbox>
            <w10:wrap type="none"/>
            <w10:anchorlock/>
          </v:shape>
        </w:pict>
      </w:r>
    </w:p>
    <w:p>
      <w:pPr>
        <w:spacing w:before="155"/>
        <w:ind w:left="2164" w:right="0" w:firstLine="0"/>
        <w:jc w:val="left"/>
        <w:rPr>
          <w:rFonts w:hint="eastAsia" w:ascii="宋体" w:eastAsia="宋体"/>
          <w:sz w:val="18"/>
        </w:rPr>
      </w:pPr>
      <w:r>
        <w:rPr>
          <w:rFonts w:hint="eastAsia" w:ascii="宋体" w:eastAsia="宋体"/>
          <w:sz w:val="18"/>
        </w:rPr>
        <w:t>高二英语试题第</w:t>
      </w:r>
      <w:r>
        <w:rPr>
          <w:sz w:val="19"/>
        </w:rPr>
        <w:t>9</w:t>
      </w:r>
      <w:r>
        <w:rPr>
          <w:rFonts w:hint="eastAsia" w:ascii="宋体" w:eastAsia="宋体"/>
          <w:sz w:val="18"/>
        </w:rPr>
        <w:t>页（共</w:t>
      </w:r>
      <w:r>
        <w:rPr>
          <w:sz w:val="19"/>
        </w:rPr>
        <w:t>10</w:t>
      </w:r>
      <w:r>
        <w:rPr>
          <w:rFonts w:hint="eastAsia" w:ascii="宋体" w:eastAsia="宋体"/>
          <w:sz w:val="18"/>
        </w:rPr>
        <w:t>页）</w:t>
      </w:r>
    </w:p>
    <w:p>
      <w:pPr>
        <w:spacing w:before="65"/>
        <w:ind w:left="119" w:right="0" w:firstLine="0"/>
        <w:jc w:val="left"/>
        <w:rPr>
          <w:rFonts w:hint="eastAsia" w:ascii="宋体" w:eastAsia="宋体"/>
          <w:sz w:val="18"/>
        </w:rPr>
      </w:pPr>
      <w:r>
        <w:br w:type="column"/>
      </w:r>
      <w:r>
        <w:rPr>
          <w:rFonts w:hint="eastAsia" w:ascii="宋体" w:eastAsia="宋体"/>
          <w:sz w:val="18"/>
        </w:rPr>
        <w:t>笫二节(满分</w:t>
      </w:r>
      <w:r>
        <w:rPr>
          <w:sz w:val="19"/>
        </w:rPr>
        <w:t>25</w:t>
      </w:r>
      <w:r>
        <w:rPr>
          <w:rFonts w:hint="eastAsia" w:ascii="宋体" w:eastAsia="宋体"/>
          <w:sz w:val="18"/>
        </w:rPr>
        <w:t>分)</w:t>
      </w:r>
    </w:p>
    <w:p>
      <w:pPr>
        <w:spacing w:before="84"/>
        <w:ind w:left="499" w:right="0" w:firstLine="0"/>
        <w:jc w:val="left"/>
        <w:rPr>
          <w:rFonts w:hint="eastAsia" w:ascii="宋体" w:eastAsia="宋体"/>
          <w:sz w:val="18"/>
        </w:rPr>
      </w:pPr>
      <w:r>
        <w:rPr>
          <w:rFonts w:hint="eastAsia" w:ascii="宋体" w:eastAsia="宋体"/>
          <w:sz w:val="18"/>
        </w:rPr>
        <w:t>阅读下面材料，根据其内容和所给段落开头语续写两段，使之构成一篇完整的短文。</w:t>
      </w:r>
    </w:p>
    <w:p>
      <w:pPr>
        <w:pStyle w:val="2"/>
        <w:spacing w:before="42" w:line="304" w:lineRule="auto"/>
        <w:ind w:left="119" w:right="152" w:firstLine="375"/>
        <w:jc w:val="both"/>
      </w:pPr>
      <w:r>
        <w:t>I was sitting next to Missy in my 9th-grade world history class when Mrs. Bartlett announced a new project</w:t>
      </w:r>
      <w:r>
        <w:rPr>
          <w:rFonts w:hint="eastAsia" w:ascii="宋体" w:eastAsia="宋体"/>
        </w:rPr>
        <w:t xml:space="preserve">： </w:t>
      </w:r>
      <w:r>
        <w:t>In groups, we were to create a newspaper about the culture we were studying.</w:t>
      </w:r>
    </w:p>
    <w:p>
      <w:pPr>
        <w:pStyle w:val="2"/>
        <w:spacing w:before="16"/>
        <w:ind w:left="494"/>
        <w:jc w:val="both"/>
      </w:pPr>
      <w:r>
        <w:t>On a piece of paper, we wrote the names of three friends we wanted in our group.</w:t>
      </w:r>
    </w:p>
    <w:p>
      <w:pPr>
        <w:pStyle w:val="2"/>
        <w:spacing w:before="71" w:line="324" w:lineRule="auto"/>
        <w:ind w:left="124" w:right="1368" w:hanging="5"/>
        <w:jc w:val="both"/>
      </w:pPr>
      <w:r>
        <w:t>After collecting all the requests» Mrs. Bartlett told us that she would take into consideration our choices and let us know the results the next day.</w:t>
      </w:r>
    </w:p>
    <w:p>
      <w:pPr>
        <w:pStyle w:val="2"/>
        <w:spacing w:line="226" w:lineRule="exact"/>
        <w:ind w:left="489"/>
        <w:jc w:val="both"/>
      </w:pPr>
      <w:r>
        <w:t>After the bell rang the next day</w:t>
      </w:r>
      <w:r>
        <w:rPr>
          <w:rFonts w:hint="eastAsia" w:ascii="宋体" w:eastAsia="宋体"/>
        </w:rPr>
        <w:t>，</w:t>
      </w:r>
      <w:r>
        <w:t>Missy and I waited anxiously as Mrs. Bartlett</w:t>
      </w:r>
    </w:p>
    <w:p>
      <w:pPr>
        <w:pStyle w:val="2"/>
        <w:spacing w:before="65" w:line="321" w:lineRule="auto"/>
        <w:ind w:left="120" w:right="157" w:firstLine="5"/>
        <w:jc w:val="both"/>
      </w:pPr>
      <w:r>
        <w:t>started to call out names. When she reached group three,  Missy’s  name  was  called.  I would be in the same group, I thought, as I knew we had chosen each other. Then the      other three names were called. Mine was not included. There must be some</w:t>
      </w:r>
      <w:r>
        <w:rPr>
          <w:spacing w:val="-12"/>
        </w:rPr>
        <w:t xml:space="preserve"> </w:t>
      </w:r>
      <w:r>
        <w:t>mistake!</w:t>
      </w:r>
    </w:p>
    <w:p>
      <w:pPr>
        <w:pStyle w:val="2"/>
        <w:spacing w:line="228" w:lineRule="exact"/>
        <w:ind w:left="485"/>
        <w:jc w:val="both"/>
      </w:pPr>
      <w:r>
        <w:t>Then I heard it. The last group: Mauro</w:t>
      </w:r>
      <w:r>
        <w:rPr>
          <w:rFonts w:hint="eastAsia" w:ascii="宋体" w:eastAsia="宋体"/>
        </w:rPr>
        <w:t>，</w:t>
      </w:r>
      <w:r>
        <w:t>Juliette, Rachel, Karina! I could feel tears</w:t>
      </w:r>
    </w:p>
    <w:p>
      <w:pPr>
        <w:pStyle w:val="2"/>
        <w:spacing w:before="51" w:line="292" w:lineRule="auto"/>
        <w:ind w:left="120" w:right="154"/>
        <w:jc w:val="both"/>
      </w:pPr>
      <w:r>
        <w:t>well  in  my eyes. How could I face being in that group—the boy, Mauro</w:t>
      </w:r>
      <w:r>
        <w:rPr>
          <w:rFonts w:hint="eastAsia" w:ascii="宋体" w:hAnsi="宋体" w:eastAsia="宋体"/>
        </w:rPr>
        <w:t>，</w:t>
      </w:r>
      <w:r>
        <w:t>who barely   spoke English and his lack of friends</w:t>
      </w:r>
      <w:r>
        <w:rPr>
          <w:rFonts w:hint="eastAsia" w:ascii="宋体" w:hAnsi="宋体" w:eastAsia="宋体"/>
        </w:rPr>
        <w:t>；</w:t>
      </w:r>
      <w:r>
        <w:rPr>
          <w:rFonts w:hint="eastAsia" w:ascii="宋体" w:hAnsi="宋体" w:eastAsia="宋体"/>
          <w:spacing w:val="-65"/>
        </w:rPr>
        <w:t xml:space="preserve"> </w:t>
      </w:r>
      <w:r>
        <w:t>Juliette</w:t>
      </w:r>
      <w:r>
        <w:rPr>
          <w:rFonts w:hint="eastAsia" w:ascii="宋体" w:hAnsi="宋体" w:eastAsia="宋体"/>
        </w:rPr>
        <w:t>，</w:t>
      </w:r>
      <w:r>
        <w:t>who</w:t>
      </w:r>
      <w:r>
        <w:rPr>
          <w:rFonts w:hint="eastAsia" w:ascii="宋体" w:hAnsi="宋体" w:eastAsia="宋体"/>
        </w:rPr>
        <w:t>，</w:t>
      </w:r>
      <w:r>
        <w:t>from West Asia, was always covered by long skirts to her ankles</w:t>
      </w:r>
      <w:r>
        <w:rPr>
          <w:rFonts w:hint="eastAsia" w:ascii="宋体" w:hAnsi="宋体" w:eastAsia="宋体"/>
        </w:rPr>
        <w:t xml:space="preserve">； </w:t>
      </w:r>
      <w:r>
        <w:t xml:space="preserve">and the other girl  who wore  odd clothes.  Oh, how I wanted </w:t>
      </w:r>
      <w:bookmarkStart w:id="0" w:name="_GoBack"/>
      <w:r>
        <w:t>to be with my</w:t>
      </w:r>
      <w:r>
        <w:rPr>
          <w:spacing w:val="-3"/>
        </w:rPr>
        <w:t xml:space="preserve"> </w:t>
      </w:r>
      <w:r>
        <w:t>friends!</w:t>
      </w:r>
    </w:p>
    <w:bookmarkEnd w:id="0"/>
    <w:p>
      <w:pPr>
        <w:pStyle w:val="2"/>
        <w:spacing w:before="25" w:line="324" w:lineRule="auto"/>
        <w:ind w:left="125" w:right="188" w:firstLine="370"/>
        <w:jc w:val="both"/>
      </w:pPr>
      <w:r>
        <w:t>I fought back tears as I walked up to Mrs. Bartlett. Knowing what I was there for,      she looked at me and gently placed a hand on my</w:t>
      </w:r>
      <w:r>
        <w:rPr>
          <w:spacing w:val="-7"/>
        </w:rPr>
        <w:t xml:space="preserve"> </w:t>
      </w:r>
      <w:r>
        <w:t>shoulder.</w:t>
      </w:r>
    </w:p>
    <w:p>
      <w:pPr>
        <w:pStyle w:val="2"/>
        <w:spacing w:line="226" w:lineRule="exact"/>
        <w:ind w:left="490"/>
        <w:jc w:val="both"/>
      </w:pPr>
      <w:r>
        <w:t>“I know what you want, Karina</w:t>
      </w:r>
      <w:r>
        <w:rPr>
          <w:rFonts w:hint="eastAsia" w:ascii="宋体" w:hAnsi="宋体" w:eastAsia="宋体"/>
        </w:rPr>
        <w:t>，</w:t>
      </w:r>
      <w:r>
        <w:t>’’ she said</w:t>
      </w:r>
      <w:r>
        <w:rPr>
          <w:rFonts w:hint="eastAsia" w:ascii="宋体" w:hAnsi="宋体" w:eastAsia="宋体"/>
        </w:rPr>
        <w:t>，</w:t>
      </w:r>
      <w:r>
        <w:t>“but your group needs you. I need you to</w:t>
      </w:r>
    </w:p>
    <w:p>
      <w:pPr>
        <w:pStyle w:val="2"/>
        <w:spacing w:before="59"/>
        <w:ind w:left="125"/>
        <w:jc w:val="both"/>
      </w:pPr>
      <w:r>
        <w:t>help them get a passing grade on this assignment. Will you help them?”</w:t>
      </w:r>
    </w:p>
    <w:p>
      <w:pPr>
        <w:pStyle w:val="2"/>
        <w:spacing w:before="77" w:line="304" w:lineRule="auto"/>
        <w:ind w:left="120" w:right="157" w:firstLine="370"/>
        <w:jc w:val="both"/>
      </w:pPr>
      <w:r>
        <w:t>I was stunted. She had seen something in me even I hadn’t seen. “Yes,” I replied. I couldn’t believe it came out of my mouth</w:t>
      </w:r>
      <w:r>
        <w:rPr>
          <w:rFonts w:hint="eastAsia" w:ascii="宋体" w:hAnsi="宋体" w:eastAsia="宋体"/>
        </w:rPr>
        <w:t>，</w:t>
      </w:r>
      <w:r>
        <w:t>but it did. Then I bravely walked to where the others in my group was, sat down and started to work.</w:t>
      </w:r>
    </w:p>
    <w:p>
      <w:pPr>
        <w:spacing w:before="28"/>
        <w:ind w:left="120" w:right="0" w:firstLine="0"/>
        <w:jc w:val="left"/>
        <w:rPr>
          <w:rFonts w:hint="eastAsia" w:ascii="宋体" w:eastAsia="宋体"/>
          <w:sz w:val="18"/>
        </w:rPr>
      </w:pPr>
      <w:r>
        <w:rPr>
          <w:rFonts w:hint="eastAsia" w:ascii="宋体" w:eastAsia="宋体"/>
          <w:sz w:val="18"/>
        </w:rPr>
        <w:t>注意：</w:t>
      </w:r>
    </w:p>
    <w:p>
      <w:pPr>
        <w:pStyle w:val="6"/>
        <w:numPr>
          <w:ilvl w:val="0"/>
          <w:numId w:val="14"/>
        </w:numPr>
        <w:tabs>
          <w:tab w:val="left" w:pos="670"/>
        </w:tabs>
        <w:spacing w:before="45" w:after="0" w:line="240" w:lineRule="auto"/>
        <w:ind w:left="670" w:right="0" w:hanging="170"/>
        <w:jc w:val="left"/>
        <w:rPr>
          <w:rFonts w:hint="eastAsia" w:ascii="宋体" w:eastAsia="宋体"/>
          <w:sz w:val="18"/>
        </w:rPr>
      </w:pPr>
      <w:r>
        <w:rPr>
          <w:rFonts w:hint="eastAsia" w:ascii="宋体" w:eastAsia="宋体"/>
          <w:sz w:val="18"/>
        </w:rPr>
        <w:t>续写词数应为</w:t>
      </w:r>
      <w:r>
        <w:rPr>
          <w:sz w:val="19"/>
        </w:rPr>
        <w:t>150</w:t>
      </w:r>
      <w:r>
        <w:rPr>
          <w:rFonts w:hint="eastAsia" w:ascii="宋体" w:eastAsia="宋体"/>
          <w:sz w:val="18"/>
        </w:rPr>
        <w:t>左右；</w:t>
      </w:r>
    </w:p>
    <w:p>
      <w:pPr>
        <w:pStyle w:val="6"/>
        <w:numPr>
          <w:ilvl w:val="0"/>
          <w:numId w:val="14"/>
        </w:numPr>
        <w:tabs>
          <w:tab w:val="left" w:pos="665"/>
        </w:tabs>
        <w:spacing w:before="79" w:after="0" w:line="240" w:lineRule="auto"/>
        <w:ind w:left="665" w:right="0" w:hanging="175"/>
        <w:jc w:val="left"/>
        <w:rPr>
          <w:rFonts w:hint="eastAsia" w:ascii="宋体" w:eastAsia="宋体"/>
          <w:sz w:val="18"/>
        </w:rPr>
      </w:pPr>
      <w:r>
        <w:rPr>
          <w:rFonts w:hint="eastAsia" w:ascii="宋体" w:eastAsia="宋体"/>
          <w:sz w:val="18"/>
        </w:rPr>
        <w:t>请按如下格式在答题卡的相应位置作答。</w:t>
      </w:r>
    </w:p>
    <w:p>
      <w:pPr>
        <w:pStyle w:val="2"/>
        <w:spacing w:before="142"/>
        <w:ind w:left="580"/>
        <w:jc w:val="both"/>
      </w:pPr>
      <w:r>
        <w:t>Gradually, I grew interested in working with my new friends.</w:t>
      </w:r>
    </w:p>
    <w:p>
      <w:pPr>
        <w:pStyle w:val="2"/>
        <w:rPr>
          <w:sz w:val="20"/>
        </w:rPr>
      </w:pPr>
    </w:p>
    <w:p>
      <w:pPr>
        <w:pStyle w:val="2"/>
        <w:rPr>
          <w:sz w:val="20"/>
        </w:rPr>
      </w:pPr>
    </w:p>
    <w:p>
      <w:pPr>
        <w:pStyle w:val="2"/>
        <w:rPr>
          <w:sz w:val="20"/>
        </w:rPr>
      </w:pPr>
    </w:p>
    <w:p>
      <w:pPr>
        <w:pStyle w:val="2"/>
        <w:spacing w:before="162"/>
        <w:ind w:left="580"/>
        <w:jc w:val="both"/>
      </w:pPr>
      <w:r>
        <w:t>Mrs. Bartlett gave us an A on that assignment.</w:t>
      </w: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spacing w:before="10"/>
        <w:rPr>
          <w:sz w:val="29"/>
        </w:rPr>
      </w:pPr>
    </w:p>
    <w:p>
      <w:pPr>
        <w:spacing w:before="0"/>
        <w:ind w:left="2447" w:right="2297" w:firstLine="0"/>
        <w:jc w:val="center"/>
        <w:rPr>
          <w:rFonts w:hint="eastAsia" w:ascii="宋体" w:eastAsia="宋体"/>
          <w:sz w:val="18"/>
        </w:rPr>
      </w:pPr>
      <w:r>
        <w:rPr>
          <w:rFonts w:hint="eastAsia" w:ascii="宋体" w:eastAsia="宋体"/>
          <w:sz w:val="18"/>
        </w:rPr>
        <w:t>高二英语试题 第</w:t>
      </w:r>
      <w:r>
        <w:rPr>
          <w:sz w:val="19"/>
        </w:rPr>
        <w:t>10</w:t>
      </w:r>
      <w:r>
        <w:rPr>
          <w:rFonts w:hint="eastAsia" w:ascii="宋体" w:eastAsia="宋体"/>
          <w:sz w:val="18"/>
        </w:rPr>
        <w:t>页（共</w:t>
      </w:r>
      <w:r>
        <w:rPr>
          <w:sz w:val="19"/>
        </w:rPr>
        <w:t>10</w:t>
      </w:r>
      <w:r>
        <w:rPr>
          <w:rFonts w:hint="eastAsia" w:ascii="宋体" w:eastAsia="宋体"/>
          <w:sz w:val="18"/>
        </w:rPr>
        <w:t>页）</w:t>
      </w:r>
    </w:p>
    <w:sectPr>
      <w:footerReference r:id="rId7" w:type="default"/>
      <w:pgSz w:w="16840" w:h="11910" w:orient="landscape"/>
      <w:pgMar w:top="380" w:right="0" w:bottom="280" w:left="820" w:header="0" w:footer="0" w:gutter="0"/>
      <w:cols w:equalWidth="0" w:num="2">
        <w:col w:w="7376" w:space="1229"/>
        <w:col w:w="7415"/>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_x0000_s2049" o:spid="_x0000_s2049" o:spt="202" type="#_x0000_t202" style="position:absolute;left:0pt;margin-left:153pt;margin-top:561.5pt;height:12.55pt;width:128.75pt;mso-position-horizontal-relative:page;mso-position-vertical-relative:page;z-index:-16021504;mso-width-relative:page;mso-height-relative:page;" filled="f" stroked="f" coordsize="21600,21600">
          <v:path/>
          <v:fill on="f" focussize="0,0"/>
          <v:stroke on="f" joinstyle="miter"/>
          <v:imagedata o:title=""/>
          <o:lock v:ext="edit"/>
          <v:textbox inset="0mm,0mm,0mm,0mm">
            <w:txbxContent>
              <w:p>
                <w:pPr>
                  <w:spacing w:before="9"/>
                  <w:ind w:left="20" w:right="0" w:firstLine="0"/>
                  <w:jc w:val="left"/>
                  <w:rPr>
                    <w:rFonts w:hint="eastAsia" w:ascii="宋体" w:eastAsia="宋体"/>
                    <w:sz w:val="18"/>
                  </w:rPr>
                </w:pPr>
                <w:r>
                  <w:rPr>
                    <w:rFonts w:hint="eastAsia" w:ascii="宋体" w:eastAsia="宋体"/>
                    <w:sz w:val="18"/>
                  </w:rPr>
                  <w:t>高二英语试题 第</w:t>
                </w:r>
                <w:r>
                  <w:rPr>
                    <w:sz w:val="19"/>
                  </w:rPr>
                  <w:t>1</w:t>
                </w:r>
                <w:r>
                  <w:rPr>
                    <w:rFonts w:hint="eastAsia" w:ascii="宋体" w:eastAsia="宋体"/>
                    <w:sz w:val="18"/>
                  </w:rPr>
                  <w:t>页（共</w:t>
                </w:r>
                <w:r>
                  <w:rPr>
                    <w:sz w:val="19"/>
                  </w:rPr>
                  <w:t>10</w:t>
                </w:r>
                <w:r>
                  <w:rPr>
                    <w:rFonts w:hint="eastAsia" w:ascii="宋体" w:eastAsia="宋体"/>
                    <w:sz w:val="18"/>
                  </w:rPr>
                  <w:t>页）</w:t>
                </w:r>
              </w:p>
            </w:txbxContent>
          </v:textbox>
        </v:shape>
      </w:pict>
    </w:r>
    <w:r>
      <w:pict>
        <v:shape id="_x0000_s2050" o:spid="_x0000_s2050" o:spt="202" type="#_x0000_t202" style="position:absolute;left:0pt;margin-left:596pt;margin-top:561pt;height:12.55pt;width:124.25pt;mso-position-horizontal-relative:page;mso-position-vertical-relative:page;z-index:-16020480;mso-width-relative:page;mso-height-relative:page;" filled="f" stroked="f" coordsize="21600,21600">
          <v:path/>
          <v:fill on="f" focussize="0,0"/>
          <v:stroke on="f" joinstyle="miter"/>
          <v:imagedata o:title=""/>
          <o:lock v:ext="edit"/>
          <v:textbox inset="0mm,0mm,0mm,0mm">
            <w:txbxContent>
              <w:p>
                <w:pPr>
                  <w:spacing w:before="9"/>
                  <w:ind w:left="20" w:right="0" w:firstLine="0"/>
                  <w:jc w:val="left"/>
                  <w:rPr>
                    <w:rFonts w:hint="eastAsia" w:ascii="宋体" w:eastAsia="宋体"/>
                    <w:sz w:val="18"/>
                  </w:rPr>
                </w:pPr>
                <w:r>
                  <w:rPr>
                    <w:rFonts w:hint="eastAsia" w:ascii="宋体" w:eastAsia="宋体"/>
                    <w:sz w:val="18"/>
                  </w:rPr>
                  <w:t>高二英语试题第</w:t>
                </w:r>
                <w:r>
                  <w:rPr>
                    <w:sz w:val="19"/>
                  </w:rPr>
                  <w:t>2</w:t>
                </w:r>
                <w:r>
                  <w:rPr>
                    <w:rFonts w:hint="eastAsia" w:ascii="宋体" w:eastAsia="宋体"/>
                    <w:sz w:val="18"/>
                  </w:rPr>
                  <w:t>页（共</w:t>
                </w:r>
                <w:r>
                  <w:rPr>
                    <w:sz w:val="19"/>
                  </w:rPr>
                  <w:t>10</w:t>
                </w:r>
                <w:r>
                  <w:rPr>
                    <w:rFonts w:hint="eastAsia" w:ascii="宋体" w:eastAsia="宋体"/>
                    <w:sz w:val="18"/>
                  </w:rPr>
                  <w:t>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_x0000_s2051" o:spid="_x0000_s2051" o:spt="202" type="#_x0000_t202" style="position:absolute;left:0pt;margin-left:150.75pt;margin-top:561pt;height:12.55pt;width:124.25pt;mso-position-horizontal-relative:page;mso-position-vertical-relative:page;z-index:-16020480;mso-width-relative:page;mso-height-relative:page;" filled="f" stroked="f" coordsize="21600,21600">
          <v:path/>
          <v:fill on="f" focussize="0,0"/>
          <v:stroke on="f" joinstyle="miter"/>
          <v:imagedata o:title=""/>
          <o:lock v:ext="edit"/>
          <v:textbox inset="0mm,0mm,0mm,0mm">
            <w:txbxContent>
              <w:p>
                <w:pPr>
                  <w:spacing w:before="9"/>
                  <w:ind w:left="20" w:right="0" w:firstLine="0"/>
                  <w:jc w:val="left"/>
                  <w:rPr>
                    <w:rFonts w:hint="eastAsia" w:ascii="宋体" w:eastAsia="宋体"/>
                    <w:sz w:val="18"/>
                  </w:rPr>
                </w:pPr>
                <w:r>
                  <w:rPr>
                    <w:rFonts w:hint="eastAsia" w:ascii="宋体" w:eastAsia="宋体"/>
                    <w:sz w:val="18"/>
                  </w:rPr>
                  <w:t>高二英语试题第</w:t>
                </w:r>
                <w:r>
                  <w:rPr>
                    <w:sz w:val="19"/>
                  </w:rPr>
                  <w:t>3</w:t>
                </w:r>
                <w:r>
                  <w:rPr>
                    <w:rFonts w:hint="eastAsia" w:ascii="宋体" w:eastAsia="宋体"/>
                    <w:sz w:val="18"/>
                  </w:rPr>
                  <w:t>页（共</w:t>
                </w:r>
                <w:r>
                  <w:rPr>
                    <w:sz w:val="19"/>
                  </w:rPr>
                  <w:t>10</w:t>
                </w:r>
                <w:r>
                  <w:rPr>
                    <w:rFonts w:hint="eastAsia" w:ascii="宋体" w:eastAsia="宋体"/>
                    <w:sz w:val="18"/>
                  </w:rPr>
                  <w:t>页）</w:t>
                </w:r>
              </w:p>
            </w:txbxContent>
          </v:textbox>
        </v:shape>
      </w:pict>
    </w:r>
    <w:r>
      <w:pict>
        <v:shape id="_x0000_s2052" o:spid="_x0000_s2052" o:spt="202" type="#_x0000_t202" style="position:absolute;left:0pt;margin-left:596pt;margin-top:561pt;height:12.55pt;width:124.25pt;mso-position-horizontal-relative:page;mso-position-vertical-relative:page;z-index:-16019456;mso-width-relative:page;mso-height-relative:page;" filled="f" stroked="f" coordsize="21600,21600">
          <v:path/>
          <v:fill on="f" focussize="0,0"/>
          <v:stroke on="f" joinstyle="miter"/>
          <v:imagedata o:title=""/>
          <o:lock v:ext="edit"/>
          <v:textbox inset="0mm,0mm,0mm,0mm">
            <w:txbxContent>
              <w:p>
                <w:pPr>
                  <w:spacing w:before="9"/>
                  <w:ind w:left="20" w:right="0" w:firstLine="0"/>
                  <w:jc w:val="left"/>
                  <w:rPr>
                    <w:rFonts w:hint="eastAsia" w:ascii="宋体" w:eastAsia="宋体"/>
                    <w:sz w:val="18"/>
                  </w:rPr>
                </w:pPr>
                <w:r>
                  <w:rPr>
                    <w:rFonts w:hint="eastAsia" w:ascii="宋体" w:eastAsia="宋体"/>
                    <w:sz w:val="18"/>
                  </w:rPr>
                  <w:t>高二英语试题第</w:t>
                </w:r>
                <w:r>
                  <w:rPr>
                    <w:sz w:val="19"/>
                  </w:rPr>
                  <w:t>4</w:t>
                </w:r>
                <w:r>
                  <w:rPr>
                    <w:rFonts w:hint="eastAsia" w:ascii="宋体" w:eastAsia="宋体"/>
                    <w:sz w:val="18"/>
                  </w:rPr>
                  <w:t>页（共</w:t>
                </w:r>
                <w:r>
                  <w:rPr>
                    <w:sz w:val="19"/>
                  </w:rPr>
                  <w:t>10</w:t>
                </w:r>
                <w:r>
                  <w:rPr>
                    <w:rFonts w:hint="eastAsia" w:ascii="宋体" w:eastAsia="宋体"/>
                    <w:sz w:val="18"/>
                  </w:rPr>
                  <w:t>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_x0000_s2053" o:spid="_x0000_s2053" o:spt="202" type="#_x0000_t202" style="position:absolute;left:0pt;margin-left:150.75pt;margin-top:561pt;height:12.55pt;width:128.75pt;mso-position-horizontal-relative:page;mso-position-vertical-relative:page;z-index:-16019456;mso-width-relative:page;mso-height-relative:page;" filled="f" stroked="f" coordsize="21600,21600">
          <v:path/>
          <v:fill on="f" focussize="0,0"/>
          <v:stroke on="f" joinstyle="miter"/>
          <v:imagedata o:title=""/>
          <o:lock v:ext="edit"/>
          <v:textbox inset="0mm,0mm,0mm,0mm">
            <w:txbxContent>
              <w:p>
                <w:pPr>
                  <w:spacing w:before="9"/>
                  <w:ind w:left="20" w:right="0" w:firstLine="0"/>
                  <w:jc w:val="left"/>
                  <w:rPr>
                    <w:rFonts w:hint="eastAsia" w:ascii="宋体" w:eastAsia="宋体"/>
                    <w:sz w:val="18"/>
                  </w:rPr>
                </w:pPr>
                <w:r>
                  <w:rPr>
                    <w:rFonts w:hint="eastAsia" w:ascii="宋体" w:eastAsia="宋体"/>
                    <w:sz w:val="18"/>
                  </w:rPr>
                  <w:t>高二英语试题 第</w:t>
                </w:r>
                <w:r>
                  <w:rPr>
                    <w:sz w:val="19"/>
                  </w:rPr>
                  <w:t>5</w:t>
                </w:r>
                <w:r>
                  <w:rPr>
                    <w:rFonts w:hint="eastAsia" w:ascii="宋体" w:eastAsia="宋体"/>
                    <w:sz w:val="18"/>
                  </w:rPr>
                  <w:t>页（共</w:t>
                </w:r>
                <w:r>
                  <w:rPr>
                    <w:sz w:val="19"/>
                  </w:rPr>
                  <w:t>10</w:t>
                </w:r>
                <w:r>
                  <w:rPr>
                    <w:rFonts w:hint="eastAsia" w:ascii="宋体" w:eastAsia="宋体"/>
                    <w:sz w:val="18"/>
                  </w:rPr>
                  <w:t>页）</w:t>
                </w:r>
              </w:p>
            </w:txbxContent>
          </v:textbox>
        </v:shape>
      </w:pict>
    </w:r>
    <w:r>
      <w:pict>
        <v:shape id="_x0000_s2054" o:spid="_x0000_s2054" o:spt="202" type="#_x0000_t202" style="position:absolute;left:0pt;margin-left:596pt;margin-top:561pt;height:12.55pt;width:124.25pt;mso-position-horizontal-relative:page;mso-position-vertical-relative:page;z-index:-16018432;mso-width-relative:page;mso-height-relative:page;" filled="f" stroked="f" coordsize="21600,21600">
          <v:path/>
          <v:fill on="f" focussize="0,0"/>
          <v:stroke on="f" joinstyle="miter"/>
          <v:imagedata o:title=""/>
          <o:lock v:ext="edit"/>
          <v:textbox inset="0mm,0mm,0mm,0mm">
            <w:txbxContent>
              <w:p>
                <w:pPr>
                  <w:spacing w:before="9"/>
                  <w:ind w:left="20" w:right="0" w:firstLine="0"/>
                  <w:jc w:val="left"/>
                  <w:rPr>
                    <w:rFonts w:hint="eastAsia" w:ascii="宋体" w:eastAsia="宋体"/>
                    <w:sz w:val="18"/>
                  </w:rPr>
                </w:pPr>
                <w:r>
                  <w:rPr>
                    <w:rFonts w:hint="eastAsia" w:ascii="宋体" w:eastAsia="宋体"/>
                    <w:sz w:val="18"/>
                  </w:rPr>
                  <w:t>高二英语试题第</w:t>
                </w:r>
                <w:r>
                  <w:rPr>
                    <w:sz w:val="19"/>
                  </w:rPr>
                  <w:t>6</w:t>
                </w:r>
                <w:r>
                  <w:rPr>
                    <w:rFonts w:hint="eastAsia" w:ascii="宋体" w:eastAsia="宋体"/>
                    <w:sz w:val="18"/>
                  </w:rPr>
                  <w:t>页（共</w:t>
                </w:r>
                <w:r>
                  <w:rPr>
                    <w:sz w:val="19"/>
                  </w:rPr>
                  <w:t>10</w:t>
                </w:r>
                <w:r>
                  <w:rPr>
                    <w:rFonts w:hint="eastAsia" w:ascii="宋体" w:eastAsia="宋体"/>
                    <w:sz w:val="18"/>
                  </w:rPr>
                  <w:t>页）</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_x0000_s2055" o:spid="_x0000_s2055" o:spt="202" type="#_x0000_t202" style="position:absolute;left:0pt;margin-left:150.75pt;margin-top:561pt;height:12.55pt;width:124.25pt;mso-position-horizontal-relative:page;mso-position-vertical-relative:page;z-index:-16018432;mso-width-relative:page;mso-height-relative:page;" filled="f" stroked="f" coordsize="21600,21600">
          <v:path/>
          <v:fill on="f" focussize="0,0"/>
          <v:stroke on="f" joinstyle="miter"/>
          <v:imagedata o:title=""/>
          <o:lock v:ext="edit"/>
          <v:textbox inset="0mm,0mm,0mm,0mm">
            <w:txbxContent>
              <w:p>
                <w:pPr>
                  <w:spacing w:before="9"/>
                  <w:ind w:left="20" w:right="0" w:firstLine="0"/>
                  <w:jc w:val="left"/>
                  <w:rPr>
                    <w:rFonts w:hint="eastAsia" w:ascii="宋体" w:eastAsia="宋体"/>
                    <w:sz w:val="18"/>
                  </w:rPr>
                </w:pPr>
                <w:r>
                  <w:rPr>
                    <w:rFonts w:hint="eastAsia" w:ascii="宋体" w:eastAsia="宋体"/>
                    <w:sz w:val="18"/>
                  </w:rPr>
                  <w:t>高二英语试题第</w:t>
                </w:r>
                <w:r>
                  <w:rPr>
                    <w:sz w:val="19"/>
                  </w:rPr>
                  <w:t>7</w:t>
                </w:r>
                <w:r>
                  <w:rPr>
                    <w:rFonts w:hint="eastAsia" w:ascii="宋体" w:eastAsia="宋体"/>
                    <w:sz w:val="18"/>
                  </w:rPr>
                  <w:t>页（共</w:t>
                </w:r>
                <w:r>
                  <w:rPr>
                    <w:sz w:val="19"/>
                  </w:rPr>
                  <w:t>10</w:t>
                </w:r>
                <w:r>
                  <w:rPr>
                    <w:rFonts w:hint="eastAsia" w:ascii="宋体" w:eastAsia="宋体"/>
                    <w:sz w:val="18"/>
                  </w:rPr>
                  <w:t>页）</w:t>
                </w:r>
              </w:p>
            </w:txbxContent>
          </v:textbox>
        </v:shape>
      </w:pict>
    </w:r>
    <w:r>
      <w:pict>
        <v:shape id="_x0000_s2056" o:spid="_x0000_s2056" o:spt="202" type="#_x0000_t202" style="position:absolute;left:0pt;margin-left:596pt;margin-top:561pt;height:12.55pt;width:134.25pt;mso-position-horizontal-relative:page;mso-position-vertical-relative:page;z-index:-16017408;mso-width-relative:page;mso-height-relative:page;" filled="f" stroked="f" coordsize="21600,21600">
          <v:path/>
          <v:fill on="f" focussize="0,0"/>
          <v:stroke on="f" joinstyle="miter"/>
          <v:imagedata o:title=""/>
          <o:lock v:ext="edit"/>
          <v:textbox inset="0mm,0mm,0mm,0mm">
            <w:txbxContent>
              <w:p>
                <w:pPr>
                  <w:spacing w:before="14"/>
                  <w:ind w:left="20" w:right="0" w:firstLine="0"/>
                  <w:jc w:val="left"/>
                  <w:rPr>
                    <w:rFonts w:hint="eastAsia" w:ascii="宋体" w:eastAsia="宋体"/>
                    <w:sz w:val="18"/>
                  </w:rPr>
                </w:pPr>
                <w:r>
                  <w:rPr>
                    <w:rFonts w:hint="eastAsia" w:ascii="宋体" w:eastAsia="宋体"/>
                    <w:sz w:val="18"/>
                  </w:rPr>
                  <w:t>高二英语试题 第</w:t>
                </w:r>
                <w:r>
                  <w:rPr>
                    <w:sz w:val="19"/>
                  </w:rPr>
                  <w:t>8</w:t>
                </w:r>
                <w:r>
                  <w:rPr>
                    <w:rFonts w:hint="eastAsia" w:ascii="宋体" w:eastAsia="宋体"/>
                    <w:sz w:val="18"/>
                  </w:rPr>
                  <w:t>页（共</w:t>
                </w:r>
                <w:r>
                  <w:rPr>
                    <w:sz w:val="19"/>
                  </w:rPr>
                  <w:t>10</w:t>
                </w:r>
                <w:r>
                  <w:rPr>
                    <w:rFonts w:hint="eastAsia" w:ascii="宋体" w:eastAsia="宋体"/>
                    <w:sz w:val="18"/>
                  </w:rPr>
                  <w:t>页）</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multilevel"/>
    <w:tmpl w:val="9239341B"/>
    <w:lvl w:ilvl="0" w:tentative="0">
      <w:start w:val="32"/>
      <w:numFmt w:val="decimal"/>
      <w:lvlText w:val="%1."/>
      <w:lvlJc w:val="left"/>
      <w:pPr>
        <w:ind w:left="395" w:hanging="270"/>
        <w:jc w:val="left"/>
      </w:pPr>
      <w:rPr>
        <w:rFonts w:hint="default" w:ascii="Times New Roman" w:hAnsi="Times New Roman" w:eastAsia="Times New Roman" w:cs="Times New Roman"/>
        <w:w w:val="100"/>
        <w:sz w:val="19"/>
        <w:szCs w:val="19"/>
        <w:lang w:val="en-US" w:eastAsia="zh-CN" w:bidi="ar-SA"/>
      </w:rPr>
    </w:lvl>
    <w:lvl w:ilvl="1" w:tentative="0">
      <w:start w:val="1"/>
      <w:numFmt w:val="upperLetter"/>
      <w:lvlText w:val="%2."/>
      <w:lvlJc w:val="left"/>
      <w:pPr>
        <w:ind w:left="630" w:hanging="230"/>
        <w:jc w:val="left"/>
      </w:pPr>
      <w:rPr>
        <w:rFonts w:hint="default" w:ascii="Times New Roman" w:hAnsi="Times New Roman" w:eastAsia="Times New Roman" w:cs="Times New Roman"/>
        <w:spacing w:val="-1"/>
        <w:w w:val="100"/>
        <w:sz w:val="19"/>
        <w:szCs w:val="19"/>
        <w:lang w:val="en-US" w:eastAsia="zh-CN" w:bidi="ar-SA"/>
      </w:rPr>
    </w:lvl>
    <w:lvl w:ilvl="2" w:tentative="0">
      <w:start w:val="0"/>
      <w:numFmt w:val="bullet"/>
      <w:lvlText w:val="•"/>
      <w:lvlJc w:val="left"/>
      <w:pPr>
        <w:ind w:left="620" w:hanging="230"/>
      </w:pPr>
      <w:rPr>
        <w:rFonts w:hint="default"/>
        <w:lang w:val="en-US" w:eastAsia="zh-CN" w:bidi="ar-SA"/>
      </w:rPr>
    </w:lvl>
    <w:lvl w:ilvl="3" w:tentative="0">
      <w:start w:val="0"/>
      <w:numFmt w:val="bullet"/>
      <w:lvlText w:val="•"/>
      <w:lvlJc w:val="left"/>
      <w:pPr>
        <w:ind w:left="640" w:hanging="230"/>
      </w:pPr>
      <w:rPr>
        <w:rFonts w:hint="default"/>
        <w:lang w:val="en-US" w:eastAsia="zh-CN" w:bidi="ar-SA"/>
      </w:rPr>
    </w:lvl>
    <w:lvl w:ilvl="4" w:tentative="0">
      <w:start w:val="0"/>
      <w:numFmt w:val="bullet"/>
      <w:lvlText w:val="•"/>
      <w:lvlJc w:val="left"/>
      <w:pPr>
        <w:ind w:left="1601" w:hanging="230"/>
      </w:pPr>
      <w:rPr>
        <w:rFonts w:hint="default"/>
        <w:lang w:val="en-US" w:eastAsia="zh-CN" w:bidi="ar-SA"/>
      </w:rPr>
    </w:lvl>
    <w:lvl w:ilvl="5" w:tentative="0">
      <w:start w:val="0"/>
      <w:numFmt w:val="bullet"/>
      <w:lvlText w:val="•"/>
      <w:lvlJc w:val="left"/>
      <w:pPr>
        <w:ind w:left="2562" w:hanging="230"/>
      </w:pPr>
      <w:rPr>
        <w:rFonts w:hint="default"/>
        <w:lang w:val="en-US" w:eastAsia="zh-CN" w:bidi="ar-SA"/>
      </w:rPr>
    </w:lvl>
    <w:lvl w:ilvl="6" w:tentative="0">
      <w:start w:val="0"/>
      <w:numFmt w:val="bullet"/>
      <w:lvlText w:val="•"/>
      <w:lvlJc w:val="left"/>
      <w:pPr>
        <w:ind w:left="3524" w:hanging="230"/>
      </w:pPr>
      <w:rPr>
        <w:rFonts w:hint="default"/>
        <w:lang w:val="en-US" w:eastAsia="zh-CN" w:bidi="ar-SA"/>
      </w:rPr>
    </w:lvl>
    <w:lvl w:ilvl="7" w:tentative="0">
      <w:start w:val="0"/>
      <w:numFmt w:val="bullet"/>
      <w:lvlText w:val="•"/>
      <w:lvlJc w:val="left"/>
      <w:pPr>
        <w:ind w:left="4485" w:hanging="230"/>
      </w:pPr>
      <w:rPr>
        <w:rFonts w:hint="default"/>
        <w:lang w:val="en-US" w:eastAsia="zh-CN" w:bidi="ar-SA"/>
      </w:rPr>
    </w:lvl>
    <w:lvl w:ilvl="8" w:tentative="0">
      <w:start w:val="0"/>
      <w:numFmt w:val="bullet"/>
      <w:lvlText w:val="•"/>
      <w:lvlJc w:val="left"/>
      <w:pPr>
        <w:ind w:left="5447" w:hanging="230"/>
      </w:pPr>
      <w:rPr>
        <w:rFonts w:hint="default"/>
        <w:lang w:val="en-US" w:eastAsia="zh-CN" w:bidi="ar-SA"/>
      </w:rPr>
    </w:lvl>
  </w:abstractNum>
  <w:abstractNum w:abstractNumId="1">
    <w:nsid w:val="B5E306ED"/>
    <w:multiLevelType w:val="multilevel"/>
    <w:tmpl w:val="B5E306ED"/>
    <w:lvl w:ilvl="0" w:tentative="0">
      <w:start w:val="25"/>
      <w:numFmt w:val="decimal"/>
      <w:lvlText w:val="%1."/>
      <w:lvlJc w:val="left"/>
      <w:pPr>
        <w:ind w:left="395" w:hanging="275"/>
        <w:jc w:val="left"/>
      </w:pPr>
      <w:rPr>
        <w:rFonts w:hint="default" w:ascii="Times New Roman" w:hAnsi="Times New Roman" w:eastAsia="Times New Roman" w:cs="Times New Roman"/>
        <w:w w:val="100"/>
        <w:sz w:val="19"/>
        <w:szCs w:val="19"/>
        <w:lang w:val="en-US" w:eastAsia="zh-CN" w:bidi="ar-SA"/>
      </w:rPr>
    </w:lvl>
    <w:lvl w:ilvl="1" w:tentative="0">
      <w:start w:val="0"/>
      <w:numFmt w:val="bullet"/>
      <w:lvlText w:val="•"/>
      <w:lvlJc w:val="left"/>
      <w:pPr>
        <w:ind w:left="620" w:hanging="275"/>
      </w:pPr>
      <w:rPr>
        <w:rFonts w:hint="default"/>
        <w:lang w:val="en-US" w:eastAsia="zh-CN" w:bidi="ar-SA"/>
      </w:rPr>
    </w:lvl>
    <w:lvl w:ilvl="2" w:tentative="0">
      <w:start w:val="0"/>
      <w:numFmt w:val="bullet"/>
      <w:lvlText w:val="•"/>
      <w:lvlJc w:val="left"/>
      <w:pPr>
        <w:ind w:left="1217" w:hanging="275"/>
      </w:pPr>
      <w:rPr>
        <w:rFonts w:hint="default"/>
        <w:lang w:val="en-US" w:eastAsia="zh-CN" w:bidi="ar-SA"/>
      </w:rPr>
    </w:lvl>
    <w:lvl w:ilvl="3" w:tentative="0">
      <w:start w:val="0"/>
      <w:numFmt w:val="bullet"/>
      <w:lvlText w:val="•"/>
      <w:lvlJc w:val="left"/>
      <w:pPr>
        <w:ind w:left="1815" w:hanging="275"/>
      </w:pPr>
      <w:rPr>
        <w:rFonts w:hint="default"/>
        <w:lang w:val="en-US" w:eastAsia="zh-CN" w:bidi="ar-SA"/>
      </w:rPr>
    </w:lvl>
    <w:lvl w:ilvl="4" w:tentative="0">
      <w:start w:val="0"/>
      <w:numFmt w:val="bullet"/>
      <w:lvlText w:val="•"/>
      <w:lvlJc w:val="left"/>
      <w:pPr>
        <w:ind w:left="2413" w:hanging="275"/>
      </w:pPr>
      <w:rPr>
        <w:rFonts w:hint="default"/>
        <w:lang w:val="en-US" w:eastAsia="zh-CN" w:bidi="ar-SA"/>
      </w:rPr>
    </w:lvl>
    <w:lvl w:ilvl="5" w:tentative="0">
      <w:start w:val="0"/>
      <w:numFmt w:val="bullet"/>
      <w:lvlText w:val="•"/>
      <w:lvlJc w:val="left"/>
      <w:pPr>
        <w:ind w:left="3010" w:hanging="275"/>
      </w:pPr>
      <w:rPr>
        <w:rFonts w:hint="default"/>
        <w:lang w:val="en-US" w:eastAsia="zh-CN" w:bidi="ar-SA"/>
      </w:rPr>
    </w:lvl>
    <w:lvl w:ilvl="6" w:tentative="0">
      <w:start w:val="0"/>
      <w:numFmt w:val="bullet"/>
      <w:lvlText w:val="•"/>
      <w:lvlJc w:val="left"/>
      <w:pPr>
        <w:ind w:left="3608" w:hanging="275"/>
      </w:pPr>
      <w:rPr>
        <w:rFonts w:hint="default"/>
        <w:lang w:val="en-US" w:eastAsia="zh-CN" w:bidi="ar-SA"/>
      </w:rPr>
    </w:lvl>
    <w:lvl w:ilvl="7" w:tentative="0">
      <w:start w:val="0"/>
      <w:numFmt w:val="bullet"/>
      <w:lvlText w:val="•"/>
      <w:lvlJc w:val="left"/>
      <w:pPr>
        <w:ind w:left="4206" w:hanging="275"/>
      </w:pPr>
      <w:rPr>
        <w:rFonts w:hint="default"/>
        <w:lang w:val="en-US" w:eastAsia="zh-CN" w:bidi="ar-SA"/>
      </w:rPr>
    </w:lvl>
    <w:lvl w:ilvl="8" w:tentative="0">
      <w:start w:val="0"/>
      <w:numFmt w:val="bullet"/>
      <w:lvlText w:val="•"/>
      <w:lvlJc w:val="left"/>
      <w:pPr>
        <w:ind w:left="4804" w:hanging="275"/>
      </w:pPr>
      <w:rPr>
        <w:rFonts w:hint="default"/>
        <w:lang w:val="en-US" w:eastAsia="zh-CN" w:bidi="ar-SA"/>
      </w:rPr>
    </w:lvl>
  </w:abstractNum>
  <w:abstractNum w:abstractNumId="2">
    <w:nsid w:val="BF205925"/>
    <w:multiLevelType w:val="multilevel"/>
    <w:tmpl w:val="BF205925"/>
    <w:lvl w:ilvl="0" w:tentative="0">
      <w:start w:val="8"/>
      <w:numFmt w:val="decimal"/>
      <w:lvlText w:val="%1."/>
      <w:lvlJc w:val="left"/>
      <w:pPr>
        <w:ind w:left="300" w:hanging="180"/>
        <w:jc w:val="left"/>
      </w:pPr>
      <w:rPr>
        <w:rFonts w:hint="default" w:ascii="Times New Roman" w:hAnsi="Times New Roman" w:eastAsia="Times New Roman" w:cs="Times New Roman"/>
        <w:w w:val="100"/>
        <w:sz w:val="19"/>
        <w:szCs w:val="19"/>
        <w:lang w:val="en-US" w:eastAsia="zh-CN" w:bidi="ar-SA"/>
      </w:rPr>
    </w:lvl>
    <w:lvl w:ilvl="1" w:tentative="0">
      <w:start w:val="1"/>
      <w:numFmt w:val="upperLetter"/>
      <w:lvlText w:val="%2."/>
      <w:lvlJc w:val="left"/>
      <w:pPr>
        <w:ind w:left="1025" w:hanging="720"/>
        <w:jc w:val="left"/>
      </w:pPr>
      <w:rPr>
        <w:rFonts w:hint="default" w:ascii="Times New Roman" w:hAnsi="Times New Roman" w:eastAsia="Times New Roman" w:cs="Times New Roman"/>
        <w:spacing w:val="-1"/>
        <w:w w:val="100"/>
        <w:sz w:val="19"/>
        <w:szCs w:val="19"/>
        <w:lang w:val="en-US" w:eastAsia="zh-CN" w:bidi="ar-SA"/>
      </w:rPr>
    </w:lvl>
    <w:lvl w:ilvl="2" w:tentative="0">
      <w:start w:val="0"/>
      <w:numFmt w:val="bullet"/>
      <w:lvlText w:val="•"/>
      <w:lvlJc w:val="left"/>
      <w:pPr>
        <w:ind w:left="640" w:hanging="720"/>
      </w:pPr>
      <w:rPr>
        <w:rFonts w:hint="default"/>
        <w:lang w:val="en-US" w:eastAsia="zh-CN" w:bidi="ar-SA"/>
      </w:rPr>
    </w:lvl>
    <w:lvl w:ilvl="3" w:tentative="0">
      <w:start w:val="0"/>
      <w:numFmt w:val="bullet"/>
      <w:lvlText w:val="•"/>
      <w:lvlJc w:val="left"/>
      <w:pPr>
        <w:ind w:left="1020" w:hanging="720"/>
      </w:pPr>
      <w:rPr>
        <w:rFonts w:hint="default"/>
        <w:lang w:val="en-US" w:eastAsia="zh-CN" w:bidi="ar-SA"/>
      </w:rPr>
    </w:lvl>
    <w:lvl w:ilvl="4" w:tentative="0">
      <w:start w:val="0"/>
      <w:numFmt w:val="bullet"/>
      <w:lvlText w:val="•"/>
      <w:lvlJc w:val="left"/>
      <w:pPr>
        <w:ind w:left="632" w:hanging="720"/>
      </w:pPr>
      <w:rPr>
        <w:rFonts w:hint="default"/>
        <w:lang w:val="en-US" w:eastAsia="zh-CN" w:bidi="ar-SA"/>
      </w:rPr>
    </w:lvl>
    <w:lvl w:ilvl="5" w:tentative="0">
      <w:start w:val="0"/>
      <w:numFmt w:val="bullet"/>
      <w:lvlText w:val="•"/>
      <w:lvlJc w:val="left"/>
      <w:pPr>
        <w:ind w:left="244" w:hanging="720"/>
      </w:pPr>
      <w:rPr>
        <w:rFonts w:hint="default"/>
        <w:lang w:val="en-US" w:eastAsia="zh-CN" w:bidi="ar-SA"/>
      </w:rPr>
    </w:lvl>
    <w:lvl w:ilvl="6" w:tentative="0">
      <w:start w:val="0"/>
      <w:numFmt w:val="bullet"/>
      <w:lvlText w:val="•"/>
      <w:lvlJc w:val="left"/>
      <w:pPr>
        <w:ind w:left="-144" w:hanging="720"/>
      </w:pPr>
      <w:rPr>
        <w:rFonts w:hint="default"/>
        <w:lang w:val="en-US" w:eastAsia="zh-CN" w:bidi="ar-SA"/>
      </w:rPr>
    </w:lvl>
    <w:lvl w:ilvl="7" w:tentative="0">
      <w:start w:val="0"/>
      <w:numFmt w:val="bullet"/>
      <w:lvlText w:val="•"/>
      <w:lvlJc w:val="left"/>
      <w:pPr>
        <w:ind w:left="-532" w:hanging="720"/>
      </w:pPr>
      <w:rPr>
        <w:rFonts w:hint="default"/>
        <w:lang w:val="en-US" w:eastAsia="zh-CN" w:bidi="ar-SA"/>
      </w:rPr>
    </w:lvl>
    <w:lvl w:ilvl="8" w:tentative="0">
      <w:start w:val="0"/>
      <w:numFmt w:val="bullet"/>
      <w:lvlText w:val="•"/>
      <w:lvlJc w:val="left"/>
      <w:pPr>
        <w:ind w:left="-920" w:hanging="720"/>
      </w:pPr>
      <w:rPr>
        <w:rFonts w:hint="default"/>
        <w:lang w:val="en-US" w:eastAsia="zh-CN" w:bidi="ar-SA"/>
      </w:rPr>
    </w:lvl>
  </w:abstractNum>
  <w:abstractNum w:abstractNumId="3">
    <w:nsid w:val="C8879AEF"/>
    <w:multiLevelType w:val="multilevel"/>
    <w:tmpl w:val="C8879AEF"/>
    <w:lvl w:ilvl="0" w:tentative="0">
      <w:start w:val="1"/>
      <w:numFmt w:val="decimal"/>
      <w:lvlText w:val="%1."/>
      <w:lvlJc w:val="left"/>
      <w:pPr>
        <w:ind w:left="670" w:hanging="175"/>
        <w:jc w:val="left"/>
      </w:pPr>
      <w:rPr>
        <w:rFonts w:hint="default" w:ascii="Times New Roman" w:hAnsi="Times New Roman" w:eastAsia="Times New Roman" w:cs="Times New Roman"/>
        <w:w w:val="100"/>
        <w:sz w:val="19"/>
        <w:szCs w:val="19"/>
        <w:lang w:val="en-US" w:eastAsia="zh-CN" w:bidi="ar-SA"/>
      </w:rPr>
    </w:lvl>
    <w:lvl w:ilvl="1" w:tentative="0">
      <w:start w:val="0"/>
      <w:numFmt w:val="bullet"/>
      <w:lvlText w:val="•"/>
      <w:lvlJc w:val="left"/>
      <w:pPr>
        <w:ind w:left="1331" w:hanging="175"/>
      </w:pPr>
      <w:rPr>
        <w:rFonts w:hint="default"/>
        <w:lang w:val="en-US" w:eastAsia="zh-CN" w:bidi="ar-SA"/>
      </w:rPr>
    </w:lvl>
    <w:lvl w:ilvl="2" w:tentative="0">
      <w:start w:val="0"/>
      <w:numFmt w:val="bullet"/>
      <w:lvlText w:val="•"/>
      <w:lvlJc w:val="left"/>
      <w:pPr>
        <w:ind w:left="2003" w:hanging="175"/>
      </w:pPr>
      <w:rPr>
        <w:rFonts w:hint="default"/>
        <w:lang w:val="en-US" w:eastAsia="zh-CN" w:bidi="ar-SA"/>
      </w:rPr>
    </w:lvl>
    <w:lvl w:ilvl="3" w:tentative="0">
      <w:start w:val="0"/>
      <w:numFmt w:val="bullet"/>
      <w:lvlText w:val="•"/>
      <w:lvlJc w:val="left"/>
      <w:pPr>
        <w:ind w:left="2674" w:hanging="175"/>
      </w:pPr>
      <w:rPr>
        <w:rFonts w:hint="default"/>
        <w:lang w:val="en-US" w:eastAsia="zh-CN" w:bidi="ar-SA"/>
      </w:rPr>
    </w:lvl>
    <w:lvl w:ilvl="4" w:tentative="0">
      <w:start w:val="0"/>
      <w:numFmt w:val="bullet"/>
      <w:lvlText w:val="•"/>
      <w:lvlJc w:val="left"/>
      <w:pPr>
        <w:ind w:left="3346" w:hanging="175"/>
      </w:pPr>
      <w:rPr>
        <w:rFonts w:hint="default"/>
        <w:lang w:val="en-US" w:eastAsia="zh-CN" w:bidi="ar-SA"/>
      </w:rPr>
    </w:lvl>
    <w:lvl w:ilvl="5" w:tentative="0">
      <w:start w:val="0"/>
      <w:numFmt w:val="bullet"/>
      <w:lvlText w:val="•"/>
      <w:lvlJc w:val="left"/>
      <w:pPr>
        <w:ind w:left="4017" w:hanging="175"/>
      </w:pPr>
      <w:rPr>
        <w:rFonts w:hint="default"/>
        <w:lang w:val="en-US" w:eastAsia="zh-CN" w:bidi="ar-SA"/>
      </w:rPr>
    </w:lvl>
    <w:lvl w:ilvl="6" w:tentative="0">
      <w:start w:val="0"/>
      <w:numFmt w:val="bullet"/>
      <w:lvlText w:val="•"/>
      <w:lvlJc w:val="left"/>
      <w:pPr>
        <w:ind w:left="4689" w:hanging="175"/>
      </w:pPr>
      <w:rPr>
        <w:rFonts w:hint="default"/>
        <w:lang w:val="en-US" w:eastAsia="zh-CN" w:bidi="ar-SA"/>
      </w:rPr>
    </w:lvl>
    <w:lvl w:ilvl="7" w:tentative="0">
      <w:start w:val="0"/>
      <w:numFmt w:val="bullet"/>
      <w:lvlText w:val="•"/>
      <w:lvlJc w:val="left"/>
      <w:pPr>
        <w:ind w:left="5360" w:hanging="175"/>
      </w:pPr>
      <w:rPr>
        <w:rFonts w:hint="default"/>
        <w:lang w:val="en-US" w:eastAsia="zh-CN" w:bidi="ar-SA"/>
      </w:rPr>
    </w:lvl>
    <w:lvl w:ilvl="8" w:tentative="0">
      <w:start w:val="0"/>
      <w:numFmt w:val="bullet"/>
      <w:lvlText w:val="•"/>
      <w:lvlJc w:val="left"/>
      <w:pPr>
        <w:ind w:left="6032" w:hanging="175"/>
      </w:pPr>
      <w:rPr>
        <w:rFonts w:hint="default"/>
        <w:lang w:val="en-US" w:eastAsia="zh-CN" w:bidi="ar-SA"/>
      </w:rPr>
    </w:lvl>
  </w:abstractNum>
  <w:abstractNum w:abstractNumId="4">
    <w:nsid w:val="CF092B84"/>
    <w:multiLevelType w:val="multilevel"/>
    <w:tmpl w:val="CF092B84"/>
    <w:lvl w:ilvl="0" w:tentative="0">
      <w:start w:val="6"/>
      <w:numFmt w:val="decimal"/>
      <w:lvlText w:val="%1."/>
      <w:lvlJc w:val="left"/>
      <w:pPr>
        <w:ind w:left="430" w:hanging="300"/>
        <w:jc w:val="left"/>
      </w:pPr>
      <w:rPr>
        <w:rFonts w:hint="default" w:ascii="Times New Roman" w:hAnsi="Times New Roman" w:eastAsia="Times New Roman" w:cs="Times New Roman"/>
        <w:w w:val="100"/>
        <w:sz w:val="19"/>
        <w:szCs w:val="19"/>
        <w:lang w:val="en-US" w:eastAsia="zh-CN" w:bidi="ar-SA"/>
      </w:rPr>
    </w:lvl>
    <w:lvl w:ilvl="1" w:tentative="0">
      <w:start w:val="1"/>
      <w:numFmt w:val="upperLetter"/>
      <w:lvlText w:val="%2."/>
      <w:lvlJc w:val="left"/>
      <w:pPr>
        <w:ind w:left="1035" w:hanging="720"/>
        <w:jc w:val="left"/>
      </w:pPr>
      <w:rPr>
        <w:rFonts w:hint="default" w:ascii="Times New Roman" w:hAnsi="Times New Roman" w:eastAsia="Times New Roman" w:cs="Times New Roman"/>
        <w:spacing w:val="-1"/>
        <w:w w:val="100"/>
        <w:sz w:val="19"/>
        <w:szCs w:val="19"/>
        <w:lang w:val="en-US" w:eastAsia="zh-CN" w:bidi="ar-SA"/>
      </w:rPr>
    </w:lvl>
    <w:lvl w:ilvl="2" w:tentative="0">
      <w:start w:val="0"/>
      <w:numFmt w:val="bullet"/>
      <w:lvlText w:val="•"/>
      <w:lvlJc w:val="left"/>
      <w:pPr>
        <w:ind w:left="1748" w:hanging="720"/>
      </w:pPr>
      <w:rPr>
        <w:rFonts w:hint="default"/>
        <w:lang w:val="en-US" w:eastAsia="zh-CN" w:bidi="ar-SA"/>
      </w:rPr>
    </w:lvl>
    <w:lvl w:ilvl="3" w:tentative="0">
      <w:start w:val="0"/>
      <w:numFmt w:val="bullet"/>
      <w:lvlText w:val="•"/>
      <w:lvlJc w:val="left"/>
      <w:pPr>
        <w:ind w:left="2456" w:hanging="720"/>
      </w:pPr>
      <w:rPr>
        <w:rFonts w:hint="default"/>
        <w:lang w:val="en-US" w:eastAsia="zh-CN" w:bidi="ar-SA"/>
      </w:rPr>
    </w:lvl>
    <w:lvl w:ilvl="4" w:tentative="0">
      <w:start w:val="0"/>
      <w:numFmt w:val="bullet"/>
      <w:lvlText w:val="•"/>
      <w:lvlJc w:val="left"/>
      <w:pPr>
        <w:ind w:left="3165" w:hanging="720"/>
      </w:pPr>
      <w:rPr>
        <w:rFonts w:hint="default"/>
        <w:lang w:val="en-US" w:eastAsia="zh-CN" w:bidi="ar-SA"/>
      </w:rPr>
    </w:lvl>
    <w:lvl w:ilvl="5" w:tentative="0">
      <w:start w:val="0"/>
      <w:numFmt w:val="bullet"/>
      <w:lvlText w:val="•"/>
      <w:lvlJc w:val="left"/>
      <w:pPr>
        <w:ind w:left="3873" w:hanging="720"/>
      </w:pPr>
      <w:rPr>
        <w:rFonts w:hint="default"/>
        <w:lang w:val="en-US" w:eastAsia="zh-CN" w:bidi="ar-SA"/>
      </w:rPr>
    </w:lvl>
    <w:lvl w:ilvl="6" w:tentative="0">
      <w:start w:val="0"/>
      <w:numFmt w:val="bullet"/>
      <w:lvlText w:val="•"/>
      <w:lvlJc w:val="left"/>
      <w:pPr>
        <w:ind w:left="4581" w:hanging="720"/>
      </w:pPr>
      <w:rPr>
        <w:rFonts w:hint="default"/>
        <w:lang w:val="en-US" w:eastAsia="zh-CN" w:bidi="ar-SA"/>
      </w:rPr>
    </w:lvl>
    <w:lvl w:ilvl="7" w:tentative="0">
      <w:start w:val="0"/>
      <w:numFmt w:val="bullet"/>
      <w:lvlText w:val="•"/>
      <w:lvlJc w:val="left"/>
      <w:pPr>
        <w:ind w:left="5290" w:hanging="720"/>
      </w:pPr>
      <w:rPr>
        <w:rFonts w:hint="default"/>
        <w:lang w:val="en-US" w:eastAsia="zh-CN" w:bidi="ar-SA"/>
      </w:rPr>
    </w:lvl>
    <w:lvl w:ilvl="8" w:tentative="0">
      <w:start w:val="0"/>
      <w:numFmt w:val="bullet"/>
      <w:lvlText w:val="•"/>
      <w:lvlJc w:val="left"/>
      <w:pPr>
        <w:ind w:left="5998" w:hanging="720"/>
      </w:pPr>
      <w:rPr>
        <w:rFonts w:hint="default"/>
        <w:lang w:val="en-US" w:eastAsia="zh-CN" w:bidi="ar-SA"/>
      </w:rPr>
    </w:lvl>
  </w:abstractNum>
  <w:abstractNum w:abstractNumId="5">
    <w:nsid w:val="0053208E"/>
    <w:multiLevelType w:val="multilevel"/>
    <w:tmpl w:val="0053208E"/>
    <w:lvl w:ilvl="0" w:tentative="0">
      <w:start w:val="1"/>
      <w:numFmt w:val="decimal"/>
      <w:lvlText w:val="%1."/>
      <w:lvlJc w:val="left"/>
      <w:pPr>
        <w:ind w:left="670" w:hanging="170"/>
        <w:jc w:val="left"/>
      </w:pPr>
      <w:rPr>
        <w:rFonts w:hint="default" w:ascii="Times New Roman" w:hAnsi="Times New Roman" w:eastAsia="Times New Roman" w:cs="Times New Roman"/>
        <w:w w:val="100"/>
        <w:sz w:val="19"/>
        <w:szCs w:val="19"/>
        <w:lang w:val="en-US" w:eastAsia="zh-CN" w:bidi="ar-SA"/>
      </w:rPr>
    </w:lvl>
    <w:lvl w:ilvl="1" w:tentative="0">
      <w:start w:val="0"/>
      <w:numFmt w:val="bullet"/>
      <w:lvlText w:val="•"/>
      <w:lvlJc w:val="left"/>
      <w:pPr>
        <w:ind w:left="1329" w:hanging="170"/>
      </w:pPr>
      <w:rPr>
        <w:rFonts w:hint="default"/>
        <w:lang w:val="en-US" w:eastAsia="zh-CN" w:bidi="ar-SA"/>
      </w:rPr>
    </w:lvl>
    <w:lvl w:ilvl="2" w:tentative="0">
      <w:start w:val="0"/>
      <w:numFmt w:val="bullet"/>
      <w:lvlText w:val="•"/>
      <w:lvlJc w:val="left"/>
      <w:pPr>
        <w:ind w:left="1999" w:hanging="170"/>
      </w:pPr>
      <w:rPr>
        <w:rFonts w:hint="default"/>
        <w:lang w:val="en-US" w:eastAsia="zh-CN" w:bidi="ar-SA"/>
      </w:rPr>
    </w:lvl>
    <w:lvl w:ilvl="3" w:tentative="0">
      <w:start w:val="0"/>
      <w:numFmt w:val="bullet"/>
      <w:lvlText w:val="•"/>
      <w:lvlJc w:val="left"/>
      <w:pPr>
        <w:ind w:left="2668" w:hanging="170"/>
      </w:pPr>
      <w:rPr>
        <w:rFonts w:hint="default"/>
        <w:lang w:val="en-US" w:eastAsia="zh-CN" w:bidi="ar-SA"/>
      </w:rPr>
    </w:lvl>
    <w:lvl w:ilvl="4" w:tentative="0">
      <w:start w:val="0"/>
      <w:numFmt w:val="bullet"/>
      <w:lvlText w:val="•"/>
      <w:lvlJc w:val="left"/>
      <w:pPr>
        <w:ind w:left="3338" w:hanging="170"/>
      </w:pPr>
      <w:rPr>
        <w:rFonts w:hint="default"/>
        <w:lang w:val="en-US" w:eastAsia="zh-CN" w:bidi="ar-SA"/>
      </w:rPr>
    </w:lvl>
    <w:lvl w:ilvl="5" w:tentative="0">
      <w:start w:val="0"/>
      <w:numFmt w:val="bullet"/>
      <w:lvlText w:val="•"/>
      <w:lvlJc w:val="left"/>
      <w:pPr>
        <w:ind w:left="4007" w:hanging="170"/>
      </w:pPr>
      <w:rPr>
        <w:rFonts w:hint="default"/>
        <w:lang w:val="en-US" w:eastAsia="zh-CN" w:bidi="ar-SA"/>
      </w:rPr>
    </w:lvl>
    <w:lvl w:ilvl="6" w:tentative="0">
      <w:start w:val="0"/>
      <w:numFmt w:val="bullet"/>
      <w:lvlText w:val="•"/>
      <w:lvlJc w:val="left"/>
      <w:pPr>
        <w:ind w:left="4677" w:hanging="170"/>
      </w:pPr>
      <w:rPr>
        <w:rFonts w:hint="default"/>
        <w:lang w:val="en-US" w:eastAsia="zh-CN" w:bidi="ar-SA"/>
      </w:rPr>
    </w:lvl>
    <w:lvl w:ilvl="7" w:tentative="0">
      <w:start w:val="0"/>
      <w:numFmt w:val="bullet"/>
      <w:lvlText w:val="•"/>
      <w:lvlJc w:val="left"/>
      <w:pPr>
        <w:ind w:left="5346" w:hanging="170"/>
      </w:pPr>
      <w:rPr>
        <w:rFonts w:hint="default"/>
        <w:lang w:val="en-US" w:eastAsia="zh-CN" w:bidi="ar-SA"/>
      </w:rPr>
    </w:lvl>
    <w:lvl w:ilvl="8" w:tentative="0">
      <w:start w:val="0"/>
      <w:numFmt w:val="bullet"/>
      <w:lvlText w:val="•"/>
      <w:lvlJc w:val="left"/>
      <w:pPr>
        <w:ind w:left="6016" w:hanging="170"/>
      </w:pPr>
      <w:rPr>
        <w:rFonts w:hint="default"/>
        <w:lang w:val="en-US" w:eastAsia="zh-CN" w:bidi="ar-SA"/>
      </w:rPr>
    </w:lvl>
  </w:abstractNum>
  <w:abstractNum w:abstractNumId="6">
    <w:nsid w:val="0248C179"/>
    <w:multiLevelType w:val="multilevel"/>
    <w:tmpl w:val="0248C179"/>
    <w:lvl w:ilvl="0" w:tentative="0">
      <w:start w:val="27"/>
      <w:numFmt w:val="decimal"/>
      <w:lvlText w:val="%1."/>
      <w:lvlJc w:val="left"/>
      <w:pPr>
        <w:ind w:left="395" w:hanging="275"/>
        <w:jc w:val="left"/>
      </w:pPr>
      <w:rPr>
        <w:rFonts w:hint="default" w:ascii="Times New Roman" w:hAnsi="Times New Roman" w:eastAsia="Times New Roman" w:cs="Times New Roman"/>
        <w:w w:val="100"/>
        <w:sz w:val="19"/>
        <w:szCs w:val="19"/>
        <w:lang w:val="en-US" w:eastAsia="zh-CN" w:bidi="ar-SA"/>
      </w:rPr>
    </w:lvl>
    <w:lvl w:ilvl="1" w:tentative="0">
      <w:start w:val="1"/>
      <w:numFmt w:val="upperLetter"/>
      <w:lvlText w:val="%2."/>
      <w:lvlJc w:val="left"/>
      <w:pPr>
        <w:ind w:left="630" w:hanging="235"/>
        <w:jc w:val="left"/>
      </w:pPr>
      <w:rPr>
        <w:rFonts w:hint="default" w:ascii="Times New Roman" w:hAnsi="Times New Roman" w:eastAsia="Times New Roman" w:cs="Times New Roman"/>
        <w:spacing w:val="-1"/>
        <w:w w:val="100"/>
        <w:sz w:val="19"/>
        <w:szCs w:val="19"/>
        <w:lang w:val="en-US" w:eastAsia="zh-CN" w:bidi="ar-SA"/>
      </w:rPr>
    </w:lvl>
    <w:lvl w:ilvl="2" w:tentative="0">
      <w:start w:val="0"/>
      <w:numFmt w:val="bullet"/>
      <w:lvlText w:val="•"/>
      <w:lvlJc w:val="left"/>
      <w:pPr>
        <w:ind w:left="982" w:hanging="235"/>
      </w:pPr>
      <w:rPr>
        <w:rFonts w:hint="default"/>
        <w:lang w:val="en-US" w:eastAsia="zh-CN" w:bidi="ar-SA"/>
      </w:rPr>
    </w:lvl>
    <w:lvl w:ilvl="3" w:tentative="0">
      <w:start w:val="0"/>
      <w:numFmt w:val="bullet"/>
      <w:lvlText w:val="•"/>
      <w:lvlJc w:val="left"/>
      <w:pPr>
        <w:ind w:left="1344" w:hanging="235"/>
      </w:pPr>
      <w:rPr>
        <w:rFonts w:hint="default"/>
        <w:lang w:val="en-US" w:eastAsia="zh-CN" w:bidi="ar-SA"/>
      </w:rPr>
    </w:lvl>
    <w:lvl w:ilvl="4" w:tentative="0">
      <w:start w:val="0"/>
      <w:numFmt w:val="bullet"/>
      <w:lvlText w:val="•"/>
      <w:lvlJc w:val="left"/>
      <w:pPr>
        <w:ind w:left="1706" w:hanging="235"/>
      </w:pPr>
      <w:rPr>
        <w:rFonts w:hint="default"/>
        <w:lang w:val="en-US" w:eastAsia="zh-CN" w:bidi="ar-SA"/>
      </w:rPr>
    </w:lvl>
    <w:lvl w:ilvl="5" w:tentative="0">
      <w:start w:val="0"/>
      <w:numFmt w:val="bullet"/>
      <w:lvlText w:val="•"/>
      <w:lvlJc w:val="left"/>
      <w:pPr>
        <w:ind w:left="2069" w:hanging="235"/>
      </w:pPr>
      <w:rPr>
        <w:rFonts w:hint="default"/>
        <w:lang w:val="en-US" w:eastAsia="zh-CN" w:bidi="ar-SA"/>
      </w:rPr>
    </w:lvl>
    <w:lvl w:ilvl="6" w:tentative="0">
      <w:start w:val="0"/>
      <w:numFmt w:val="bullet"/>
      <w:lvlText w:val="•"/>
      <w:lvlJc w:val="left"/>
      <w:pPr>
        <w:ind w:left="2431" w:hanging="235"/>
      </w:pPr>
      <w:rPr>
        <w:rFonts w:hint="default"/>
        <w:lang w:val="en-US" w:eastAsia="zh-CN" w:bidi="ar-SA"/>
      </w:rPr>
    </w:lvl>
    <w:lvl w:ilvl="7" w:tentative="0">
      <w:start w:val="0"/>
      <w:numFmt w:val="bullet"/>
      <w:lvlText w:val="•"/>
      <w:lvlJc w:val="left"/>
      <w:pPr>
        <w:ind w:left="2793" w:hanging="235"/>
      </w:pPr>
      <w:rPr>
        <w:rFonts w:hint="default"/>
        <w:lang w:val="en-US" w:eastAsia="zh-CN" w:bidi="ar-SA"/>
      </w:rPr>
    </w:lvl>
    <w:lvl w:ilvl="8" w:tentative="0">
      <w:start w:val="0"/>
      <w:numFmt w:val="bullet"/>
      <w:lvlText w:val="•"/>
      <w:lvlJc w:val="left"/>
      <w:pPr>
        <w:ind w:left="3155" w:hanging="235"/>
      </w:pPr>
      <w:rPr>
        <w:rFonts w:hint="default"/>
        <w:lang w:val="en-US" w:eastAsia="zh-CN" w:bidi="ar-SA"/>
      </w:rPr>
    </w:lvl>
  </w:abstractNum>
  <w:abstractNum w:abstractNumId="7">
    <w:nsid w:val="03D62ECE"/>
    <w:multiLevelType w:val="multilevel"/>
    <w:tmpl w:val="03D62ECE"/>
    <w:lvl w:ilvl="0" w:tentative="0">
      <w:start w:val="29"/>
      <w:numFmt w:val="decimal"/>
      <w:lvlText w:val="%1."/>
      <w:lvlJc w:val="left"/>
      <w:pPr>
        <w:ind w:left="455" w:hanging="335"/>
        <w:jc w:val="left"/>
      </w:pPr>
      <w:rPr>
        <w:rFonts w:hint="default" w:ascii="Times New Roman" w:hAnsi="Times New Roman" w:eastAsia="Times New Roman" w:cs="Times New Roman"/>
        <w:w w:val="100"/>
        <w:sz w:val="19"/>
        <w:szCs w:val="19"/>
        <w:lang w:val="en-US" w:eastAsia="zh-CN" w:bidi="ar-SA"/>
      </w:rPr>
    </w:lvl>
    <w:lvl w:ilvl="1" w:tentative="0">
      <w:start w:val="1"/>
      <w:numFmt w:val="upperLetter"/>
      <w:lvlText w:val="%2."/>
      <w:lvlJc w:val="left"/>
      <w:pPr>
        <w:ind w:left="627" w:hanging="232"/>
        <w:jc w:val="right"/>
      </w:pPr>
      <w:rPr>
        <w:rFonts w:hint="default" w:ascii="Times New Roman" w:hAnsi="Times New Roman" w:eastAsia="Times New Roman" w:cs="Times New Roman"/>
        <w:spacing w:val="-1"/>
        <w:w w:val="100"/>
        <w:sz w:val="19"/>
        <w:szCs w:val="19"/>
        <w:lang w:val="en-US" w:eastAsia="zh-CN" w:bidi="ar-SA"/>
      </w:rPr>
    </w:lvl>
    <w:lvl w:ilvl="2" w:tentative="0">
      <w:start w:val="0"/>
      <w:numFmt w:val="bullet"/>
      <w:lvlText w:val="•"/>
      <w:lvlJc w:val="left"/>
      <w:pPr>
        <w:ind w:left="903" w:hanging="232"/>
      </w:pPr>
      <w:rPr>
        <w:rFonts w:hint="default"/>
        <w:lang w:val="en-US" w:eastAsia="zh-CN" w:bidi="ar-SA"/>
      </w:rPr>
    </w:lvl>
    <w:lvl w:ilvl="3" w:tentative="0">
      <w:start w:val="0"/>
      <w:numFmt w:val="bullet"/>
      <w:lvlText w:val="•"/>
      <w:lvlJc w:val="left"/>
      <w:pPr>
        <w:ind w:left="1186" w:hanging="232"/>
      </w:pPr>
      <w:rPr>
        <w:rFonts w:hint="default"/>
        <w:lang w:val="en-US" w:eastAsia="zh-CN" w:bidi="ar-SA"/>
      </w:rPr>
    </w:lvl>
    <w:lvl w:ilvl="4" w:tentative="0">
      <w:start w:val="0"/>
      <w:numFmt w:val="bullet"/>
      <w:lvlText w:val="•"/>
      <w:lvlJc w:val="left"/>
      <w:pPr>
        <w:ind w:left="1470" w:hanging="232"/>
      </w:pPr>
      <w:rPr>
        <w:rFonts w:hint="default"/>
        <w:lang w:val="en-US" w:eastAsia="zh-CN" w:bidi="ar-SA"/>
      </w:rPr>
    </w:lvl>
    <w:lvl w:ilvl="5" w:tentative="0">
      <w:start w:val="0"/>
      <w:numFmt w:val="bullet"/>
      <w:lvlText w:val="•"/>
      <w:lvlJc w:val="left"/>
      <w:pPr>
        <w:ind w:left="1753" w:hanging="232"/>
      </w:pPr>
      <w:rPr>
        <w:rFonts w:hint="default"/>
        <w:lang w:val="en-US" w:eastAsia="zh-CN" w:bidi="ar-SA"/>
      </w:rPr>
    </w:lvl>
    <w:lvl w:ilvl="6" w:tentative="0">
      <w:start w:val="0"/>
      <w:numFmt w:val="bullet"/>
      <w:lvlText w:val="•"/>
      <w:lvlJc w:val="left"/>
      <w:pPr>
        <w:ind w:left="2036" w:hanging="232"/>
      </w:pPr>
      <w:rPr>
        <w:rFonts w:hint="default"/>
        <w:lang w:val="en-US" w:eastAsia="zh-CN" w:bidi="ar-SA"/>
      </w:rPr>
    </w:lvl>
    <w:lvl w:ilvl="7" w:tentative="0">
      <w:start w:val="0"/>
      <w:numFmt w:val="bullet"/>
      <w:lvlText w:val="•"/>
      <w:lvlJc w:val="left"/>
      <w:pPr>
        <w:ind w:left="2320" w:hanging="232"/>
      </w:pPr>
      <w:rPr>
        <w:rFonts w:hint="default"/>
        <w:lang w:val="en-US" w:eastAsia="zh-CN" w:bidi="ar-SA"/>
      </w:rPr>
    </w:lvl>
    <w:lvl w:ilvl="8" w:tentative="0">
      <w:start w:val="0"/>
      <w:numFmt w:val="bullet"/>
      <w:lvlText w:val="•"/>
      <w:lvlJc w:val="left"/>
      <w:pPr>
        <w:ind w:left="2603" w:hanging="232"/>
      </w:pPr>
      <w:rPr>
        <w:rFonts w:hint="default"/>
        <w:lang w:val="en-US" w:eastAsia="zh-CN" w:bidi="ar-SA"/>
      </w:rPr>
    </w:lvl>
  </w:abstractNum>
  <w:abstractNum w:abstractNumId="8">
    <w:nsid w:val="25B654F3"/>
    <w:multiLevelType w:val="multilevel"/>
    <w:tmpl w:val="25B654F3"/>
    <w:lvl w:ilvl="0" w:tentative="0">
      <w:start w:val="26"/>
      <w:numFmt w:val="decimal"/>
      <w:lvlText w:val="%1."/>
      <w:lvlJc w:val="left"/>
      <w:pPr>
        <w:ind w:left="395" w:hanging="275"/>
        <w:jc w:val="left"/>
      </w:pPr>
      <w:rPr>
        <w:rFonts w:hint="default" w:ascii="Times New Roman" w:hAnsi="Times New Roman" w:eastAsia="Times New Roman" w:cs="Times New Roman"/>
        <w:w w:val="100"/>
        <w:sz w:val="19"/>
        <w:szCs w:val="19"/>
        <w:lang w:val="en-US" w:eastAsia="zh-CN" w:bidi="ar-SA"/>
      </w:rPr>
    </w:lvl>
    <w:lvl w:ilvl="1" w:tentative="0">
      <w:start w:val="0"/>
      <w:numFmt w:val="bullet"/>
      <w:lvlText w:val="•"/>
      <w:lvlJc w:val="left"/>
      <w:pPr>
        <w:ind w:left="620" w:hanging="275"/>
      </w:pPr>
      <w:rPr>
        <w:rFonts w:hint="default"/>
        <w:lang w:val="en-US" w:eastAsia="zh-CN" w:bidi="ar-SA"/>
      </w:rPr>
    </w:lvl>
    <w:lvl w:ilvl="2" w:tentative="0">
      <w:start w:val="0"/>
      <w:numFmt w:val="bullet"/>
      <w:lvlText w:val="•"/>
      <w:lvlJc w:val="left"/>
      <w:pPr>
        <w:ind w:left="1239" w:hanging="275"/>
      </w:pPr>
      <w:rPr>
        <w:rFonts w:hint="default"/>
        <w:lang w:val="en-US" w:eastAsia="zh-CN" w:bidi="ar-SA"/>
      </w:rPr>
    </w:lvl>
    <w:lvl w:ilvl="3" w:tentative="0">
      <w:start w:val="0"/>
      <w:numFmt w:val="bullet"/>
      <w:lvlText w:val="•"/>
      <w:lvlJc w:val="left"/>
      <w:pPr>
        <w:ind w:left="1859" w:hanging="275"/>
      </w:pPr>
      <w:rPr>
        <w:rFonts w:hint="default"/>
        <w:lang w:val="en-US" w:eastAsia="zh-CN" w:bidi="ar-SA"/>
      </w:rPr>
    </w:lvl>
    <w:lvl w:ilvl="4" w:tentative="0">
      <w:start w:val="0"/>
      <w:numFmt w:val="bullet"/>
      <w:lvlText w:val="•"/>
      <w:lvlJc w:val="left"/>
      <w:pPr>
        <w:ind w:left="2478" w:hanging="275"/>
      </w:pPr>
      <w:rPr>
        <w:rFonts w:hint="default"/>
        <w:lang w:val="en-US" w:eastAsia="zh-CN" w:bidi="ar-SA"/>
      </w:rPr>
    </w:lvl>
    <w:lvl w:ilvl="5" w:tentative="0">
      <w:start w:val="0"/>
      <w:numFmt w:val="bullet"/>
      <w:lvlText w:val="•"/>
      <w:lvlJc w:val="left"/>
      <w:pPr>
        <w:ind w:left="3098" w:hanging="275"/>
      </w:pPr>
      <w:rPr>
        <w:rFonts w:hint="default"/>
        <w:lang w:val="en-US" w:eastAsia="zh-CN" w:bidi="ar-SA"/>
      </w:rPr>
    </w:lvl>
    <w:lvl w:ilvl="6" w:tentative="0">
      <w:start w:val="0"/>
      <w:numFmt w:val="bullet"/>
      <w:lvlText w:val="•"/>
      <w:lvlJc w:val="left"/>
      <w:pPr>
        <w:ind w:left="3717" w:hanging="275"/>
      </w:pPr>
      <w:rPr>
        <w:rFonts w:hint="default"/>
        <w:lang w:val="en-US" w:eastAsia="zh-CN" w:bidi="ar-SA"/>
      </w:rPr>
    </w:lvl>
    <w:lvl w:ilvl="7" w:tentative="0">
      <w:start w:val="0"/>
      <w:numFmt w:val="bullet"/>
      <w:lvlText w:val="•"/>
      <w:lvlJc w:val="left"/>
      <w:pPr>
        <w:ind w:left="4337" w:hanging="275"/>
      </w:pPr>
      <w:rPr>
        <w:rFonts w:hint="default"/>
        <w:lang w:val="en-US" w:eastAsia="zh-CN" w:bidi="ar-SA"/>
      </w:rPr>
    </w:lvl>
    <w:lvl w:ilvl="8" w:tentative="0">
      <w:start w:val="0"/>
      <w:numFmt w:val="bullet"/>
      <w:lvlText w:val="•"/>
      <w:lvlJc w:val="left"/>
      <w:pPr>
        <w:ind w:left="4956" w:hanging="275"/>
      </w:pPr>
      <w:rPr>
        <w:rFonts w:hint="default"/>
        <w:lang w:val="en-US" w:eastAsia="zh-CN" w:bidi="ar-SA"/>
      </w:rPr>
    </w:lvl>
  </w:abstractNum>
  <w:abstractNum w:abstractNumId="9">
    <w:nsid w:val="2A8F537B"/>
    <w:multiLevelType w:val="multilevel"/>
    <w:tmpl w:val="2A8F537B"/>
    <w:lvl w:ilvl="0" w:tentative="0">
      <w:start w:val="1"/>
      <w:numFmt w:val="upperLetter"/>
      <w:lvlText w:val="%1."/>
      <w:lvlJc w:val="left"/>
      <w:pPr>
        <w:ind w:left="355" w:hanging="230"/>
        <w:jc w:val="left"/>
      </w:pPr>
      <w:rPr>
        <w:rFonts w:hint="default" w:ascii="Times New Roman" w:hAnsi="Times New Roman" w:eastAsia="Times New Roman" w:cs="Times New Roman"/>
        <w:spacing w:val="-1"/>
        <w:w w:val="100"/>
        <w:sz w:val="19"/>
        <w:szCs w:val="19"/>
        <w:lang w:val="en-US" w:eastAsia="zh-CN" w:bidi="ar-SA"/>
      </w:rPr>
    </w:lvl>
    <w:lvl w:ilvl="1" w:tentative="0">
      <w:start w:val="0"/>
      <w:numFmt w:val="bullet"/>
      <w:lvlText w:val="•"/>
      <w:lvlJc w:val="left"/>
      <w:pPr>
        <w:ind w:left="1061" w:hanging="230"/>
      </w:pPr>
      <w:rPr>
        <w:rFonts w:hint="default"/>
        <w:lang w:val="en-US" w:eastAsia="zh-CN" w:bidi="ar-SA"/>
      </w:rPr>
    </w:lvl>
    <w:lvl w:ilvl="2" w:tentative="0">
      <w:start w:val="0"/>
      <w:numFmt w:val="bullet"/>
      <w:lvlText w:val="•"/>
      <w:lvlJc w:val="left"/>
      <w:pPr>
        <w:ind w:left="1762" w:hanging="230"/>
      </w:pPr>
      <w:rPr>
        <w:rFonts w:hint="default"/>
        <w:lang w:val="en-US" w:eastAsia="zh-CN" w:bidi="ar-SA"/>
      </w:rPr>
    </w:lvl>
    <w:lvl w:ilvl="3" w:tentative="0">
      <w:start w:val="0"/>
      <w:numFmt w:val="bullet"/>
      <w:lvlText w:val="•"/>
      <w:lvlJc w:val="left"/>
      <w:pPr>
        <w:ind w:left="2463" w:hanging="230"/>
      </w:pPr>
      <w:rPr>
        <w:rFonts w:hint="default"/>
        <w:lang w:val="en-US" w:eastAsia="zh-CN" w:bidi="ar-SA"/>
      </w:rPr>
    </w:lvl>
    <w:lvl w:ilvl="4" w:tentative="0">
      <w:start w:val="0"/>
      <w:numFmt w:val="bullet"/>
      <w:lvlText w:val="•"/>
      <w:lvlJc w:val="left"/>
      <w:pPr>
        <w:ind w:left="3164" w:hanging="230"/>
      </w:pPr>
      <w:rPr>
        <w:rFonts w:hint="default"/>
        <w:lang w:val="en-US" w:eastAsia="zh-CN" w:bidi="ar-SA"/>
      </w:rPr>
    </w:lvl>
    <w:lvl w:ilvl="5" w:tentative="0">
      <w:start w:val="0"/>
      <w:numFmt w:val="bullet"/>
      <w:lvlText w:val="•"/>
      <w:lvlJc w:val="left"/>
      <w:pPr>
        <w:ind w:left="3865" w:hanging="230"/>
      </w:pPr>
      <w:rPr>
        <w:rFonts w:hint="default"/>
        <w:lang w:val="en-US" w:eastAsia="zh-CN" w:bidi="ar-SA"/>
      </w:rPr>
    </w:lvl>
    <w:lvl w:ilvl="6" w:tentative="0">
      <w:start w:val="0"/>
      <w:numFmt w:val="bullet"/>
      <w:lvlText w:val="•"/>
      <w:lvlJc w:val="left"/>
      <w:pPr>
        <w:ind w:left="4566" w:hanging="230"/>
      </w:pPr>
      <w:rPr>
        <w:rFonts w:hint="default"/>
        <w:lang w:val="en-US" w:eastAsia="zh-CN" w:bidi="ar-SA"/>
      </w:rPr>
    </w:lvl>
    <w:lvl w:ilvl="7" w:tentative="0">
      <w:start w:val="0"/>
      <w:numFmt w:val="bullet"/>
      <w:lvlText w:val="•"/>
      <w:lvlJc w:val="left"/>
      <w:pPr>
        <w:ind w:left="5267" w:hanging="230"/>
      </w:pPr>
      <w:rPr>
        <w:rFonts w:hint="default"/>
        <w:lang w:val="en-US" w:eastAsia="zh-CN" w:bidi="ar-SA"/>
      </w:rPr>
    </w:lvl>
    <w:lvl w:ilvl="8" w:tentative="0">
      <w:start w:val="0"/>
      <w:numFmt w:val="bullet"/>
      <w:lvlText w:val="•"/>
      <w:lvlJc w:val="left"/>
      <w:pPr>
        <w:ind w:left="5968" w:hanging="230"/>
      </w:pPr>
      <w:rPr>
        <w:rFonts w:hint="default"/>
        <w:lang w:val="en-US" w:eastAsia="zh-CN" w:bidi="ar-SA"/>
      </w:rPr>
    </w:lvl>
  </w:abstractNum>
  <w:abstractNum w:abstractNumId="10">
    <w:nsid w:val="4D4DC07F"/>
    <w:multiLevelType w:val="multilevel"/>
    <w:tmpl w:val="4D4DC07F"/>
    <w:lvl w:ilvl="0" w:tentative="0">
      <w:start w:val="1"/>
      <w:numFmt w:val="decimal"/>
      <w:lvlText w:val="%1."/>
      <w:lvlJc w:val="left"/>
      <w:pPr>
        <w:ind w:left="670" w:hanging="170"/>
        <w:jc w:val="left"/>
      </w:pPr>
      <w:rPr>
        <w:rFonts w:hint="default" w:ascii="Times New Roman" w:hAnsi="Times New Roman" w:eastAsia="Times New Roman" w:cs="Times New Roman"/>
        <w:w w:val="100"/>
        <w:sz w:val="19"/>
        <w:szCs w:val="19"/>
        <w:lang w:val="en-US" w:eastAsia="zh-CN" w:bidi="ar-SA"/>
      </w:rPr>
    </w:lvl>
    <w:lvl w:ilvl="1" w:tentative="0">
      <w:start w:val="0"/>
      <w:numFmt w:val="bullet"/>
      <w:lvlText w:val="•"/>
      <w:lvlJc w:val="left"/>
      <w:pPr>
        <w:ind w:left="1353" w:hanging="170"/>
      </w:pPr>
      <w:rPr>
        <w:rFonts w:hint="default"/>
        <w:lang w:val="en-US" w:eastAsia="zh-CN" w:bidi="ar-SA"/>
      </w:rPr>
    </w:lvl>
    <w:lvl w:ilvl="2" w:tentative="0">
      <w:start w:val="0"/>
      <w:numFmt w:val="bullet"/>
      <w:lvlText w:val="•"/>
      <w:lvlJc w:val="left"/>
      <w:pPr>
        <w:ind w:left="2026" w:hanging="170"/>
      </w:pPr>
      <w:rPr>
        <w:rFonts w:hint="default"/>
        <w:lang w:val="en-US" w:eastAsia="zh-CN" w:bidi="ar-SA"/>
      </w:rPr>
    </w:lvl>
    <w:lvl w:ilvl="3" w:tentative="0">
      <w:start w:val="0"/>
      <w:numFmt w:val="bullet"/>
      <w:lvlText w:val="•"/>
      <w:lvlJc w:val="left"/>
      <w:pPr>
        <w:ind w:left="2699" w:hanging="170"/>
      </w:pPr>
      <w:rPr>
        <w:rFonts w:hint="default"/>
        <w:lang w:val="en-US" w:eastAsia="zh-CN" w:bidi="ar-SA"/>
      </w:rPr>
    </w:lvl>
    <w:lvl w:ilvl="4" w:tentative="0">
      <w:start w:val="0"/>
      <w:numFmt w:val="bullet"/>
      <w:lvlText w:val="•"/>
      <w:lvlJc w:val="left"/>
      <w:pPr>
        <w:ind w:left="3372" w:hanging="170"/>
      </w:pPr>
      <w:rPr>
        <w:rFonts w:hint="default"/>
        <w:lang w:val="en-US" w:eastAsia="zh-CN" w:bidi="ar-SA"/>
      </w:rPr>
    </w:lvl>
    <w:lvl w:ilvl="5" w:tentative="0">
      <w:start w:val="0"/>
      <w:numFmt w:val="bullet"/>
      <w:lvlText w:val="•"/>
      <w:lvlJc w:val="left"/>
      <w:pPr>
        <w:ind w:left="4045" w:hanging="170"/>
      </w:pPr>
      <w:rPr>
        <w:rFonts w:hint="default"/>
        <w:lang w:val="en-US" w:eastAsia="zh-CN" w:bidi="ar-SA"/>
      </w:rPr>
    </w:lvl>
    <w:lvl w:ilvl="6" w:tentative="0">
      <w:start w:val="0"/>
      <w:numFmt w:val="bullet"/>
      <w:lvlText w:val="•"/>
      <w:lvlJc w:val="left"/>
      <w:pPr>
        <w:ind w:left="4718" w:hanging="170"/>
      </w:pPr>
      <w:rPr>
        <w:rFonts w:hint="default"/>
        <w:lang w:val="en-US" w:eastAsia="zh-CN" w:bidi="ar-SA"/>
      </w:rPr>
    </w:lvl>
    <w:lvl w:ilvl="7" w:tentative="0">
      <w:start w:val="0"/>
      <w:numFmt w:val="bullet"/>
      <w:lvlText w:val="•"/>
      <w:lvlJc w:val="left"/>
      <w:pPr>
        <w:ind w:left="5391" w:hanging="170"/>
      </w:pPr>
      <w:rPr>
        <w:rFonts w:hint="default"/>
        <w:lang w:val="en-US" w:eastAsia="zh-CN" w:bidi="ar-SA"/>
      </w:rPr>
    </w:lvl>
    <w:lvl w:ilvl="8" w:tentative="0">
      <w:start w:val="0"/>
      <w:numFmt w:val="bullet"/>
      <w:lvlText w:val="•"/>
      <w:lvlJc w:val="left"/>
      <w:pPr>
        <w:ind w:left="6064" w:hanging="170"/>
      </w:pPr>
      <w:rPr>
        <w:rFonts w:hint="default"/>
        <w:lang w:val="en-US" w:eastAsia="zh-CN" w:bidi="ar-SA"/>
      </w:rPr>
    </w:lvl>
  </w:abstractNum>
  <w:abstractNum w:abstractNumId="11">
    <w:nsid w:val="59ADCABA"/>
    <w:multiLevelType w:val="multilevel"/>
    <w:tmpl w:val="59ADCABA"/>
    <w:lvl w:ilvl="0" w:tentative="0">
      <w:start w:val="1"/>
      <w:numFmt w:val="decimal"/>
      <w:lvlText w:val="%1."/>
      <w:lvlJc w:val="left"/>
      <w:pPr>
        <w:ind w:left="305" w:hanging="175"/>
        <w:jc w:val="left"/>
      </w:pPr>
      <w:rPr>
        <w:rFonts w:hint="default" w:ascii="Times New Roman" w:hAnsi="Times New Roman" w:eastAsia="Times New Roman" w:cs="Times New Roman"/>
        <w:w w:val="100"/>
        <w:sz w:val="19"/>
        <w:szCs w:val="19"/>
        <w:lang w:val="en-US" w:eastAsia="zh-CN" w:bidi="ar-SA"/>
      </w:rPr>
    </w:lvl>
    <w:lvl w:ilvl="1" w:tentative="0">
      <w:start w:val="1"/>
      <w:numFmt w:val="upperLetter"/>
      <w:lvlText w:val="%2."/>
      <w:lvlJc w:val="left"/>
      <w:pPr>
        <w:ind w:left="535" w:hanging="230"/>
        <w:jc w:val="left"/>
      </w:pPr>
      <w:rPr>
        <w:rFonts w:hint="default" w:ascii="Times New Roman" w:hAnsi="Times New Roman" w:eastAsia="Times New Roman" w:cs="Times New Roman"/>
        <w:spacing w:val="-1"/>
        <w:w w:val="100"/>
        <w:sz w:val="19"/>
        <w:szCs w:val="19"/>
        <w:lang w:val="en-US" w:eastAsia="zh-CN" w:bidi="ar-SA"/>
      </w:rPr>
    </w:lvl>
    <w:lvl w:ilvl="2" w:tentative="0">
      <w:start w:val="0"/>
      <w:numFmt w:val="bullet"/>
      <w:lvlText w:val="•"/>
      <w:lvlJc w:val="left"/>
      <w:pPr>
        <w:ind w:left="1020" w:hanging="230"/>
      </w:pPr>
      <w:rPr>
        <w:rFonts w:hint="default"/>
        <w:lang w:val="en-US" w:eastAsia="zh-CN" w:bidi="ar-SA"/>
      </w:rPr>
    </w:lvl>
    <w:lvl w:ilvl="3" w:tentative="0">
      <w:start w:val="0"/>
      <w:numFmt w:val="bullet"/>
      <w:lvlText w:val="•"/>
      <w:lvlJc w:val="left"/>
      <w:pPr>
        <w:ind w:left="1040" w:hanging="230"/>
      </w:pPr>
      <w:rPr>
        <w:rFonts w:hint="default"/>
        <w:lang w:val="en-US" w:eastAsia="zh-CN" w:bidi="ar-SA"/>
      </w:rPr>
    </w:lvl>
    <w:lvl w:ilvl="4" w:tentative="0">
      <w:start w:val="0"/>
      <w:numFmt w:val="bullet"/>
      <w:lvlText w:val="•"/>
      <w:lvlJc w:val="left"/>
      <w:pPr>
        <w:ind w:left="715" w:hanging="230"/>
      </w:pPr>
      <w:rPr>
        <w:rFonts w:hint="default"/>
        <w:lang w:val="en-US" w:eastAsia="zh-CN" w:bidi="ar-SA"/>
      </w:rPr>
    </w:lvl>
    <w:lvl w:ilvl="5" w:tentative="0">
      <w:start w:val="0"/>
      <w:numFmt w:val="bullet"/>
      <w:lvlText w:val="•"/>
      <w:lvlJc w:val="left"/>
      <w:pPr>
        <w:ind w:left="390" w:hanging="230"/>
      </w:pPr>
      <w:rPr>
        <w:rFonts w:hint="default"/>
        <w:lang w:val="en-US" w:eastAsia="zh-CN" w:bidi="ar-SA"/>
      </w:rPr>
    </w:lvl>
    <w:lvl w:ilvl="6" w:tentative="0">
      <w:start w:val="0"/>
      <w:numFmt w:val="bullet"/>
      <w:lvlText w:val="•"/>
      <w:lvlJc w:val="left"/>
      <w:pPr>
        <w:ind w:left="65" w:hanging="230"/>
      </w:pPr>
      <w:rPr>
        <w:rFonts w:hint="default"/>
        <w:lang w:val="en-US" w:eastAsia="zh-CN" w:bidi="ar-SA"/>
      </w:rPr>
    </w:lvl>
    <w:lvl w:ilvl="7" w:tentative="0">
      <w:start w:val="0"/>
      <w:numFmt w:val="bullet"/>
      <w:lvlText w:val="•"/>
      <w:lvlJc w:val="left"/>
      <w:pPr>
        <w:ind w:left="-260" w:hanging="230"/>
      </w:pPr>
      <w:rPr>
        <w:rFonts w:hint="default"/>
        <w:lang w:val="en-US" w:eastAsia="zh-CN" w:bidi="ar-SA"/>
      </w:rPr>
    </w:lvl>
    <w:lvl w:ilvl="8" w:tentative="0">
      <w:start w:val="0"/>
      <w:numFmt w:val="bullet"/>
      <w:lvlText w:val="•"/>
      <w:lvlJc w:val="left"/>
      <w:pPr>
        <w:ind w:left="-585" w:hanging="230"/>
      </w:pPr>
      <w:rPr>
        <w:rFonts w:hint="default"/>
        <w:lang w:val="en-US" w:eastAsia="zh-CN" w:bidi="ar-SA"/>
      </w:rPr>
    </w:lvl>
  </w:abstractNum>
  <w:abstractNum w:abstractNumId="12">
    <w:nsid w:val="5A241D34"/>
    <w:multiLevelType w:val="multilevel"/>
    <w:tmpl w:val="5A241D34"/>
    <w:lvl w:ilvl="0" w:tentative="0">
      <w:start w:val="1"/>
      <w:numFmt w:val="decimal"/>
      <w:lvlText w:val="%1."/>
      <w:lvlJc w:val="left"/>
      <w:pPr>
        <w:ind w:left="675" w:hanging="180"/>
        <w:jc w:val="left"/>
      </w:pPr>
      <w:rPr>
        <w:rFonts w:hint="default" w:ascii="Times New Roman" w:hAnsi="Times New Roman" w:eastAsia="Times New Roman" w:cs="Times New Roman"/>
        <w:w w:val="100"/>
        <w:sz w:val="19"/>
        <w:szCs w:val="19"/>
        <w:lang w:val="en-US" w:eastAsia="zh-CN" w:bidi="ar-SA"/>
      </w:rPr>
    </w:lvl>
    <w:lvl w:ilvl="1" w:tentative="0">
      <w:start w:val="0"/>
      <w:numFmt w:val="bullet"/>
      <w:lvlText w:val="•"/>
      <w:lvlJc w:val="left"/>
      <w:pPr>
        <w:ind w:left="1349" w:hanging="180"/>
      </w:pPr>
      <w:rPr>
        <w:rFonts w:hint="default"/>
        <w:lang w:val="en-US" w:eastAsia="zh-CN" w:bidi="ar-SA"/>
      </w:rPr>
    </w:lvl>
    <w:lvl w:ilvl="2" w:tentative="0">
      <w:start w:val="0"/>
      <w:numFmt w:val="bullet"/>
      <w:lvlText w:val="•"/>
      <w:lvlJc w:val="left"/>
      <w:pPr>
        <w:ind w:left="2019" w:hanging="180"/>
      </w:pPr>
      <w:rPr>
        <w:rFonts w:hint="default"/>
        <w:lang w:val="en-US" w:eastAsia="zh-CN" w:bidi="ar-SA"/>
      </w:rPr>
    </w:lvl>
    <w:lvl w:ilvl="3" w:tentative="0">
      <w:start w:val="0"/>
      <w:numFmt w:val="bullet"/>
      <w:lvlText w:val="•"/>
      <w:lvlJc w:val="left"/>
      <w:pPr>
        <w:ind w:left="2688" w:hanging="180"/>
      </w:pPr>
      <w:rPr>
        <w:rFonts w:hint="default"/>
        <w:lang w:val="en-US" w:eastAsia="zh-CN" w:bidi="ar-SA"/>
      </w:rPr>
    </w:lvl>
    <w:lvl w:ilvl="4" w:tentative="0">
      <w:start w:val="0"/>
      <w:numFmt w:val="bullet"/>
      <w:lvlText w:val="•"/>
      <w:lvlJc w:val="left"/>
      <w:pPr>
        <w:ind w:left="3358" w:hanging="180"/>
      </w:pPr>
      <w:rPr>
        <w:rFonts w:hint="default"/>
        <w:lang w:val="en-US" w:eastAsia="zh-CN" w:bidi="ar-SA"/>
      </w:rPr>
    </w:lvl>
    <w:lvl w:ilvl="5" w:tentative="0">
      <w:start w:val="0"/>
      <w:numFmt w:val="bullet"/>
      <w:lvlText w:val="•"/>
      <w:lvlJc w:val="left"/>
      <w:pPr>
        <w:ind w:left="4027" w:hanging="180"/>
      </w:pPr>
      <w:rPr>
        <w:rFonts w:hint="default"/>
        <w:lang w:val="en-US" w:eastAsia="zh-CN" w:bidi="ar-SA"/>
      </w:rPr>
    </w:lvl>
    <w:lvl w:ilvl="6" w:tentative="0">
      <w:start w:val="0"/>
      <w:numFmt w:val="bullet"/>
      <w:lvlText w:val="•"/>
      <w:lvlJc w:val="left"/>
      <w:pPr>
        <w:ind w:left="4697" w:hanging="180"/>
      </w:pPr>
      <w:rPr>
        <w:rFonts w:hint="default"/>
        <w:lang w:val="en-US" w:eastAsia="zh-CN" w:bidi="ar-SA"/>
      </w:rPr>
    </w:lvl>
    <w:lvl w:ilvl="7" w:tentative="0">
      <w:start w:val="0"/>
      <w:numFmt w:val="bullet"/>
      <w:lvlText w:val="•"/>
      <w:lvlJc w:val="left"/>
      <w:pPr>
        <w:ind w:left="5366" w:hanging="180"/>
      </w:pPr>
      <w:rPr>
        <w:rFonts w:hint="default"/>
        <w:lang w:val="en-US" w:eastAsia="zh-CN" w:bidi="ar-SA"/>
      </w:rPr>
    </w:lvl>
    <w:lvl w:ilvl="8" w:tentative="0">
      <w:start w:val="0"/>
      <w:numFmt w:val="bullet"/>
      <w:lvlText w:val="•"/>
      <w:lvlJc w:val="left"/>
      <w:pPr>
        <w:ind w:left="6036" w:hanging="180"/>
      </w:pPr>
      <w:rPr>
        <w:rFonts w:hint="default"/>
        <w:lang w:val="en-US" w:eastAsia="zh-CN" w:bidi="ar-SA"/>
      </w:rPr>
    </w:lvl>
  </w:abstractNum>
  <w:abstractNum w:abstractNumId="13">
    <w:nsid w:val="72183CF9"/>
    <w:multiLevelType w:val="multilevel"/>
    <w:tmpl w:val="72183CF9"/>
    <w:lvl w:ilvl="0" w:tentative="0">
      <w:start w:val="30"/>
      <w:numFmt w:val="decimal"/>
      <w:lvlText w:val="%1."/>
      <w:lvlJc w:val="left"/>
      <w:pPr>
        <w:ind w:left="395" w:hanging="275"/>
        <w:jc w:val="left"/>
      </w:pPr>
      <w:rPr>
        <w:rFonts w:hint="default" w:ascii="Times New Roman" w:hAnsi="Times New Roman" w:eastAsia="Times New Roman" w:cs="Times New Roman"/>
        <w:w w:val="100"/>
        <w:sz w:val="19"/>
        <w:szCs w:val="19"/>
        <w:lang w:val="en-US" w:eastAsia="zh-CN" w:bidi="ar-SA"/>
      </w:rPr>
    </w:lvl>
    <w:lvl w:ilvl="1" w:tentative="0">
      <w:start w:val="0"/>
      <w:numFmt w:val="bullet"/>
      <w:lvlText w:val="•"/>
      <w:lvlJc w:val="left"/>
      <w:pPr>
        <w:ind w:left="620" w:hanging="275"/>
      </w:pPr>
      <w:rPr>
        <w:rFonts w:hint="default"/>
        <w:lang w:val="en-US" w:eastAsia="zh-CN" w:bidi="ar-SA"/>
      </w:rPr>
    </w:lvl>
    <w:lvl w:ilvl="2" w:tentative="0">
      <w:start w:val="0"/>
      <w:numFmt w:val="bullet"/>
      <w:lvlText w:val="•"/>
      <w:lvlJc w:val="left"/>
      <w:pPr>
        <w:ind w:left="1373" w:hanging="275"/>
      </w:pPr>
      <w:rPr>
        <w:rFonts w:hint="default"/>
        <w:lang w:val="en-US" w:eastAsia="zh-CN" w:bidi="ar-SA"/>
      </w:rPr>
    </w:lvl>
    <w:lvl w:ilvl="3" w:tentative="0">
      <w:start w:val="0"/>
      <w:numFmt w:val="bullet"/>
      <w:lvlText w:val="•"/>
      <w:lvlJc w:val="left"/>
      <w:pPr>
        <w:ind w:left="2127" w:hanging="275"/>
      </w:pPr>
      <w:rPr>
        <w:rFonts w:hint="default"/>
        <w:lang w:val="en-US" w:eastAsia="zh-CN" w:bidi="ar-SA"/>
      </w:rPr>
    </w:lvl>
    <w:lvl w:ilvl="4" w:tentative="0">
      <w:start w:val="0"/>
      <w:numFmt w:val="bullet"/>
      <w:lvlText w:val="•"/>
      <w:lvlJc w:val="left"/>
      <w:pPr>
        <w:ind w:left="2881" w:hanging="275"/>
      </w:pPr>
      <w:rPr>
        <w:rFonts w:hint="default"/>
        <w:lang w:val="en-US" w:eastAsia="zh-CN" w:bidi="ar-SA"/>
      </w:rPr>
    </w:lvl>
    <w:lvl w:ilvl="5" w:tentative="0">
      <w:start w:val="0"/>
      <w:numFmt w:val="bullet"/>
      <w:lvlText w:val="•"/>
      <w:lvlJc w:val="left"/>
      <w:pPr>
        <w:ind w:left="3635" w:hanging="275"/>
      </w:pPr>
      <w:rPr>
        <w:rFonts w:hint="default"/>
        <w:lang w:val="en-US" w:eastAsia="zh-CN" w:bidi="ar-SA"/>
      </w:rPr>
    </w:lvl>
    <w:lvl w:ilvl="6" w:tentative="0">
      <w:start w:val="0"/>
      <w:numFmt w:val="bullet"/>
      <w:lvlText w:val="•"/>
      <w:lvlJc w:val="left"/>
      <w:pPr>
        <w:ind w:left="4389" w:hanging="275"/>
      </w:pPr>
      <w:rPr>
        <w:rFonts w:hint="default"/>
        <w:lang w:val="en-US" w:eastAsia="zh-CN" w:bidi="ar-SA"/>
      </w:rPr>
    </w:lvl>
    <w:lvl w:ilvl="7" w:tentative="0">
      <w:start w:val="0"/>
      <w:numFmt w:val="bullet"/>
      <w:lvlText w:val="•"/>
      <w:lvlJc w:val="left"/>
      <w:pPr>
        <w:ind w:left="5143" w:hanging="275"/>
      </w:pPr>
      <w:rPr>
        <w:rFonts w:hint="default"/>
        <w:lang w:val="en-US" w:eastAsia="zh-CN" w:bidi="ar-SA"/>
      </w:rPr>
    </w:lvl>
    <w:lvl w:ilvl="8" w:tentative="0">
      <w:start w:val="0"/>
      <w:numFmt w:val="bullet"/>
      <w:lvlText w:val="•"/>
      <w:lvlJc w:val="left"/>
      <w:pPr>
        <w:ind w:left="5897" w:hanging="275"/>
      </w:pPr>
      <w:rPr>
        <w:rFonts w:hint="default"/>
        <w:lang w:val="en-US" w:eastAsia="zh-CN" w:bidi="ar-SA"/>
      </w:rPr>
    </w:lvl>
  </w:abstractNum>
  <w:num w:numId="1">
    <w:abstractNumId w:val="5"/>
  </w:num>
  <w:num w:numId="2">
    <w:abstractNumId w:val="4"/>
  </w:num>
  <w:num w:numId="3">
    <w:abstractNumId w:val="11"/>
  </w:num>
  <w:num w:numId="4">
    <w:abstractNumId w:val="2"/>
  </w:num>
  <w:num w:numId="5">
    <w:abstractNumId w:val="1"/>
  </w:num>
  <w:num w:numId="6">
    <w:abstractNumId w:val="7"/>
  </w:num>
  <w:num w:numId="7">
    <w:abstractNumId w:val="8"/>
  </w:num>
  <w:num w:numId="8">
    <w:abstractNumId w:val="13"/>
  </w:num>
  <w:num w:numId="9">
    <w:abstractNumId w:val="6"/>
  </w:num>
  <w:num w:numId="10">
    <w:abstractNumId w:val="0"/>
  </w:num>
  <w:num w:numId="11">
    <w:abstractNumId w:val="9"/>
  </w:num>
  <w:num w:numId="12">
    <w:abstractNumId w:val="12"/>
  </w:num>
  <w:num w:numId="13">
    <w:abstractNumId w:val="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evenAndOddHeaders w:val="1"/>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3D8A5BC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zh-CN" w:bidi="ar-SA"/>
    </w:rPr>
  </w:style>
  <w:style w:type="character" w:default="1" w:styleId="4">
    <w:name w:val="Default Paragraph Font"/>
    <w:semiHidden/>
    <w:unhideWhenUsed/>
    <w:qFormat/>
    <w:uiPriority w:val="1"/>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rPr>
      <w:rFonts w:ascii="Times New Roman" w:hAnsi="Times New Roman" w:eastAsia="Times New Roman" w:cs="Times New Roman"/>
      <w:sz w:val="19"/>
      <w:szCs w:val="19"/>
      <w:lang w:val="en-US" w:eastAsia="zh-CN" w:bidi="ar-SA"/>
    </w:rPr>
  </w:style>
  <w:style w:type="table" w:customStyle="1" w:styleId="5">
    <w:name w:val="Table Normal"/>
    <w:semiHidden/>
    <w:unhideWhenUsed/>
    <w:qFormat/>
    <w:uiPriority w:val="2"/>
    <w:tblPr>
      <w:tblLayout w:type="fixed"/>
      <w:tblCellMar>
        <w:top w:w="0" w:type="dxa"/>
        <w:left w:w="0" w:type="dxa"/>
        <w:bottom w:w="0" w:type="dxa"/>
        <w:right w:w="0" w:type="dxa"/>
      </w:tblCellMar>
    </w:tblPr>
  </w:style>
  <w:style w:type="paragraph" w:styleId="6">
    <w:name w:val="List Paragraph"/>
    <w:basedOn w:val="1"/>
    <w:qFormat/>
    <w:uiPriority w:val="1"/>
    <w:pPr>
      <w:spacing w:before="56"/>
      <w:ind w:left="395" w:hanging="210"/>
    </w:pPr>
    <w:rPr>
      <w:rFonts w:ascii="Times New Roman" w:hAnsi="Times New Roman" w:eastAsia="Times New Roman" w:cs="Times New Roman"/>
      <w:lang w:val="en-US" w:eastAsia="zh-CN" w:bidi="ar-SA"/>
    </w:rPr>
  </w:style>
  <w:style w:type="paragraph" w:customStyle="1" w:styleId="7">
    <w:name w:val="Table Paragraph"/>
    <w:basedOn w:val="1"/>
    <w:qFormat/>
    <w:uiPriority w:val="1"/>
    <w:pPr>
      <w:spacing w:before="26"/>
      <w:ind w:left="275"/>
    </w:pPr>
    <w:rPr>
      <w:rFonts w:ascii="Times New Roman" w:hAnsi="Times New Roman" w:eastAsia="Times New Roman"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ScaleCrop>false</ScaleCrop>
  <LinksUpToDate>false</LinksUpToDate>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2023-07-18T12:13:00Z</dcterms:created>
  <dc:creator>24147</dc:creator>
  <cp:lastModifiedBy>24147</cp:lastModifiedBy>
  <dcterms:modified xsi:type="dcterms:W3CDTF">2023-07-18T12:19:26Z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