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cs="Times New Roman" w:hint="default"/>
          <w:sz w:val="32"/>
          <w:szCs w:val="32"/>
        </w:rPr>
      </w:pPr>
      <w:r>
        <w:rPr>
          <w:rFonts w:ascii="Times New Roman" w:hAnsi="Times New Roman" w:cs="Times New Roman" w:hint="default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12407900</wp:posOffset>
            </wp:positionH>
            <wp:positionV relativeFrom="topMargin">
              <wp:posOffset>10541000</wp:posOffset>
            </wp:positionV>
            <wp:extent cx="469900" cy="2921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5209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hAnsi="Times New Roman" w:cs="Times New Roman" w:hint="default"/>
          <w:sz w:val="32"/>
          <w:szCs w:val="32"/>
        </w:rPr>
        <w:t>2020年6月份温州市普通高中高考适应性测试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cs="Times New Roman" w:hint="default"/>
          <w:sz w:val="32"/>
          <w:szCs w:val="32"/>
        </w:rPr>
      </w:pPr>
      <w:r>
        <w:rPr>
          <w:rFonts w:ascii="Times New Roman" w:hAnsi="Times New Roman" w:cs="Times New Roman" w:hint="default"/>
          <w:sz w:val="32"/>
          <w:szCs w:val="32"/>
        </w:rPr>
        <w:t>英语试题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本试卷分第I卷（选择题）和第II卷（非选择题）。第I卷1至8页，第II卷9至10页。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cs="Times New Roman" w:hint="default"/>
          <w:b/>
          <w:bCs/>
          <w:sz w:val="21"/>
          <w:szCs w:val="21"/>
        </w:rPr>
      </w:pPr>
      <w:r>
        <w:rPr>
          <w:rFonts w:ascii="Times New Roman" w:hAnsi="Times New Roman" w:cs="Times New Roman" w:hint="default"/>
          <w:b/>
          <w:bCs/>
          <w:sz w:val="21"/>
          <w:szCs w:val="21"/>
        </w:rPr>
        <w:t>第I卷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注意事项：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1. 答第I卷前，考生务必将自己的姓名、准考证号填写在答题卷上。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2. 选出每小题答案后，用铅笔把答题卷上对应题目的答案标号涂黑。如需改动，用橡皮擦干净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后，再选涂其他答案标号。不能答在本试卷上，否则无效。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第一部分：听力（共两节，满分30分）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做题时，先将答案标在试卷上。录音内容结束后，你将有两分钟的时间将试卷上的答案转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涂到答题卷上。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第一节（共5小题：每小题1.5分，满分7.5分）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听下面5段对话。每段对话后有一个小题，从题中所给的 A、B、C 三个选项中选出最佳选项，并标在试卷的相应位置。听完每段对话后，你都有 10秒钟的时间来回答有关小题和阅读下一小题。每段对话仅读一遍。</w:t>
      </w:r>
    </w:p>
    <w:p>
      <w:pPr>
        <w:pStyle w:val="BodyText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例：How much is the shirt?</w:t>
      </w:r>
    </w:p>
    <w:p>
      <w:pPr>
        <w:pStyle w:val="BodyText"/>
        <w:numPr>
          <w:ilvl w:val="0"/>
          <w:numId w:val="7"/>
        </w:numPr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hAnsi="ˎ̥"/>
          <w:color w:val="000000"/>
          <w:kern w:val="0"/>
          <w:szCs w:val="21"/>
        </w:rPr>
        <w:t>￡</w:t>
      </w:r>
      <w:r>
        <w:rPr>
          <w:rFonts w:hAnsi="ˎ̥" w:hint="eastAsia"/>
          <w:color w:val="000000"/>
          <w:kern w:val="0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19.15.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</w:t>
      </w:r>
      <w:r>
        <w:rPr>
          <w:rFonts w:ascii="Times New Roman" w:hAnsi="Times New Roman" w:cs="Times New Roman" w:hint="default"/>
          <w:sz w:val="21"/>
          <w:szCs w:val="21"/>
        </w:rPr>
        <w:t>B.</w:t>
      </w:r>
      <w:r>
        <w:rPr>
          <w:rFonts w:hAnsi="ˎ̥"/>
          <w:color w:val="000000"/>
          <w:kern w:val="0"/>
          <w:szCs w:val="21"/>
        </w:rPr>
        <w:t>￡</w:t>
      </w:r>
      <w:r>
        <w:rPr>
          <w:rFonts w:hAnsi="ˎ̥" w:hint="eastAsia"/>
          <w:color w:val="000000"/>
          <w:kern w:val="0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9.18.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</w:t>
      </w:r>
      <w:r>
        <w:rPr>
          <w:rFonts w:ascii="Times New Roman" w:hAnsi="Times New Roman" w:cs="Times New Roman" w:hint="default"/>
          <w:sz w:val="21"/>
          <w:szCs w:val="21"/>
        </w:rPr>
        <w:t>C.</w:t>
      </w:r>
      <w:r>
        <w:rPr>
          <w:rFonts w:hAnsi="ˎ̥"/>
          <w:color w:val="000000"/>
          <w:kern w:val="0"/>
          <w:szCs w:val="21"/>
        </w:rPr>
        <w:t>￡</w:t>
      </w:r>
      <w:r>
        <w:rPr>
          <w:rFonts w:hAnsi="ˎ̥" w:hint="eastAsia"/>
          <w:color w:val="000000"/>
          <w:kern w:val="0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9.15.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</w:t>
      </w:r>
    </w:p>
    <w:p>
      <w:pPr>
        <w:pStyle w:val="BodyText"/>
        <w:numPr>
          <w:ilvl w:val="0"/>
          <w:numId w:val="0"/>
        </w:numPr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答案是C.</w:t>
      </w:r>
    </w:p>
    <w:p>
      <w:pPr>
        <w:pStyle w:val="BodyText"/>
        <w:numPr>
          <w:ilvl w:val="0"/>
          <w:numId w:val="0"/>
        </w:numPr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1.What is the relationship between the two speakers?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 Friends.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</w:t>
      </w:r>
      <w:r>
        <w:rPr>
          <w:rFonts w:ascii="Times New Roman" w:hAnsi="Times New Roman" w:cs="Times New Roman" w:hint="default"/>
          <w:sz w:val="21"/>
          <w:szCs w:val="21"/>
        </w:rPr>
        <w:t>B.Strangers.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</w:t>
      </w:r>
      <w:r>
        <w:rPr>
          <w:rFonts w:ascii="Times New Roman" w:hAnsi="Times New Roman" w:cs="Times New Roman" w:hint="default"/>
          <w:sz w:val="21"/>
          <w:szCs w:val="21"/>
        </w:rPr>
        <w:t>C.Waiter and customer.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2.What does the woman mean?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A.She is fond of kidding.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B.She doesn't like the sport.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C.She's willing to join the man.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3.When will the film start?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A.At 6:15.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</w:t>
      </w:r>
      <w:r>
        <w:rPr>
          <w:rFonts w:ascii="Times New Roman" w:hAnsi="Times New Roman" w:cs="Times New Roman" w:hint="default"/>
          <w:sz w:val="21"/>
          <w:szCs w:val="21"/>
        </w:rPr>
        <w:t>B.At 6:45.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</w:t>
      </w:r>
      <w:r>
        <w:rPr>
          <w:rFonts w:ascii="Times New Roman" w:hAnsi="Times New Roman" w:cs="Times New Roman" w:hint="default"/>
          <w:sz w:val="21"/>
          <w:szCs w:val="21"/>
        </w:rPr>
        <w:t>C.At 7:20.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4.What will the woman probably do this weekend?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A.Work on a paper.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1"/>
          <w:szCs w:val="21"/>
        </w:rPr>
        <w:t>B.Take on a new job.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sz w:val="21"/>
          <w:szCs w:val="21"/>
        </w:rPr>
        <w:t>C.Teach a few classes.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5.Where does the conversation probably take place?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A.In a post office.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</w:t>
      </w:r>
      <w:r>
        <w:rPr>
          <w:rFonts w:ascii="Times New Roman" w:hAnsi="Times New Roman" w:cs="Times New Roman" w:hint="default"/>
          <w:sz w:val="21"/>
          <w:szCs w:val="21"/>
        </w:rPr>
        <w:t>B.In a company.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</w:t>
      </w:r>
      <w:r>
        <w:rPr>
          <w:rFonts w:ascii="Times New Roman" w:hAnsi="Times New Roman" w:cs="Times New Roman" w:hint="default"/>
          <w:sz w:val="21"/>
          <w:szCs w:val="21"/>
        </w:rPr>
        <w:t>C.At a store.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第二节（共15小题；每小题 1.5分，满分22.5分）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听下面 5 段对话或独日。每段对话或独白后有几个小题，从题中所给的 A、B、C三个选项中选出最佳选项，并标在试卷的相应位置。听每段对话或独白前，你将有时间阅读各个小题，每小题5秒钟；听完后，各小题将给出5秒钟的作答时间。每段对话或独白读两遍。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听第6段材料，回答第6、7题。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6.What can we know about the man's dad?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A.He died.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</w:t>
      </w:r>
      <w:r>
        <w:rPr>
          <w:rFonts w:ascii="Times New Roman" w:hAnsi="Times New Roman" w:cs="Times New Roman" w:hint="default"/>
          <w:sz w:val="21"/>
          <w:szCs w:val="21"/>
        </w:rPr>
        <w:t>B.He fell ill.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  </w:t>
      </w:r>
      <w:r>
        <w:rPr>
          <w:rFonts w:ascii="Times New Roman" w:hAnsi="Times New Roman" w:cs="Times New Roman" w:hint="default"/>
          <w:sz w:val="21"/>
          <w:szCs w:val="21"/>
        </w:rPr>
        <w:t>C.He overworked.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7.What's the man's concern about his mother?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A.Her life security.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sz w:val="21"/>
          <w:szCs w:val="21"/>
        </w:rPr>
        <w:t>B.Her emotional state.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  <w:sz w:val="21"/>
          <w:szCs w:val="21"/>
        </w:rPr>
        <w:t>C.Her financial problem.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听第7段材料，回答第8至10题。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8.Why did the woman go to New York?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A.To have meetings.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1"/>
          <w:szCs w:val="21"/>
        </w:rPr>
        <w:t>B.To go sightseeing.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</w:t>
      </w:r>
      <w:r>
        <w:rPr>
          <w:rFonts w:ascii="Times New Roman" w:hAnsi="Times New Roman" w:cs="Times New Roman" w:hint="default"/>
          <w:sz w:val="21"/>
          <w:szCs w:val="21"/>
        </w:rPr>
        <w:t>C.To study a program.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9.What may help avoid jet lag?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A.Coffee.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</w:t>
      </w:r>
      <w:r>
        <w:rPr>
          <w:rFonts w:ascii="Times New Roman" w:hAnsi="Times New Roman" w:cs="Times New Roman" w:hint="default"/>
          <w:sz w:val="21"/>
          <w:szCs w:val="21"/>
        </w:rPr>
        <w:t>B.Alcohol.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    </w:t>
      </w:r>
      <w:r>
        <w:rPr>
          <w:rFonts w:ascii="Times New Roman" w:hAnsi="Times New Roman" w:cs="Times New Roman" w:hint="default"/>
          <w:sz w:val="21"/>
          <w:szCs w:val="21"/>
        </w:rPr>
        <w:t>C.Exercise.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10.What did the woman say about most passengers?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A.They preferred alcohol.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B.They liked to do exercises.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C.They could hardly make a choice.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听第8段材料，回答第11至13题。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11.What does the book tell people to do?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A.Change others.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</w:t>
      </w:r>
      <w:r>
        <w:rPr>
          <w:rFonts w:ascii="Times New Roman" w:hAnsi="Times New Roman" w:cs="Times New Roman" w:hint="default"/>
          <w:sz w:val="21"/>
          <w:szCs w:val="21"/>
        </w:rPr>
        <w:t>B.Accept yourself.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</w:t>
      </w:r>
      <w:r>
        <w:rPr>
          <w:rFonts w:ascii="Times New Roman" w:hAnsi="Times New Roman" w:cs="Times New Roman" w:hint="default"/>
          <w:sz w:val="21"/>
          <w:szCs w:val="21"/>
        </w:rPr>
        <w:t>C.Stop complaining.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12.How does the woman describe the most annoying co-workers?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A.Mean.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   </w:t>
      </w:r>
      <w:r>
        <w:rPr>
          <w:rFonts w:ascii="Times New Roman" w:hAnsi="Times New Roman" w:cs="Times New Roman" w:hint="default"/>
          <w:sz w:val="21"/>
          <w:szCs w:val="21"/>
        </w:rPr>
        <w:t>B.Greedy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       </w:t>
      </w:r>
      <w:r>
        <w:rPr>
          <w:rFonts w:ascii="Times New Roman" w:hAnsi="Times New Roman" w:cs="Times New Roman" w:hint="default"/>
          <w:sz w:val="21"/>
          <w:szCs w:val="21"/>
        </w:rPr>
        <w:t>C.Noisy.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13.Who is the woman?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A.The bookseller.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  <w:sz w:val="21"/>
          <w:szCs w:val="21"/>
        </w:rPr>
        <w:t>B.The man's colleague.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  <w:sz w:val="21"/>
          <w:szCs w:val="21"/>
        </w:rPr>
        <w:t>C.The author of the book.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听第 9段材料，回答第 14 至 17 题。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14.What did the woman do before?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A.A manager.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</w:t>
      </w:r>
      <w:r>
        <w:rPr>
          <w:rFonts w:ascii="Times New Roman" w:hAnsi="Times New Roman" w:cs="Times New Roman" w:hint="default"/>
          <w:sz w:val="21"/>
          <w:szCs w:val="21"/>
        </w:rPr>
        <w:t>B.A sales clerk.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</w:t>
      </w:r>
      <w:r>
        <w:rPr>
          <w:rFonts w:ascii="Times New Roman" w:hAnsi="Times New Roman" w:cs="Times New Roman" w:hint="default"/>
          <w:sz w:val="21"/>
          <w:szCs w:val="21"/>
        </w:rPr>
        <w:t>C.An accountant.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1S.What was the most difficult part of the woman's previous job?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A.Managing employees.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B.Dealing with angry customers.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C.Keeping track of the spending.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16.Why is the woman looking for a job in Boston?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A.To get better paid.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B.To stay with her husband.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C.To spend time with her parents.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17.What attracts the woman to the company?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A.Its good name.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</w:t>
      </w:r>
      <w:r>
        <w:rPr>
          <w:rFonts w:ascii="Times New Roman" w:hAnsi="Times New Roman" w:cs="Times New Roman" w:hint="default"/>
          <w:sz w:val="21"/>
          <w:szCs w:val="21"/>
        </w:rPr>
        <w:t>B.Its high productivity.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  <w:sz w:val="21"/>
          <w:szCs w:val="21"/>
        </w:rPr>
        <w:t>C.Its relaxed atmosphere.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听第 10段材料，回答第18至20题。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18.How do e-cigarettes deliver nicotine?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A.In smoke.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</w:t>
      </w:r>
      <w:r>
        <w:rPr>
          <w:rFonts w:ascii="Times New Roman" w:hAnsi="Times New Roman" w:cs="Times New Roman" w:hint="default"/>
          <w:sz w:val="21"/>
          <w:szCs w:val="21"/>
        </w:rPr>
        <w:t>B.In steam.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       </w:t>
      </w:r>
      <w:r>
        <w:rPr>
          <w:rFonts w:ascii="Times New Roman" w:hAnsi="Times New Roman" w:cs="Times New Roman" w:hint="default"/>
          <w:sz w:val="21"/>
          <w:szCs w:val="21"/>
        </w:rPr>
        <w:t>C.In liquid.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19.What do we learn about e-cigarettes?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A.They help smokers stop tobacco use.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B.They are safer than traditional cigarettes.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C.They contain potentially harmful chemicals.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20.What's the purpose of the speaker?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A.To warn.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 </w:t>
      </w:r>
      <w:r>
        <w:rPr>
          <w:rFonts w:ascii="Times New Roman" w:hAnsi="Times New Roman" w:cs="Times New Roman" w:hint="default"/>
          <w:sz w:val="21"/>
          <w:szCs w:val="21"/>
        </w:rPr>
        <w:t>B.To complain.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</w:t>
      </w:r>
      <w:r>
        <w:rPr>
          <w:rFonts w:ascii="Times New Roman" w:hAnsi="Times New Roman" w:cs="Times New Roman" w:hint="default"/>
          <w:sz w:val="21"/>
          <w:szCs w:val="21"/>
        </w:rPr>
        <w:t>C.To advertise.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第二部分：阅读理解（共两节，满分35分）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第一节（共10个小题；每小题2.5分，满分25分）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阅读下列短文，从每题所给的A、B、C和D四个选项中，选出最佳选项，并在答题卷上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将该项涂黑。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The promise of college in America is the promise of a clear path to the future,of a reward for all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the sleep deprivation and soul-deadening competition of high school,and,most of all,of instant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adulthood.As of April,2020,however,none of that is happening due to the outbreak of the novel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coronavirus(新型冠状病毒）。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Saminah Haddad,a seventeen-year-old senior at Long Beach Polytechnic High School,wasn't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expecting her college offers until later in the spring.This year,there will be no spring season,which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for Haddad means no four-year college.She is considering Long Beach City College,which is free for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state residents.She also lost her job at an amusement park.All of the senior-year milestones that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Haddad had been looking forward to have been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canceled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:prom,graduation,and an event called the＂Pursuit of Excellence Awards,"where she would have been recognized for perfect attendance.She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doesn't yet know if she'll still be working this summer for her father,who was about to open a juice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bar in Brooklyn.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In the meantime,Haddad's school is offering some online instruction,but in her case the course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load has dropped to just two classes:A.P.Literature,which meets virtually,and a government class,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which consists of written assignments that she receives by e-mail.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Haddad is planning to take her A.P.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exam,though she finds it hard to imagine what the forty-five-minute,cell-phone-friendly version of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the test will be like.No one knows how colleges will view it,either.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Life has been emptied of content,and the plot is lost.She texts with friends.She argues with her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mom and stepdad a lot."It's bringing us closer together,"she half joked."But it's O.K.”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21.What can be known about Haddad from Paragraph 2?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A.She has applied to study abroad.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B.She will attend a graduation ceremony.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C.She won't work in her father's juice bar.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D.She may get her college offers in late spring.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22.How does Haddad feel about the A.P.exam?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A.Doubtful.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</w:t>
      </w:r>
      <w:r>
        <w:rPr>
          <w:rFonts w:ascii="Times New Roman" w:hAnsi="Times New Roman" w:cs="Times New Roman" w:hint="default"/>
          <w:sz w:val="21"/>
          <w:szCs w:val="21"/>
        </w:rPr>
        <w:t>B.Bored.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</w:t>
      </w:r>
      <w:r>
        <w:rPr>
          <w:rFonts w:ascii="Times New Roman" w:hAnsi="Times New Roman" w:cs="Times New Roman" w:hint="default"/>
          <w:sz w:val="21"/>
          <w:szCs w:val="21"/>
        </w:rPr>
        <w:t>C.Excited.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</w:t>
      </w:r>
      <w:r>
        <w:rPr>
          <w:rFonts w:ascii="Times New Roman" w:hAnsi="Times New Roman" w:cs="Times New Roman" w:hint="default"/>
          <w:sz w:val="21"/>
          <w:szCs w:val="21"/>
        </w:rPr>
        <w:t>D.Nervous.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23.In which section of a newspaper may the passage appear?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A.Family.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</w:t>
      </w:r>
      <w:r>
        <w:rPr>
          <w:rFonts w:ascii="Times New Roman" w:hAnsi="Times New Roman" w:cs="Times New Roman" w:hint="default"/>
          <w:sz w:val="21"/>
          <w:szCs w:val="21"/>
        </w:rPr>
        <w:t>B.Society.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</w:t>
      </w:r>
      <w:r>
        <w:rPr>
          <w:rFonts w:ascii="Times New Roman" w:hAnsi="Times New Roman" w:cs="Times New Roman" w:hint="default"/>
          <w:sz w:val="21"/>
          <w:szCs w:val="21"/>
        </w:rPr>
        <w:t>C.Education.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</w:t>
      </w:r>
      <w:r>
        <w:rPr>
          <w:rFonts w:ascii="Times New Roman" w:hAnsi="Times New Roman" w:cs="Times New Roman" w:hint="default"/>
          <w:sz w:val="21"/>
          <w:szCs w:val="21"/>
        </w:rPr>
        <w:t>D.Health.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B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Noah Higgs hated learning Irish in school.He hated the way it was taught,overly formal and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disconnected from ordinary people's lives.Most of all he hated the effect the lessons had on his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fellow students'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willingness to speak the language.But the Dublin native never lost his love for Irish,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nor his opinion that more people should be learning the language.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Today,almost 40%of the 7,000 languages spoken worldwide are endangered,according to the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United Nations.More are going extinct every year.It was once widely feared that the Internet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revolution would accelerate this decline.If developers and smartphone manufacturers aren't willing to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invest in supporting minority languages,that would cut off people who speak them from an important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way to communicate and trap those languages in the past.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Higgs,23,though,is one of a small group of educators and activists reinventing how minority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languages are taught and preserved online by using cutting-edge technology.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When he was 17,Higgs had a"crazy teenage idea".He had begun using Duolingo,a mobile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language-learning app,to study French,and wondered if the creators had considered adding support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for Irish.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At the time in early 2013,there were five languages on Duolingo,the smallest of which,Italian,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has an estimated 67.9 million speakers worldwide.By comparison,at its height in the 18th century,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there were an estimated four million Irish speakers.Today the figure is closer to 1.2 million.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“I didn't get a reply,”Higgs said.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But his email wasn't ignored.Inside Duolingo's open-plan,Silicon Valley-style headquarters in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Pittsburgh,Pennsylvania,change was going on.Within five years,the language startup would build a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library of over 30 languages,including some of the most endangered on the planet.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24.What was the public concern over the Internet revolution?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A.People's less contact in real life.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B.The negative effect on the lessons.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C.Fewer ways of learning languages.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D.The decline of endangered languages.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25.What was Higgs'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"crazy teenage idea”？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A.Turning to Duolingo to study French.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B.Teaching minority languages on the Internet.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C.Asking Duolingo developers to support Irish.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D.Using cutting-edge technology to preserve Irish.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26.What can be learned from the last three paragraphs?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A.Higgs'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email went unnoticed.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B.Duolingo improved its service.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C.Duolingo's headquarters changed.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D.Irish was on the point of dying out.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C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 desire among many seniors is to"age in place."Aging in place is a term used to describe a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person living in their own house,for as long as they are able to,as they age.Yes,the familiarity of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your current home is the advantage of aging in place,but the potential financial drawbacks to renovate（翻新）the house might actually be more costly than the long-term benefits.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40 years ago,with a growing family,you probably purchased a 4-bedroom child-friendly house.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Now,with kids moving out,you might be thinking about changing one of your bedrooms into a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massive master bathroom,and another into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a</w:t>
      </w:r>
      <w:r>
        <w:rPr>
          <w:rFonts w:ascii="Times New Roman" w:hAnsi="Times New Roman" w:cs="Times New Roman" w:hint="default"/>
          <w:sz w:val="21"/>
          <w:szCs w:val="21"/>
        </w:rPr>
        <w:t>n open-space reading area.You might also be thinking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about cutting back on lawn maintenance(草坪维护）by installing a pool surrounded by beautiful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paving stones.It all sounds wonderful,doesn't it2 For the short term,you may really enjoy the new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upgrades,but you'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l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l</w:t>
      </w:r>
      <w:r>
        <w:rPr>
          <w:rFonts w:ascii="Times New Roman" w:hAnsi="Times New Roman" w:cs="Times New Roman" w:hint="default"/>
          <w:sz w:val="21"/>
          <w:szCs w:val="21"/>
        </w:rPr>
        <w:t xml:space="preserve"> still have to climb those stairs nay to heat and cool a home that's larger than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what you need,and continue fixing all the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hings that start to go wrong with a 40-year-old home.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Last month,in their Retirement Report,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Kiplinger: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a</w:t>
      </w:r>
      <w:r>
        <w:rPr>
          <w:rFonts w:ascii="Times New Roman" w:hAnsi="Times New Roman" w:cs="Times New Roman" w:hint="default"/>
          <w:sz w:val="21"/>
          <w:szCs w:val="21"/>
        </w:rPr>
        <w:t>ddressed the point,"Renovations are just a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part of what you need to make aging in place work for you.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wh</w:t>
      </w:r>
      <w:r>
        <w:rPr>
          <w:rFonts w:ascii="Times New Roman" w:hAnsi="Times New Roman" w:cs="Times New Roman" w:hint="default"/>
          <w:sz w:val="21"/>
          <w:szCs w:val="21"/>
        </w:rPr>
        <w:t>ile it's typically less expensive to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remain in your home than to pay for assisted living,that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doesn't mean it's a slam dunk to stay put.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You'll still have a long to-do list.You need to plan a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h</w:t>
      </w:r>
      <w:r>
        <w:rPr>
          <w:rFonts w:ascii="Times New Roman" w:hAnsi="Times New Roman" w:cs="Times New Roman" w:hint="default"/>
          <w:sz w:val="21"/>
          <w:szCs w:val="21"/>
        </w:rPr>
        <w:t>ead for how you will manage maintenance and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care-for your home,and for yourself."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So,at some point,the time may come when you decide to sell this house anyway.That can pose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a big challenge if you've already taken cash value out of your home and used it to do the type of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renovation we mentioned above.The family moving into your neighborhood is probably similar to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what your family was 40 years ago.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27.Why do many seniors want to age in place?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A.They are familiar with the house.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B.They can enjoy long-term benefits.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C.They can live as long as they desire.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D.They are likely to avoid financial trouble.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28.What do the seniors renovate the houses mainly for?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A.Preparing for aging in place.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B.Making it more energy-efficient.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C.Cutting back on the necessary cost.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D.Making full use of the space available.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29.What is conveyed in the Retirement Report?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A.Aging in place turns out to be very rewarding.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B.Renovating the house calls for a lot of money.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C.Assisted living deserves wider public attention.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D.Aging in place is more than renovating the house.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30.What can be the author's advice for those wishing to age in place?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A.Take life as it is.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B.Think before you act.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C.Better late than never.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D.Enjoy life to the fullest.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第二节（共5小题；每小题2分，满分10分）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根据短文内容，从短文后的选项中选出能填入空白处的最佳选项。选项中有两项为多余选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项。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 little battery puts out a little bit of electricity,so you can use it safely for your experiments.But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the electricity that comes through the wires in your house or school is much more powerful.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31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Inside the walls where you live or study,there are big wires that carry electricity.When you plug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in a light or radio or other electrical appliance,you are putting the light or radio in the path way of the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electricity.You have heard adults say,“Don't stick your finger into the wall plug."Now do you know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why?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32 </w:t>
      </w:r>
      <w:r>
        <w:rPr>
          <w:rFonts w:ascii="Times New Roman" w:hAnsi="Times New Roman" w:cs="Times New Roman" w:hint="default"/>
          <w:sz w:val="21"/>
          <w:szCs w:val="21"/>
        </w:rPr>
        <w:t>Your body is a pretty good conductor of electricity.The electrical current coming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through the wires to the wall plug is so strong that it would hurt a lot if you stuck your finger in the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plug.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Think:Why should you never put your fingers into the socket(插座）where the light bulb is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fixed into a lamp?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33 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Put your finger in there and it could be you,rather than the light bulb,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that becomes part of the electrical path way.And that would hurt!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What if you held a piece of metal,like a fork or knife,and stuck it into the wall plug?Don't do it!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Why?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It's because metals conduct electricity.And you would get a terrible shock!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34 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Can you think why?It's because water is a good conductor of electricity.When your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hands are wet or when your body is in a bathtub full of water,the electricity could flow right through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you and give you an awful shock,or even kill you.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  <w:u w:val="single"/>
        </w:rPr>
      </w:pPr>
      <w:r>
        <w:rPr>
          <w:rFonts w:ascii="Times New Roman" w:hAnsi="Times New Roman" w:cs="Times New Roman" w:hint="default"/>
          <w:sz w:val="21"/>
          <w:szCs w:val="21"/>
        </w:rPr>
        <w:t>Electricity is very useful,but it can be dangerous.Be careful,be safe and be smart.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35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A.Let electricity help you,not hurt you.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B.Keep yourself away from the electricity.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C.Therefore,you need to remember some safety rules.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D.Don't touch any electrical appliance when you are wet.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E.Make your home as safe as possible for kids with these tips.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F.If you did,you would become part of the electrical path way.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G.That's the place where the electricity flows into the light bulb.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第三部分：语言运用（共两节，满分45分）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第一节 完形填空（共20小题；每小题1.5分，满分30分）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阅读下面短文，从短文后各题所给的A、B、C和D四个选项中，选出可以填入空白处的最佳选项，并在答题纸上将该项涂黑。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I watered in my garden on that burning hot afternoon."Missus!”The husky(沙哑的）voice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36 </w:t>
      </w:r>
      <w:r>
        <w:rPr>
          <w:rFonts w:ascii="Times New Roman" w:hAnsi="Times New Roman" w:cs="Times New Roman" w:hint="default"/>
          <w:sz w:val="21"/>
          <w:szCs w:val="21"/>
        </w:rPr>
        <w:t>me and I turned quickly."Could I please have a drink of water?""Come into the yard."I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called and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 37</w:t>
      </w:r>
      <w:r>
        <w:rPr>
          <w:rFonts w:ascii="Times New Roman" w:hAnsi="Times New Roman" w:cs="Times New Roman" w:hint="default"/>
          <w:sz w:val="21"/>
          <w:szCs w:val="21"/>
        </w:rPr>
        <w:t xml:space="preserve"> the cup that hung over the outdoor tap.He drank,swallowing slowly and then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splashed(泼洒）water on his face."That feels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 38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,"he said,and stood there,awkward."Have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you any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39 </w:t>
      </w:r>
      <w:r>
        <w:rPr>
          <w:rFonts w:ascii="Times New Roman" w:hAnsi="Times New Roman" w:cs="Times New Roman" w:hint="default"/>
          <w:sz w:val="21"/>
          <w:szCs w:val="21"/>
        </w:rPr>
        <w:t xml:space="preserve">I can do for you?Weed or water your garden?"What work could I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40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him?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Nothing!I couldn't afford a single cent.I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 41</w:t>
      </w:r>
      <w:r>
        <w:rPr>
          <w:rFonts w:ascii="Times New Roman" w:hAnsi="Times New Roman" w:cs="Times New Roman" w:hint="default"/>
          <w:sz w:val="21"/>
          <w:szCs w:val="21"/>
        </w:rPr>
        <w:t xml:space="preserve"> to look around,before shaking my head.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I knew he must be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42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,but the icebox held so little:only some milk and bread for my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daughter,Alice.I said,"I'll get you something to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 43</w:t>
      </w:r>
      <w:r>
        <w:rPr>
          <w:rFonts w:ascii="Times New Roman" w:hAnsi="Times New Roman" w:cs="Times New Roman" w:hint="default"/>
          <w:sz w:val="21"/>
          <w:szCs w:val="21"/>
        </w:rPr>
        <w:t xml:space="preserve">."I couldn't bear to look into his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44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eyes.When I carried some bread to him,I felt a little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45 </w:t>
      </w:r>
      <w:r>
        <w:rPr>
          <w:rFonts w:ascii="Times New Roman" w:hAnsi="Times New Roman" w:cs="Times New Roman" w:hint="default"/>
          <w:sz w:val="21"/>
          <w:szCs w:val="21"/>
        </w:rPr>
        <w:t>at offering so little.After I returned to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the house,I dropped into the armchair.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“Mama,where are you?"I struggled to my feet and found Alice sitting at the kitchen table.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＂Mama,Acme Stores are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46 </w:t>
      </w:r>
      <w:r>
        <w:rPr>
          <w:rFonts w:ascii="Times New Roman" w:hAnsi="Times New Roman" w:cs="Times New Roman" w:hint="default"/>
          <w:sz w:val="21"/>
          <w:szCs w:val="21"/>
        </w:rPr>
        <w:t>next week.The employment officer said girls would be hired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 47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they were properly dressed.That means a decent pair of shoes,Mama!"My heart ached and I stepped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to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48 </w:t>
      </w:r>
      <w:r>
        <w:rPr>
          <w:rFonts w:ascii="Times New Roman" w:hAnsi="Times New Roman" w:cs="Times New Roman" w:hint="default"/>
          <w:sz w:val="21"/>
          <w:szCs w:val="21"/>
        </w:rPr>
        <w:t xml:space="preserve">her with a hug."Honey,we have a whole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49</w:t>
      </w:r>
      <w:r>
        <w:rPr>
          <w:rFonts w:ascii="Times New Roman" w:hAnsi="Times New Roman" w:cs="Times New Roman" w:hint="default"/>
          <w:sz w:val="21"/>
          <w:szCs w:val="21"/>
        </w:rPr>
        <w:t xml:space="preserve"> to work on it.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Maybe something will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come our way.""That's what you always say,Mama.What's the use of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50</w:t>
      </w:r>
      <w:r>
        <w:rPr>
          <w:rFonts w:ascii="Times New Roman" w:hAnsi="Times New Roman" w:cs="Times New Roman" w:hint="default"/>
          <w:sz w:val="21"/>
          <w:szCs w:val="21"/>
        </w:rPr>
        <w:t>?”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The week 51 the boy's stop at my garden,I watered,as usual.A flash of white in the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mailbox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52 </w:t>
      </w:r>
      <w:r>
        <w:rPr>
          <w:rFonts w:ascii="Times New Roman" w:hAnsi="Times New Roman" w:cs="Times New Roman" w:hint="default"/>
          <w:sz w:val="21"/>
          <w:szCs w:val="21"/>
        </w:rPr>
        <w:t>my eye.The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53 </w:t>
      </w:r>
      <w:r>
        <w:rPr>
          <w:rFonts w:ascii="Times New Roman" w:hAnsi="Times New Roman" w:cs="Times New Roman" w:hint="default"/>
          <w:sz w:val="21"/>
          <w:szCs w:val="21"/>
        </w:rPr>
        <w:t>contained a note:"To the lady in the garden:I got a job after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you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54</w:t>
      </w:r>
      <w:r>
        <w:rPr>
          <w:rFonts w:ascii="Times New Roman" w:hAnsi="Times New Roman" w:cs="Times New Roman" w:hint="default"/>
          <w:sz w:val="21"/>
          <w:szCs w:val="21"/>
        </w:rPr>
        <w:t xml:space="preserve"> me and let me rest.You helped me feel and look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 55</w:t>
      </w:r>
      <w:r>
        <w:rPr>
          <w:rFonts w:ascii="Times New Roman" w:hAnsi="Times New Roman" w:cs="Times New Roman" w:hint="default"/>
          <w:sz w:val="21"/>
          <w:szCs w:val="21"/>
        </w:rPr>
        <w:t>.Now,let me help you."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Folded within the paper were eight one-dollar bills.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36.A.terrified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B.interested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C.embarrassed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D.disappointed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37.A.stared at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B.pointed to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C.looked for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D.held up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38.A. tiring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B.good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C.thirsty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D.hot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39.A. favor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B.deeds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C.work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D.dishes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40.A.suggest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B.require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C.present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D.offer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41.A.hesitated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B.desired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C.continued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D.pretended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42.A.worried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B.happy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C.hungry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D.tired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43.A.drink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B.eat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C.do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D.wash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44.A.grateful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B.sharp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C.blank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D.determined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45.A.guilty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B.nervous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C.worried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D.shocked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46.A.closing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B.hiring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C.selling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D.displaying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47.A. now that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B.in case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C.only if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D.so that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48.A. please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B.amuse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C.expect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D.comfort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49.A.week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B.day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C.minute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D.hour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50.A.working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B.hoping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C.trying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D.hugging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51.A.before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B.during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C.after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D.by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52.A. caught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B.shaded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C.avoided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D.wet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53.A.shoe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B.letter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C.envelope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D.mail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54.A.relaxed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B.supported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C.accepted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D.fed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55.A.hopeful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B.careful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C.thankful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D.respectful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cs="Times New Roman" w:hint="default"/>
          <w:b/>
          <w:bCs/>
          <w:sz w:val="28"/>
          <w:szCs w:val="28"/>
        </w:rPr>
      </w:pPr>
      <w:r>
        <w:rPr>
          <w:rFonts w:ascii="Times New Roman" w:hAnsi="Times New Roman" w:cs="Times New Roman" w:hint="default"/>
          <w:b/>
          <w:bCs/>
          <w:sz w:val="28"/>
          <w:szCs w:val="28"/>
        </w:rPr>
        <w:t>2020年6月份温州市晋通高中高考适应性测试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cs="Times New Roman" w:hint="default"/>
          <w:b/>
          <w:bCs/>
          <w:sz w:val="28"/>
          <w:szCs w:val="28"/>
        </w:rPr>
      </w:pPr>
      <w:r>
        <w:rPr>
          <w:rFonts w:ascii="Times New Roman" w:hAnsi="Times New Roman" w:cs="Times New Roman" w:hint="default"/>
          <w:b/>
          <w:bCs/>
          <w:sz w:val="28"/>
          <w:szCs w:val="28"/>
        </w:rPr>
        <w:t>英语试题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cs="Times New Roman" w:hint="default"/>
          <w:b/>
          <w:bCs/>
          <w:sz w:val="28"/>
          <w:szCs w:val="28"/>
        </w:rPr>
      </w:pPr>
      <w:r>
        <w:rPr>
          <w:rFonts w:ascii="Times New Roman" w:hAnsi="Times New Roman" w:cs="Times New Roman" w:hint="default"/>
          <w:b/>
          <w:bCs/>
          <w:sz w:val="28"/>
          <w:szCs w:val="28"/>
        </w:rPr>
        <w:t>第II卷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注意：将答案写在答题卷上。写在本试卷上无效。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第三部分 语言运用（共两节，满分45分）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第二节（共10个小题；每小题1.5分，满分15分）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阅读下面材料，在空白处填入适当的内容（1个单词）或括号内单词的正确形式。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Playing video games casually can be a great way to have fun.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However</w:t>
      </w:r>
      <w:r>
        <w:rPr>
          <w:rFonts w:ascii="Times New Roman" w:hAnsi="Times New Roman" w:cs="Times New Roman" w:hint="default"/>
          <w:sz w:val="21"/>
          <w:szCs w:val="21"/>
        </w:rPr>
        <w:t>,if you're so focused 56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_______</w:t>
      </w:r>
      <w:r>
        <w:rPr>
          <w:rFonts w:ascii="Times New Roman" w:hAnsi="Times New Roman" w:cs="Times New Roman" w:hint="default"/>
          <w:sz w:val="21"/>
          <w:szCs w:val="21"/>
        </w:rPr>
        <w:t>gaming that it feels like it's taking over your life,you may have a video game addiction.It is no joke.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The WHO in 2018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57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______</w:t>
      </w:r>
      <w:r>
        <w:rPr>
          <w:rFonts w:ascii="Times New Roman" w:hAnsi="Times New Roman" w:cs="Times New Roman" w:hint="default"/>
          <w:sz w:val="21"/>
          <w:szCs w:val="21"/>
        </w:rPr>
        <w:t>(official)classified it as a mental health condition,58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______</w:t>
      </w:r>
      <w:r>
        <w:rPr>
          <w:rFonts w:ascii="Times New Roman" w:hAnsi="Times New Roman" w:cs="Times New Roman" w:hint="default"/>
          <w:sz w:val="21"/>
          <w:szCs w:val="21"/>
        </w:rPr>
        <w:t>(call)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＂gaming disorder.Fortunately,there59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_______</w:t>
      </w:r>
      <w:r>
        <w:rPr>
          <w:rFonts w:ascii="Times New Roman" w:hAnsi="Times New Roman" w:cs="Times New Roman" w:hint="default"/>
          <w:sz w:val="21"/>
          <w:szCs w:val="21"/>
        </w:rPr>
        <w:t>(be)things you can do to get it controlled.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Give yourself a strict time limit for daily play.Don't give it up if you end up playing 60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_____</w:t>
      </w:r>
      <w:r>
        <w:rPr>
          <w:rFonts w:ascii="Times New Roman" w:hAnsi="Times New Roman" w:cs="Times New Roman" w:hint="default"/>
          <w:sz w:val="21"/>
          <w:szCs w:val="21"/>
        </w:rPr>
        <w:t>（long)than you meant to-it's totally normal!Try to learn from 61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_____</w:t>
      </w:r>
      <w:r>
        <w:rPr>
          <w:rFonts w:ascii="Times New Roman" w:hAnsi="Times New Roman" w:cs="Times New Roman" w:hint="default"/>
          <w:sz w:val="21"/>
          <w:szCs w:val="21"/>
        </w:rPr>
        <w:t xml:space="preserve"> happened and think of a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way to avoid it next time.If this still doesn't work,ask 62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_______</w:t>
      </w:r>
      <w:r>
        <w:rPr>
          <w:rFonts w:ascii="Times New Roman" w:hAnsi="Times New Roman" w:cs="Times New Roman" w:hint="default"/>
          <w:sz w:val="21"/>
          <w:szCs w:val="21"/>
        </w:rPr>
        <w:t>(friend)and family to help you.Have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them check in with you to make sure you are not playing.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Keep gaming devices inaccessible.If there is a mobile phone or 63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______</w:t>
      </w:r>
      <w:r>
        <w:rPr>
          <w:rFonts w:ascii="Times New Roman" w:hAnsi="Times New Roman" w:cs="Times New Roman" w:hint="default"/>
          <w:sz w:val="21"/>
          <w:szCs w:val="21"/>
        </w:rPr>
        <w:t>computer in your room,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you may64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_______</w:t>
      </w:r>
      <w:r>
        <w:rPr>
          <w:rFonts w:ascii="Times New Roman" w:hAnsi="Times New Roman" w:cs="Times New Roman" w:hint="default"/>
          <w:sz w:val="21"/>
          <w:szCs w:val="21"/>
        </w:rPr>
        <w:t>(attract)to stay up playing.Make your room a screen-free zone 65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______</w:t>
      </w:r>
      <w:r>
        <w:rPr>
          <w:rFonts w:ascii="Times New Roman" w:hAnsi="Times New Roman" w:cs="Times New Roman" w:hint="default"/>
          <w:sz w:val="21"/>
          <w:szCs w:val="21"/>
        </w:rPr>
        <w:t>(stay)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away from late-night gaming.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第四部分 写作（共两节，满分40分）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第一节：应用文写作（满分15分）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假定你是李华，你的英国朋友Gar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y</w:t>
      </w:r>
      <w:r>
        <w:rPr>
          <w:rFonts w:ascii="Times New Roman" w:hAnsi="Times New Roman" w:cs="Times New Roman" w:hint="default"/>
          <w:sz w:val="21"/>
          <w:szCs w:val="21"/>
        </w:rPr>
        <w:t>学习汉语时碰到困难，写信请你推荐相关学习资源，帮助解决问题。请你回信，内容包括：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1. 资源名称；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2.推荐理由。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注意：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1. 词数80左右；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2. 可适当增加细，以使行文连贯。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第二节：读后续写（满分25分）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阅读下面短文，根据所给情节进行续写，使之构成一个完整的故事。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It was a rainy November morning.Overcome with anger I knew if I didn't leave the house soon I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would lose my temper with my husband,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Joe</w:t>
      </w:r>
      <w:r>
        <w:rPr>
          <w:rFonts w:ascii="Times New Roman" w:hAnsi="Times New Roman" w:cs="Times New Roman" w:hint="default"/>
          <w:sz w:val="21"/>
          <w:szCs w:val="21"/>
        </w:rPr>
        <w:t>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As rain came down in sheets,Joe offered to take me to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work.I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 struggled</w:t>
      </w:r>
      <w:r>
        <w:rPr>
          <w:rFonts w:ascii="Times New Roman" w:hAnsi="Times New Roman" w:cs="Times New Roman" w:hint="default"/>
          <w:sz w:val="21"/>
          <w:szCs w:val="21"/>
        </w:rPr>
        <w:t xml:space="preserve"> into my jacket,seized my bag and teaching plans and ignored him.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He insisted and reached for his boots.I looked at the piles of newspapers and the dirty dishes still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on the table."Don't you have enough to do?I can take care of myself."I stormed out,not even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kissing him good-bye.Joe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 shouted</w:t>
      </w:r>
      <w:r>
        <w:rPr>
          <w:rFonts w:ascii="Times New Roman" w:hAnsi="Times New Roman" w:cs="Times New Roman" w:hint="default"/>
          <w:sz w:val="21"/>
          <w:szCs w:val="21"/>
        </w:rPr>
        <w:t xml:space="preserve"> after me not to take the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 shortcut</w:t>
      </w:r>
      <w:r>
        <w:rPr>
          <w:rFonts w:ascii="Times New Roman" w:hAnsi="Times New Roman" w:cs="Times New Roman" w:hint="default"/>
          <w:sz w:val="21"/>
          <w:szCs w:val="21"/>
        </w:rPr>
        <w:t>(捷径）。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Joe and I had been eagerly looking forward to our retirement when a heart attack that past spring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forced him to leave his job earlier than we had planned.As the medical bills mounted we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realized</w:t>
      </w:r>
      <w:r>
        <w:rPr>
          <w:rFonts w:ascii="Times New Roman" w:hAnsi="Times New Roman" w:cs="Times New Roman" w:hint="default"/>
          <w:sz w:val="21"/>
          <w:szCs w:val="21"/>
        </w:rPr>
        <w:t xml:space="preserve"> I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would have to continue working full-time while Joe stayed home and took over the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housework</w:t>
      </w:r>
      <w:r>
        <w:rPr>
          <w:rFonts w:ascii="Times New Roman" w:hAnsi="Times New Roman" w:cs="Times New Roman" w:hint="default"/>
          <w:sz w:val="21"/>
          <w:szCs w:val="21"/>
        </w:rPr>
        <w:t>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The new arrangement was a disaster.Exhausted after a day of full work,all I wanted was a hot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homecooked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 meal</w:t>
      </w:r>
      <w:r>
        <w:rPr>
          <w:rFonts w:ascii="Times New Roman" w:hAnsi="Times New Roman" w:cs="Times New Roman" w:hint="default"/>
          <w:sz w:val="21"/>
          <w:szCs w:val="21"/>
        </w:rPr>
        <w:t xml:space="preserve"> and a good night's sleep.However,what greeted me at the table was a microwave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package.Sometimes he would serve oatmeal(燕麦）for several nights in a row.One night when I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dragged myself to bed,I was terrified to discover Joe had turned our white sheets blue:He told me he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had found out how to save on water,soap and electricity.He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patted</w:t>
      </w:r>
      <w:r>
        <w:rPr>
          <w:rFonts w:ascii="Times New Roman" w:hAnsi="Times New Roman" w:cs="Times New Roman" w:hint="default"/>
          <w:sz w:val="21"/>
          <w:szCs w:val="21"/>
        </w:rPr>
        <w:t xml:space="preserve"> his blue trousers and announced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proudly washing everything together was just the secret.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Ten minutes later,ignoring Joe'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s warning I turned off the main route(道路）。I thought it hadn't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rained enough to flood the road,but as I rounded the corner water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rushed</w:t>
      </w:r>
      <w:r>
        <w:rPr>
          <w:rFonts w:ascii="Times New Roman" w:hAnsi="Times New Roman" w:cs="Times New Roman" w:hint="default"/>
          <w:sz w:val="21"/>
          <w:szCs w:val="21"/>
        </w:rPr>
        <w:t xml:space="preserve"> across my path.After a few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feet,the car got stuck.I opened the door and water poured in.I hurriedly closed the door.I couldn't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risk walking in this.Almost 20 minutes passed.The car began to shake.I got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frightened</w:t>
      </w:r>
      <w:r>
        <w:rPr>
          <w:rFonts w:ascii="Times New Roman" w:hAnsi="Times New Roman" w:cs="Times New Roman" w:hint="default"/>
          <w:sz w:val="21"/>
          <w:szCs w:val="21"/>
        </w:rPr>
        <w:t xml:space="preserve"> to death when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I heard three long honks(喇叭声）。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注意：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1.所续写短文的词数应为150左右；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2.应使用5个以上短文中标有下划线的关键词语；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3. 续写部分分为两段，每段的开头语已为你写好；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4. 续写完成后，请用下划线标出你所使用的关键词语。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Paragraph 1: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>Looking over my shoulder,I stared into the flashing lights of a truck._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__________________________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Paragraph 2: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>I screamed that I couldn't make it.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______________________________________________________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Times New Roman" w:hAnsi="Times New Roman" w:cs="Times New Roman" w:hint="default"/>
          <w:sz w:val="21"/>
          <w:szCs w:val="21"/>
        </w:rPr>
      </w:pPr>
    </w:p>
    <w:sectPr>
      <w:footerReference w:type="default" r:id="rId7"/>
      <w:pgSz w:w="12240" w:h="15840"/>
      <w:pgMar w:top="1440" w:right="1800" w:bottom="1440" w:left="1800" w:header="720" w:footer="720" w:gutter="0"/>
      <w:cols w:num="1" w:space="72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ＭＳ 明朝">
    <w:altName w:val="Yu Gothic"/>
    <w:panose1 w:val="00000000000000000000"/>
    <w:charset w:val="80"/>
    <w:family w:val="roman"/>
    <w:pitch w:val="default"/>
    <w:sig w:usb0="00000000" w:usb1="00000000" w:usb2="00000010" w:usb3="00000000" w:csb0="0002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微软雅黑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微软雅黑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E"/>
    <w:multiLevelType w:val="singleLevel"/>
    <w:tmpl w:val="FFFFFF7E"/>
    <w:lvl w:ilvl="0">
      <w:start w:val="1"/>
      <w:numFmt w:val="decimal"/>
      <w:pStyle w:val="ListNumber3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>
      <w:start w:val="1"/>
      <w:numFmt w:val="decimal"/>
      <w:pStyle w:val="ListNumber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>
      <w:start w:val="1"/>
      <w:numFmt w:val="bullet"/>
      <w:pStyle w:val="ListBullet3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FFFFF83"/>
    <w:lvl w:ilvl="0">
      <w:start w:val="1"/>
      <w:numFmt w:val="bullet"/>
      <w:pStyle w:val="ListBullet2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FFFFFF88"/>
    <w:lvl w:ilvl="0">
      <w:start w:val="1"/>
      <w:numFmt w:val="decimal"/>
      <w:pStyle w:val="ListNumber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>
      <w:start w:val="1"/>
      <w:numFmt w:val="bullet"/>
      <w:pStyle w:val="List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6EE0FD9B"/>
    <w:multiLevelType w:val="singleLevel"/>
    <w:tmpl w:val="6EE0FD9B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040E144E"/>
    <w:rsid w:val="07272337"/>
    <w:rsid w:val="099720DD"/>
    <w:rsid w:val="109564E9"/>
    <w:rsid w:val="114E027B"/>
    <w:rsid w:val="156F161C"/>
    <w:rsid w:val="2BFF54A6"/>
    <w:rsid w:val="3F024975"/>
    <w:rsid w:val="48413052"/>
    <w:rsid w:val="4A0340FD"/>
    <w:rsid w:val="607C2AAE"/>
    <w:rsid w:val="62A67173"/>
    <w:rsid w:val="6CFF7317"/>
    <w:rsid w:val="6E8C7763"/>
    <w:rsid w:val="7399557D"/>
  </w:rsids>
  <m:mathPr>
    <m:mathFont m:val="Cambria Math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 w:semiHidden="0"/>
    <w:lsdException w:name="toa heading"/>
    <w:lsdException w:name="List" w:semiHidden="0"/>
    <w:lsdException w:name="List Bullet" w:semiHidden="0"/>
    <w:lsdException w:name="List Number" w:semiHidden="0"/>
    <w:lsdException w:name="List 2" w:semiHidden="0"/>
    <w:lsdException w:name="List 3" w:semiHidden="0"/>
    <w:lsdException w:name="List 4"/>
    <w:lsdException w:name="List 5"/>
    <w:lsdException w:name="List Bullet 2" w:semiHidden="0"/>
    <w:lsdException w:name="List Bullet 3" w:semiHidden="0"/>
    <w:lsdException w:name="List Bullet 4"/>
    <w:lsdException w:name="List Bullet 5"/>
    <w:lsdException w:name="List Number 2" w:semiHidden="0"/>
    <w:lsdException w:name="List Number 3" w:semiHidden="0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 w:semiHidden="0"/>
    <w:lsdException w:name="Body Text Indent"/>
    <w:lsdException w:name="List Continue" w:semiHidden="0"/>
    <w:lsdException w:name="List Continue 2" w:semiHidden="0"/>
    <w:lsdException w:name="List Continue 3" w:semiHidden="0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 w:semiHidden="0"/>
    <w:lsdException w:name="Body Text 3" w:semiHidden="0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after="200" w:line="276" w:lineRule="auto"/>
    </w:pPr>
    <w:rPr>
      <w:rFonts w:ascii="微软雅黑" w:eastAsia="微软雅黑" w:hAnsi="微软雅黑" w:cstheme="minorBidi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54061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Macro">
    <w:name w:val="macro"/>
    <w:link w:val="MacroTextChar"/>
    <w:uiPriority w:val="99"/>
    <w:unhideWhenUsed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List3">
    <w:name w:val="List 3"/>
    <w:basedOn w:val="Normal"/>
    <w:uiPriority w:val="99"/>
    <w:unhideWhenUsed/>
    <w:pPr>
      <w:ind w:left="1080" w:hanging="360"/>
      <w:contextualSpacing/>
    </w:pPr>
  </w:style>
  <w:style w:type="paragraph" w:styleId="ListNumber2">
    <w:name w:val="List Number 2"/>
    <w:basedOn w:val="Normal"/>
    <w:uiPriority w:val="99"/>
    <w:unhideWhenUsed/>
    <w:pPr>
      <w:numPr>
        <w:ilvl w:val="0"/>
        <w:numId w:val="1"/>
      </w:numPr>
      <w:contextualSpacing/>
    </w:pPr>
  </w:style>
  <w:style w:type="paragraph" w:styleId="ListNumber">
    <w:name w:val="List Number"/>
    <w:basedOn w:val="Normal"/>
    <w:uiPriority w:val="99"/>
    <w:unhideWhenUsed/>
    <w:pPr>
      <w:numPr>
        <w:ilvl w:val="0"/>
        <w:numId w:val="2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ListBullet">
    <w:name w:val="List Bullet"/>
    <w:basedOn w:val="Normal"/>
    <w:uiPriority w:val="99"/>
    <w:unhideWhenUsed/>
    <w:pPr>
      <w:numPr>
        <w:ilvl w:val="0"/>
        <w:numId w:val="3"/>
      </w:numPr>
      <w:contextualSpacing/>
    </w:pPr>
  </w:style>
  <w:style w:type="paragraph" w:styleId="BodyText3">
    <w:name w:val="Body Text 3"/>
    <w:basedOn w:val="Normal"/>
    <w:link w:val="BodyText3Char"/>
    <w:uiPriority w:val="99"/>
    <w:unhideWhenUsed/>
    <w:pPr>
      <w:spacing w:after="120"/>
    </w:pPr>
    <w:rPr>
      <w:sz w:val="16"/>
      <w:szCs w:val="16"/>
    </w:rPr>
  </w:style>
  <w:style w:type="paragraph" w:styleId="ListBullet3">
    <w:name w:val="List Bullet 3"/>
    <w:basedOn w:val="Normal"/>
    <w:uiPriority w:val="99"/>
    <w:unhideWhenUsed/>
    <w:pPr>
      <w:numPr>
        <w:ilvl w:val="0"/>
        <w:numId w:val="4"/>
      </w:numPr>
      <w:contextualSpacing/>
    </w:pPr>
  </w:style>
  <w:style w:type="paragraph" w:styleId="BodyText">
    <w:name w:val="Body Text"/>
    <w:basedOn w:val="Normal"/>
    <w:link w:val="BodyTextChar"/>
    <w:uiPriority w:val="99"/>
    <w:unhideWhenUsed/>
    <w:pPr>
      <w:spacing w:after="120"/>
    </w:pPr>
  </w:style>
  <w:style w:type="paragraph" w:styleId="ListNumber3">
    <w:name w:val="List Number 3"/>
    <w:basedOn w:val="Normal"/>
    <w:uiPriority w:val="99"/>
    <w:unhideWhenUsed/>
    <w:pPr>
      <w:numPr>
        <w:ilvl w:val="0"/>
        <w:numId w:val="5"/>
      </w:numPr>
      <w:contextualSpacing/>
    </w:pPr>
  </w:style>
  <w:style w:type="paragraph" w:styleId="List2">
    <w:name w:val="List 2"/>
    <w:basedOn w:val="Normal"/>
    <w:uiPriority w:val="99"/>
    <w:unhideWhenUsed/>
    <w:pPr>
      <w:ind w:left="720" w:hanging="360"/>
      <w:contextualSpacing/>
    </w:pPr>
  </w:style>
  <w:style w:type="paragraph" w:styleId="ListContinue">
    <w:name w:val="List Continue"/>
    <w:basedOn w:val="Normal"/>
    <w:uiPriority w:val="99"/>
    <w:unhideWhenUsed/>
    <w:pPr>
      <w:spacing w:after="120"/>
      <w:ind w:left="360"/>
      <w:contextualSpacing/>
    </w:pPr>
  </w:style>
  <w:style w:type="paragraph" w:styleId="ListBullet2">
    <w:name w:val="List Bullet 2"/>
    <w:basedOn w:val="Normal"/>
    <w:uiPriority w:val="99"/>
    <w:unhideWhenUsed/>
    <w:pPr>
      <w:numPr>
        <w:ilvl w:val="0"/>
        <w:numId w:val="6"/>
      </w:numPr>
      <w:contextualSpacing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List">
    <w:name w:val="List"/>
    <w:basedOn w:val="Normal"/>
    <w:uiPriority w:val="99"/>
    <w:unhideWhenUsed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unhideWhenUsed/>
    <w:pPr>
      <w:spacing w:after="120" w:line="480" w:lineRule="auto"/>
    </w:pPr>
  </w:style>
  <w:style w:type="paragraph" w:styleId="ListContinue2">
    <w:name w:val="List Continue 2"/>
    <w:basedOn w:val="Normal"/>
    <w:uiPriority w:val="99"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pPr>
      <w:spacing w:after="120"/>
      <w:ind w:left="108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LightShadingAccent1">
    <w:name w:val="Light Shading Accent 1"/>
    <w:basedOn w:val="TableNormal"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">
    <w:name w:val="Light Shading Accent 2"/>
    <w:basedOn w:val="TableNormal"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LightShadingAccent3">
    <w:name w:val="Light Shading Accent 3"/>
    <w:basedOn w:val="TableNormal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">
    <w:name w:val="Light Shading Accent 4"/>
    <w:basedOn w:val="TableNormal"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">
    <w:name w:val="Light Shading Accent 5"/>
    <w:basedOn w:val="TableNormal"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LightShadingAccent6">
    <w:name w:val="Light Shading Accent 6"/>
    <w:basedOn w:val="TableNormal"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LightList">
    <w:name w:val="Light List"/>
    <w:basedOn w:val="TableNormal"/>
    <w:uiPriority w:val="61"/>
    <w:pPr>
      <w:spacing w:after="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Accent1">
    <w:name w:val="Light List Accent 1"/>
    <w:basedOn w:val="TableNormal"/>
    <w:uiPriority w:val="61"/>
    <w:pPr>
      <w:spacing w:after="0" w:line="240" w:lineRule="auto"/>
    </w:p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">
    <w:name w:val="Light List Accent 2"/>
    <w:basedOn w:val="TableNormal"/>
    <w:uiPriority w:val="61"/>
    <w:pPr>
      <w:spacing w:after="0" w:line="240" w:lineRule="auto"/>
    </w:p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">
    <w:name w:val="Light List Accent 3"/>
    <w:basedOn w:val="TableNormal"/>
    <w:uiPriority w:val="61"/>
    <w:pPr>
      <w:spacing w:after="0" w:line="240" w:lineRule="auto"/>
    </w:p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">
    <w:name w:val="Light List Accent 4"/>
    <w:basedOn w:val="TableNormal"/>
    <w:uiPriority w:val="61"/>
    <w:pPr>
      <w:spacing w:after="0" w:line="240" w:lineRule="auto"/>
    </w:p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">
    <w:name w:val="Light List Accent 5"/>
    <w:basedOn w:val="TableNormal"/>
    <w:uiPriority w:val="61"/>
    <w:pPr>
      <w:spacing w:after="0" w:line="240" w:lineRule="auto"/>
    </w:p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">
    <w:name w:val="Light List Accent 6"/>
    <w:basedOn w:val="TableNormal"/>
    <w:uiPriority w:val="61"/>
    <w:pPr>
      <w:spacing w:after="0" w:line="240" w:lineRule="auto"/>
    </w:p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pPr>
      <w:spacing w:after="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LightGridAccent1">
    <w:name w:val="Light Grid Accent 1"/>
    <w:basedOn w:val="TableNormal"/>
    <w:uiPriority w:val="62"/>
    <w:pPr>
      <w:spacing w:after="0" w:line="240" w:lineRule="auto"/>
    </w:p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</w:tcPr>
    </w:tblStylePr>
  </w:style>
  <w:style w:type="table" w:styleId="LightGridAccent2">
    <w:name w:val="Light Grid Accent 2"/>
    <w:basedOn w:val="TableNormal"/>
    <w:uiPriority w:val="62"/>
    <w:pPr>
      <w:spacing w:after="0" w:line="240" w:lineRule="auto"/>
    </w:p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</w:tcPr>
    </w:tblStylePr>
  </w:style>
  <w:style w:type="table" w:styleId="LightGridAccent3">
    <w:name w:val="Light Grid Accent 3"/>
    <w:basedOn w:val="TableNormal"/>
    <w:uiPriority w:val="62"/>
    <w:pPr>
      <w:spacing w:after="0" w:line="240" w:lineRule="auto"/>
    </w:p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</w:tcPr>
    </w:tblStylePr>
  </w:style>
  <w:style w:type="table" w:styleId="LightGridAccent4">
    <w:name w:val="Light Grid Accent 4"/>
    <w:basedOn w:val="TableNormal"/>
    <w:uiPriority w:val="62"/>
    <w:pPr>
      <w:spacing w:after="0" w:line="240" w:lineRule="auto"/>
    </w:p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</w:tcPr>
    </w:tblStylePr>
  </w:style>
  <w:style w:type="table" w:styleId="LightGridAccent5">
    <w:name w:val="Light Grid Accent 5"/>
    <w:basedOn w:val="TableNormal"/>
    <w:uiPriority w:val="62"/>
    <w:pPr>
      <w:spacing w:after="0" w:line="240" w:lineRule="auto"/>
    </w:p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</w:tcPr>
    </w:tblStylePr>
  </w:style>
  <w:style w:type="table" w:styleId="LightGridAccent6">
    <w:name w:val="Light Grid Accent 6"/>
    <w:basedOn w:val="TableNormal"/>
    <w:uiPriority w:val="62"/>
    <w:pPr>
      <w:spacing w:after="0" w:line="240" w:lineRule="auto"/>
    </w:p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</w:tcPr>
    </w:tblStylePr>
  </w:style>
  <w:style w:type="table" w:styleId="MediumShading1">
    <w:name w:val="Medium Shading 1"/>
    <w:basedOn w:val="TableNormal"/>
    <w:uiPriority w:val="63"/>
    <w:pPr>
      <w:spacing w:after="0" w:line="240" w:lineRule="auto"/>
    </w:pPr>
    <w:tblPr>
      <w:tblBorders>
        <w:top w:val="single" w:sz="8" w:space="0" w:color="3F3F3F" w:themeColor="text1" w:themeTint="BF"/>
        <w:left w:val="single" w:sz="8" w:space="0" w:color="3F3F3F" w:themeColor="text1" w:themeTint="BF"/>
        <w:bottom w:val="single" w:sz="8" w:space="0" w:color="3F3F3F" w:themeColor="text1" w:themeTint="BF"/>
        <w:right w:val="single" w:sz="8" w:space="0" w:color="3F3F3F" w:themeColor="text1" w:themeTint="BF"/>
        <w:insideH w:val="single" w:sz="8" w:space="0" w:color="3F3F3F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3F3F3F" w:themeColor="text1" w:themeTint="BF"/>
          <w:left w:val="single" w:sz="8" w:space="0" w:color="3F3F3F" w:themeColor="text1" w:themeTint="BF"/>
          <w:bottom w:val="single" w:sz="8" w:space="0" w:color="3F3F3F" w:themeColor="text1" w:themeTint="BF"/>
          <w:right w:val="single" w:sz="8" w:space="0" w:color="3F3F3F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F3F3F" w:themeColor="text1" w:themeTint="BF"/>
          <w:left w:val="single" w:sz="8" w:space="0" w:color="3F3F3F" w:themeColor="text1" w:themeTint="BF"/>
          <w:bottom w:val="single" w:sz="8" w:space="0" w:color="3F3F3F" w:themeColor="text1" w:themeTint="BF"/>
          <w:right w:val="single" w:sz="8" w:space="0" w:color="3F3F3F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1">
    <w:name w:val="Medium Shading 1 Accent 1"/>
    <w:basedOn w:val="TableNormal"/>
    <w:uiPriority w:val="63"/>
    <w:pPr>
      <w:spacing w:after="0" w:line="240" w:lineRule="auto"/>
    </w:pPr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2">
    <w:name w:val="Medium Shading 1 Accent 2"/>
    <w:basedOn w:val="TableNormal"/>
    <w:uiPriority w:val="63"/>
    <w:pPr>
      <w:spacing w:after="0" w:line="240" w:lineRule="auto"/>
    </w:pPr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3">
    <w:name w:val="Medium Shading 1 Accent 3"/>
    <w:basedOn w:val="TableNormal"/>
    <w:uiPriority w:val="63"/>
    <w:pPr>
      <w:spacing w:after="0" w:line="240" w:lineRule="auto"/>
    </w:pPr>
    <w:tblPr>
      <w:tblBorders>
        <w:top w:val="single" w:sz="8" w:space="0" w:color="B4CC82" w:themeColor="accent3" w:themeTint="BF"/>
        <w:left w:val="single" w:sz="8" w:space="0" w:color="B4CC82" w:themeColor="accent3" w:themeTint="BF"/>
        <w:bottom w:val="single" w:sz="8" w:space="0" w:color="B4CC82" w:themeColor="accent3" w:themeTint="BF"/>
        <w:right w:val="single" w:sz="8" w:space="0" w:color="B4CC82" w:themeColor="accent3" w:themeTint="BF"/>
        <w:insideH w:val="single" w:sz="8" w:space="0" w:color="B4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B4CC82" w:themeColor="accent3" w:themeTint="BF"/>
          <w:left w:val="single" w:sz="8" w:space="0" w:color="B4CC82" w:themeColor="accent3" w:themeTint="BF"/>
          <w:bottom w:val="single" w:sz="8" w:space="0" w:color="B4CC82" w:themeColor="accent3" w:themeTint="BF"/>
          <w:right w:val="single" w:sz="8" w:space="0" w:color="B4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4CC82" w:themeColor="accent3" w:themeTint="BF"/>
          <w:left w:val="single" w:sz="8" w:space="0" w:color="B4CC82" w:themeColor="accent3" w:themeTint="BF"/>
          <w:bottom w:val="single" w:sz="8" w:space="0" w:color="B4CC82" w:themeColor="accent3" w:themeTint="BF"/>
          <w:right w:val="single" w:sz="8" w:space="0" w:color="B4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4">
    <w:name w:val="Medium Shading 1 Accent 4"/>
    <w:basedOn w:val="TableNormal"/>
    <w:uiPriority w:val="63"/>
    <w:pPr>
      <w:spacing w:after="0" w:line="240" w:lineRule="auto"/>
    </w:pPr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5">
    <w:name w:val="Medium Shading 1 Accent 5"/>
    <w:basedOn w:val="TableNormal"/>
    <w:uiPriority w:val="63"/>
    <w:pPr>
      <w:spacing w:after="0" w:line="240" w:lineRule="auto"/>
    </w:pPr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6">
    <w:name w:val="Medium Shading 1 Accent 6"/>
    <w:basedOn w:val="TableNormal"/>
    <w:uiPriority w:val="63"/>
    <w:pPr>
      <w:spacing w:after="0" w:line="240" w:lineRule="auto"/>
    </w:pPr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1">
    <w:name w:val="Medium Shading 2 Accent 1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2">
    <w:name w:val="Medium Shading 2 Accent 2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3">
    <w:name w:val="Medium Shading 2 Accent 3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4">
    <w:name w:val="Medium Shading 2 Accent 4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5">
    <w:name w:val="Medium Shading 2 Accent 5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6">
    <w:name w:val="Medium Shading 2 Accent 6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MediumList1Accent1">
    <w:name w:val="Medium List 1 Accent 1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Accent2">
    <w:name w:val="Medium List 1 Accent 2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MediumList1Accent3">
    <w:name w:val="Medium List 1 Accent 3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Accent4">
    <w:name w:val="Medium List 1 Accent 4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Accent5">
    <w:name w:val="Medium List 1 Accent 5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MediumList1Accent6">
    <w:name w:val="Medium List 1 Accent 6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MediumList2">
    <w:name w:val="Medium List 2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1">
    <w:name w:val="Medium List 2 Accent 1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2">
    <w:name w:val="Medium List 2 Accent 2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3">
    <w:name w:val="Medium List 2 Accent 3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4">
    <w:name w:val="Medium List 2 Accent 4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5">
    <w:name w:val="Medium List 2 Accent 5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6">
    <w:name w:val="Medium List 2 Accent 6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pPr>
      <w:spacing w:after="0" w:line="240" w:lineRule="auto"/>
    </w:pPr>
    <w:tblPr>
      <w:tblBorders>
        <w:top w:val="single" w:sz="8" w:space="0" w:color="3F3F3F" w:themeColor="text1" w:themeTint="BF"/>
        <w:left w:val="single" w:sz="8" w:space="0" w:color="3F3F3F" w:themeColor="text1" w:themeTint="BF"/>
        <w:bottom w:val="single" w:sz="8" w:space="0" w:color="3F3F3F" w:themeColor="text1" w:themeTint="BF"/>
        <w:right w:val="single" w:sz="8" w:space="0" w:color="3F3F3F" w:themeColor="text1" w:themeTint="BF"/>
        <w:insideH w:val="single" w:sz="8" w:space="0" w:color="3F3F3F" w:themeColor="text1" w:themeTint="BF"/>
        <w:insideV w:val="single" w:sz="8" w:space="0" w:color="3F3F3F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F3F3F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MediumGrid1Accent1">
    <w:name w:val="Medium Grid 1 Accent 1"/>
    <w:basedOn w:val="TableNormal"/>
    <w:uiPriority w:val="67"/>
    <w:pPr>
      <w:spacing w:after="0" w:line="240" w:lineRule="auto"/>
    </w:pPr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MediumGrid1Accent2">
    <w:name w:val="Medium Grid 1 Accent 2"/>
    <w:basedOn w:val="TableNormal"/>
    <w:uiPriority w:val="67"/>
    <w:pPr>
      <w:spacing w:after="0" w:line="240" w:lineRule="auto"/>
    </w:pPr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Accent3">
    <w:name w:val="Medium Grid 1 Accent 3"/>
    <w:basedOn w:val="TableNormal"/>
    <w:uiPriority w:val="67"/>
    <w:pPr>
      <w:spacing w:after="0" w:line="240" w:lineRule="auto"/>
    </w:pPr>
    <w:tblPr>
      <w:tblBorders>
        <w:top w:val="single" w:sz="8" w:space="0" w:color="B4CC82" w:themeColor="accent3" w:themeTint="BF"/>
        <w:left w:val="single" w:sz="8" w:space="0" w:color="B4CC82" w:themeColor="accent3" w:themeTint="BF"/>
        <w:bottom w:val="single" w:sz="8" w:space="0" w:color="B4CC82" w:themeColor="accent3" w:themeTint="BF"/>
        <w:right w:val="single" w:sz="8" w:space="0" w:color="B4CC82" w:themeColor="accent3" w:themeTint="BF"/>
        <w:insideH w:val="single" w:sz="8" w:space="0" w:color="B4CC82" w:themeColor="accent3" w:themeTint="BF"/>
        <w:insideV w:val="single" w:sz="8" w:space="0" w:color="B4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4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Accent4">
    <w:name w:val="Medium Grid 1 Accent 4"/>
    <w:basedOn w:val="TableNormal"/>
    <w:uiPriority w:val="67"/>
    <w:pPr>
      <w:spacing w:after="0" w:line="240" w:lineRule="auto"/>
    </w:pPr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Accent5">
    <w:name w:val="Medium Grid 1 Accent 5"/>
    <w:basedOn w:val="TableNormal"/>
    <w:uiPriority w:val="67"/>
    <w:pPr>
      <w:spacing w:after="0" w:line="240" w:lineRule="auto"/>
    </w:pPr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Accent6">
    <w:name w:val="Medium Grid 1 Accent 6"/>
    <w:basedOn w:val="TableNormal"/>
    <w:uiPriority w:val="67"/>
    <w:pPr>
      <w:spacing w:after="0" w:line="240" w:lineRule="auto"/>
    </w:pPr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1">
    <w:name w:val="Medium Grid 2 Accent 1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2">
    <w:name w:val="Medium Grid 2 Accent 2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3">
    <w:name w:val="Medium Grid 2 Accent 3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4">
    <w:name w:val="Medium Grid 2 Accent 4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5">
    <w:name w:val="Medium Grid 2 Accent 5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6">
    <w:name w:val="Medium Grid 2 Accent 6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7F7F7F" w:themeFill="text1" w:themeFillTint="7F"/>
      </w:tcPr>
    </w:tblStylePr>
  </w:style>
  <w:style w:type="table" w:styleId="MediumGrid3Accent1">
    <w:name w:val="Medium Grid 3 Accent 1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7C0DE" w:themeFill="accent1" w:themeFillTint="7F"/>
      </w:tcPr>
    </w:tblStylePr>
  </w:style>
  <w:style w:type="table" w:styleId="MediumGrid3Accent2">
    <w:name w:val="Medium Grid 3 Accent 2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FA7A6" w:themeFill="accent2" w:themeFillTint="7F"/>
      </w:tcPr>
    </w:tblStylePr>
  </w:style>
  <w:style w:type="table" w:styleId="MediumGrid3Accent3">
    <w:name w:val="Medium Grid 3 Accent 3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CDDDAC" w:themeFill="accent3" w:themeFillTint="7F"/>
      </w:tcPr>
    </w:tblStylePr>
  </w:style>
  <w:style w:type="table" w:styleId="MediumGrid3Accent4">
    <w:name w:val="Medium Grid 3 Accent 4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FB1D0" w:themeFill="accent4" w:themeFillTint="7F"/>
      </w:tcPr>
    </w:tblStylePr>
  </w:style>
  <w:style w:type="table" w:styleId="MediumGrid3Accent5">
    <w:name w:val="Medium Grid 3 Accent 5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5D5E2" w:themeFill="accent5" w:themeFillTint="7F"/>
      </w:tcPr>
    </w:tblStylePr>
  </w:style>
  <w:style w:type="table" w:styleId="MediumGrid3Accent6">
    <w:name w:val="Medium Grid 3 Accent 6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Accent1">
    <w:name w:val="Dark List Accent 1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DarkListAccent2">
    <w:name w:val="Dark List Accent 2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DarkListAccent3">
    <w:name w:val="Dark List Accent 3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Accent4">
    <w:name w:val="Dark List Accent 4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Accent5">
    <w:name w:val="Dark List Accent 5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Accent6">
    <w:name w:val="Dark List Accent 6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ColorfulShading">
    <w:name w:val="Colorful Shading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ShadingAccent1">
    <w:name w:val="Colorful Shading Accent 1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ShadingAccent2">
    <w:name w:val="Colorful Shading Accent 2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ShadingAccent3">
    <w:name w:val="Colorful Shading Accent 3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Accent4">
    <w:name w:val="Colorful Shading Accent 4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ShadingAccent5">
    <w:name w:val="Colorful Shading Accent 5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ShadingAccent6">
    <w:name w:val="Colorful Shading Accent 6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List">
    <w:name w:val="Colorful List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Accent1">
    <w:name w:val="Colorful List Accent 1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Accent2">
    <w:name w:val="Colorful List Accent 2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Accent3">
    <w:name w:val="Colorful List Accent 3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Accent4">
    <w:name w:val="Colorful List Accent 4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Accent5">
    <w:name w:val="Colorful List Accent 5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Accent6">
    <w:name w:val="Colorful List Accent 6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ColorfulGridAccent1">
    <w:name w:val="Colorful Grid Accent 1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ColorfulGridAccent2">
    <w:name w:val="Colorful Grid Accent 2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Accent3">
    <w:name w:val="Colorful Grid Accent 3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Accent4">
    <w:name w:val="Colorful Grid Accent 4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Accent5">
    <w:name w:val="Colorful Grid Accent 5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Accent6">
    <w:name w:val="Colorful Grid Accent 6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NoSpacing">
    <w:name w:val="No Spacing"/>
    <w:uiPriority w:val="1"/>
    <w:qFormat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uiPriority w:val="99"/>
  </w:style>
  <w:style w:type="character" w:customStyle="1" w:styleId="BodyText2Char">
    <w:name w:val="Body Text 2 Char"/>
    <w:basedOn w:val="DefaultParagraphFont"/>
    <w:link w:val="BodyText2"/>
    <w:uiPriority w:val="99"/>
  </w:style>
  <w:style w:type="character" w:customStyle="1" w:styleId="BodyText3Char">
    <w:name w:val="Body Text 3 Char"/>
    <w:basedOn w:val="DefaultParagraphFont"/>
    <w:link w:val="BodyText3"/>
    <w:uiPriority w:val="99"/>
    <w:rPr>
      <w:sz w:val="16"/>
      <w:szCs w:val="16"/>
    </w:rPr>
  </w:style>
  <w:style w:type="character" w:customStyle="1" w:styleId="MacroTextChar">
    <w:name w:val="Macro Text Char"/>
    <w:basedOn w:val="DefaultParagraphFont"/>
    <w:link w:val="Macro"/>
    <w:uiPriority w:val="99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QuoteChar">
    <w:name w:val="Quote Char"/>
    <w:basedOn w:val="DefaultParagraphFont"/>
    <w:link w:val="Quote"/>
    <w:uiPriority w:val="29"/>
    <w:qFormat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54061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5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SubtleEmphasis">
    <w:name w:val="Subtle Emphasis"/>
    <w:basedOn w:val="DefaultParagraphFont"/>
    <w:uiPriority w:val="19"/>
    <w:qFormat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customStyle="1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爱拼才会赢</cp:lastModifiedBy>
  <cp:revision>1</cp:revision>
  <dcterms:created xsi:type="dcterms:W3CDTF">2013-12-23T23:15:00Z</dcterms:created>
  <dcterms:modified xsi:type="dcterms:W3CDTF">2020-06-05T02:33:05Z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