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spacing w:line="240" w:lineRule="exact"/>
        <w:rPr>
          <w:sz w:val="19"/>
          <w:szCs w:val="19"/>
        </w:rPr>
      </w:pPr>
      <w:r>
        <w:rPr>
          <w:sz w:val="19"/>
          <w:szCs w:val="19"/>
        </w:rPr>
        <w:drawing>
          <wp:anchor distT="0" distB="0" distL="114300" distR="114300" simplePos="0" relativeHeight="251659264" behindDoc="0" locked="0" layoutInCell="1" allowOverlap="1">
            <wp:simplePos x="0" y="0"/>
            <wp:positionH relativeFrom="page">
              <wp:posOffset>11404600</wp:posOffset>
            </wp:positionH>
            <wp:positionV relativeFrom="topMargin">
              <wp:posOffset>11785600</wp:posOffset>
            </wp:positionV>
            <wp:extent cx="292100" cy="304800"/>
            <wp:effectExtent l="0" t="0" r="12700" b="0"/>
            <wp:wrapNone/>
            <wp:docPr id="100077" name="图片 1000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7" name="图片 100077"/>
                    <pic:cNvPicPr>
                      <a:picLocks noChangeAspect="1"/>
                    </pic:cNvPicPr>
                  </pic:nvPicPr>
                  <pic:blipFill>
                    <a:blip r:embed="rId18"/>
                    <a:stretch>
                      <a:fillRect/>
                    </a:stretch>
                  </pic:blipFill>
                  <pic:spPr>
                    <a:xfrm>
                      <a:off x="0" y="0"/>
                      <a:ext cx="292100" cy="304800"/>
                    </a:xfrm>
                    <a:prstGeom prst="rect">
                      <a:avLst/>
                    </a:prstGeom>
                  </pic:spPr>
                </pic:pic>
              </a:graphicData>
            </a:graphic>
          </wp:anchor>
        </w:drawing>
      </w:r>
    </w:p>
    <w:p>
      <w:pPr>
        <w:widowControl w:val="0"/>
        <w:spacing w:before="39" w:after="39" w:line="240" w:lineRule="exact"/>
        <w:rPr>
          <w:sz w:val="19"/>
          <w:szCs w:val="19"/>
        </w:rPr>
      </w:pPr>
    </w:p>
    <w:p>
      <w:pPr>
        <w:widowControl w:val="0"/>
        <w:spacing w:line="1" w:lineRule="exact"/>
        <w:sectPr>
          <w:footerReference r:id="rId7" w:type="first"/>
          <w:footerReference r:id="rId5" w:type="default"/>
          <w:footerReference r:id="rId6" w:type="even"/>
          <w:pgSz w:w="11900" w:h="16840"/>
          <w:pgMar w:top="1122" w:right="882" w:bottom="2006" w:left="846" w:header="0" w:footer="3" w:gutter="0"/>
          <w:pgNumType w:start="1"/>
          <w:cols w:space="720" w:num="1"/>
          <w:titlePg/>
          <w:rtlGutter w:val="0"/>
          <w:docGrid w:linePitch="360" w:charSpace="0"/>
        </w:sectPr>
      </w:pPr>
    </w:p>
    <w:p>
      <w:pPr>
        <w:pStyle w:val="13"/>
        <w:keepNext w:val="0"/>
        <w:keepLines w:val="0"/>
        <w:widowControl w:val="0"/>
        <w:shd w:val="clear" w:color="auto" w:fill="auto"/>
        <w:bidi w:val="0"/>
        <w:spacing w:before="0" w:line="240" w:lineRule="auto"/>
        <w:ind w:left="0" w:right="0" w:firstLine="0"/>
        <w:jc w:val="center"/>
        <w:rPr>
          <w:rFonts w:hint="eastAsia" w:ascii="宋体" w:hAnsi="宋体" w:eastAsia="宋体" w:cs="宋体"/>
          <w:b/>
          <w:bCs/>
          <w:sz w:val="32"/>
          <w:szCs w:val="32"/>
        </w:rPr>
      </w:pPr>
      <w:r>
        <w:rPr>
          <w:rFonts w:hint="eastAsia" w:ascii="宋体" w:hAnsi="宋体" w:eastAsia="宋体" w:cs="宋体"/>
          <w:b/>
          <w:bCs/>
          <w:color w:val="000000"/>
          <w:spacing w:val="0"/>
          <w:w w:val="100"/>
          <w:position w:val="0"/>
          <w:sz w:val="32"/>
          <w:szCs w:val="32"/>
        </w:rPr>
        <w:t>重庆市高</w:t>
      </w:r>
      <w:r>
        <w:rPr>
          <w:rFonts w:hint="eastAsia" w:ascii="宋体" w:hAnsi="宋体" w:eastAsia="宋体" w:cs="宋体"/>
          <w:b/>
          <w:bCs/>
          <w:color w:val="000000"/>
          <w:spacing w:val="0"/>
          <w:w w:val="100"/>
          <w:position w:val="0"/>
          <w:sz w:val="32"/>
          <w:szCs w:val="32"/>
          <w:lang w:val="zh-CN" w:eastAsia="zh-CN" w:bidi="zh-CN"/>
        </w:rPr>
        <w:t>2023</w:t>
      </w:r>
      <w:r>
        <w:rPr>
          <w:rFonts w:hint="eastAsia" w:ascii="宋体" w:hAnsi="宋体" w:eastAsia="宋体" w:cs="宋体"/>
          <w:b/>
          <w:bCs/>
          <w:color w:val="000000"/>
          <w:spacing w:val="0"/>
          <w:w w:val="100"/>
          <w:position w:val="0"/>
          <w:sz w:val="32"/>
          <w:szCs w:val="32"/>
        </w:rPr>
        <w:t>届高三第一次质量检测</w:t>
      </w:r>
    </w:p>
    <w:p>
      <w:pPr>
        <w:pStyle w:val="15"/>
        <w:keepNext/>
        <w:keepLines/>
        <w:widowControl w:val="0"/>
        <w:shd w:val="clear" w:color="auto" w:fill="auto"/>
        <w:bidi w:val="0"/>
        <w:spacing w:before="0" w:line="240" w:lineRule="auto"/>
        <w:ind w:left="0" w:right="0" w:firstLine="0"/>
        <w:jc w:val="center"/>
        <w:rPr>
          <w:rFonts w:hint="eastAsia" w:ascii="宋体" w:hAnsi="宋体" w:eastAsia="宋体" w:cs="宋体"/>
          <w:b/>
          <w:bCs/>
        </w:rPr>
      </w:pPr>
      <w:r>
        <w:rPr>
          <w:rFonts w:hint="eastAsia" w:ascii="宋体" w:hAnsi="宋体" w:eastAsia="宋体" w:cs="宋体"/>
          <w:b/>
          <w:bCs/>
        </w:rPr>
        <mc:AlternateContent>
          <mc:Choice Requires="wps">
            <w:drawing>
              <wp:anchor distT="0" distB="0" distL="114300" distR="114300" simplePos="0" relativeHeight="251660288" behindDoc="0" locked="0" layoutInCell="1" allowOverlap="1">
                <wp:simplePos x="0" y="0"/>
                <wp:positionH relativeFrom="page">
                  <wp:posOffset>6136640</wp:posOffset>
                </wp:positionH>
                <wp:positionV relativeFrom="paragraph">
                  <wp:posOffset>165100</wp:posOffset>
                </wp:positionV>
                <wp:extent cx="426720" cy="164465"/>
                <wp:effectExtent l="0" t="0" r="0" b="0"/>
                <wp:wrapSquare wrapText="left"/>
                <wp:docPr id="7" name="Shape 7"/>
                <wp:cNvGraphicFramePr/>
                <a:graphic xmlns:a="http://schemas.openxmlformats.org/drawingml/2006/main">
                  <a:graphicData uri="http://schemas.microsoft.com/office/word/2010/wordprocessingShape">
                    <wps:wsp>
                      <wps:cNvSpPr txBox="1"/>
                      <wps:spPr>
                        <a:xfrm>
                          <a:off x="0" y="0"/>
                          <a:ext cx="426720" cy="164465"/>
                        </a:xfrm>
                        <a:prstGeom prst="rect">
                          <a:avLst/>
                        </a:prstGeom>
                        <a:noFill/>
                      </wps:spPr>
                      <wps:txbx>
                        <w:txbxContent>
                          <w:p>
                            <w:pPr>
                              <w:pStyle w:val="9"/>
                              <w:keepNext w:val="0"/>
                              <w:keepLines w:val="0"/>
                              <w:widowControl w:val="0"/>
                              <w:shd w:val="clear" w:color="auto" w:fill="auto"/>
                              <w:bidi w:val="0"/>
                              <w:spacing w:before="0" w:after="0" w:line="240" w:lineRule="auto"/>
                              <w:ind w:left="0" w:right="0" w:firstLine="0"/>
                              <w:jc w:val="left"/>
                              <w:rPr>
                                <w:sz w:val="20"/>
                                <w:szCs w:val="20"/>
                              </w:rPr>
                            </w:pPr>
                            <w:r>
                              <w:rPr>
                                <w:rFonts w:ascii="Times New Roman" w:hAnsi="Times New Roman" w:eastAsia="Times New Roman" w:cs="Times New Roman"/>
                                <w:color w:val="000000"/>
                                <w:spacing w:val="0"/>
                                <w:w w:val="100"/>
                                <w:position w:val="0"/>
                                <w:sz w:val="20"/>
                                <w:szCs w:val="20"/>
                                <w:lang w:val="en-US" w:eastAsia="en-US" w:bidi="en-US"/>
                              </w:rPr>
                              <w:t>2022.9</w:t>
                            </w:r>
                          </w:p>
                        </w:txbxContent>
                      </wps:txbx>
                      <wps:bodyPr wrap="none" lIns="0" tIns="0" rIns="0" bIns="0"/>
                    </wps:wsp>
                  </a:graphicData>
                </a:graphic>
              </wp:anchor>
            </w:drawing>
          </mc:Choice>
          <mc:Fallback>
            <w:pict>
              <v:shape id="Shape 7" o:spid="_x0000_s1026" o:spt="202" type="#_x0000_t202" style="position:absolute;left:0pt;margin-left:483.2pt;margin-top:13pt;height:12.95pt;width:33.6pt;mso-position-horizontal-relative:page;mso-wrap-distance-bottom:0pt;mso-wrap-distance-left:9pt;mso-wrap-distance-right:9pt;mso-wrap-distance-top:0pt;mso-wrap-style:none;z-index:251660288;mso-width-relative:page;mso-height-relative:page;" filled="f" stroked="f" coordsize="21600,21600" o:gfxdata="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">
                <v:fill on="f" focussize="0,0"/>
                <v:stroke on="f"/>
                <v:imagedata o:title=""/>
                <o:lock v:ext="edit" aspectratio="f"/>
                <v:textbox inset="0mm,0mm,0mm,0mm">
                  <w:txbxContent>
                    <w:p>
                      <w:pPr>
                        <w:pStyle w:val="9"/>
                        <w:keepNext w:val="0"/>
                        <w:keepLines w:val="0"/>
                        <w:widowControl w:val="0"/>
                        <w:shd w:val="clear" w:color="auto" w:fill="auto"/>
                        <w:bidi w:val="0"/>
                        <w:spacing w:before="0" w:after="0" w:line="240" w:lineRule="auto"/>
                        <w:ind w:left="0" w:right="0" w:firstLine="0"/>
                        <w:jc w:val="left"/>
                        <w:rPr>
                          <w:sz w:val="20"/>
                          <w:szCs w:val="20"/>
                        </w:rPr>
                      </w:pPr>
                      <w:r>
                        <w:rPr>
                          <w:rFonts w:ascii="Times New Roman" w:hAnsi="Times New Roman" w:eastAsia="Times New Roman" w:cs="Times New Roman"/>
                          <w:color w:val="000000"/>
                          <w:spacing w:val="0"/>
                          <w:w w:val="100"/>
                          <w:position w:val="0"/>
                          <w:sz w:val="20"/>
                          <w:szCs w:val="20"/>
                          <w:lang w:val="en-US" w:eastAsia="en-US" w:bidi="en-US"/>
                        </w:rPr>
                        <w:t>2022.9</w:t>
                      </w:r>
                    </w:p>
                  </w:txbxContent>
                </v:textbox>
                <w10:wrap type="square" side="left"/>
              </v:shape>
            </w:pict>
          </mc:Fallback>
        </mc:AlternateContent>
      </w:r>
      <w:bookmarkStart w:id="0" w:name="bookmark6"/>
      <w:bookmarkStart w:id="1" w:name="bookmark4"/>
      <w:bookmarkStart w:id="2" w:name="bookmark5"/>
      <w:r>
        <w:rPr>
          <w:rFonts w:hint="eastAsia" w:ascii="宋体" w:hAnsi="宋体" w:eastAsia="宋体" w:cs="宋体"/>
          <w:b/>
          <w:bCs/>
          <w:color w:val="000000"/>
          <w:spacing w:val="0"/>
          <w:w w:val="100"/>
          <w:position w:val="0"/>
        </w:rPr>
        <w:t>英语试题</w:t>
      </w:r>
      <w:bookmarkEnd w:id="0"/>
      <w:bookmarkEnd w:id="1"/>
      <w:bookmarkEnd w:id="2"/>
    </w:p>
    <w:p>
      <w:pPr>
        <w:pStyle w:val="17"/>
        <w:keepNext w:val="0"/>
        <w:keepLines w:val="0"/>
        <w:widowControl w:val="0"/>
        <w:shd w:val="clear" w:color="auto" w:fill="auto"/>
        <w:bidi w:val="0"/>
        <w:spacing w:before="0" w:after="260" w:line="240" w:lineRule="auto"/>
        <w:ind w:left="0" w:right="0" w:firstLine="3120" w:firstLineChars="1300"/>
        <w:jc w:val="both"/>
      </w:pPr>
      <w:r>
        <w:rPr>
          <w:color w:val="000000"/>
          <w:spacing w:val="0"/>
          <w:w w:val="100"/>
          <w:position w:val="0"/>
          <w:sz w:val="24"/>
          <w:szCs w:val="24"/>
        </w:rPr>
        <w:t>命审单位:重庆南开中学</w:t>
      </w:r>
    </w:p>
    <w:p>
      <w:pPr>
        <w:pStyle w:val="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rPr>
        <w:t>注意事项：</w:t>
      </w:r>
    </w:p>
    <w:p>
      <w:pPr>
        <w:pStyle w:val="19"/>
        <w:keepNext w:val="0"/>
        <w:keepLines w:val="0"/>
        <w:widowControl w:val="0"/>
        <w:shd w:val="clear" w:color="auto" w:fill="auto"/>
        <w:bidi w:val="0"/>
        <w:spacing w:before="0" w:after="0"/>
        <w:ind w:left="720" w:right="0" w:hanging="240"/>
        <w:jc w:val="both"/>
      </w:pPr>
      <w:r>
        <w:rPr>
          <w:rFonts w:ascii="Times New Roman" w:hAnsi="Times New Roman" w:eastAsia="Times New Roman" w:cs="Times New Roman"/>
          <w:color w:val="000000"/>
          <w:spacing w:val="0"/>
          <w:w w:val="100"/>
          <w:position w:val="0"/>
          <w:lang w:val="en-US" w:eastAsia="en-US" w:bidi="en-US"/>
        </w:rPr>
        <w:t xml:space="preserve">1 </w:t>
      </w:r>
      <w:r>
        <w:rPr>
          <w:color w:val="000000"/>
          <w:spacing w:val="0"/>
          <w:w w:val="100"/>
          <w:position w:val="0"/>
          <w:lang w:val="zh-CN" w:eastAsia="zh-CN" w:bidi="zh-CN"/>
        </w:rPr>
        <w:t>,本试</w:t>
      </w:r>
      <w:r>
        <w:rPr>
          <w:color w:val="000000"/>
          <w:spacing w:val="0"/>
          <w:w w:val="100"/>
          <w:position w:val="0"/>
        </w:rPr>
        <w:t>卷由四个部分组成。其中第一、二部分和第三部分的第一节为选择题。第三部分的第二节和第 四部分为非选择题。共</w:t>
      </w:r>
      <w:r>
        <w:rPr>
          <w:rFonts w:ascii="Times New Roman" w:hAnsi="Times New Roman" w:eastAsia="Times New Roman" w:cs="Times New Roman"/>
          <w:color w:val="000000"/>
          <w:spacing w:val="0"/>
          <w:w w:val="100"/>
          <w:position w:val="0"/>
        </w:rPr>
        <w:t>150</w:t>
      </w:r>
      <w:r>
        <w:rPr>
          <w:color w:val="000000"/>
          <w:spacing w:val="0"/>
          <w:w w:val="100"/>
          <w:position w:val="0"/>
        </w:rPr>
        <w:t>分，共</w:t>
      </w:r>
      <w:r>
        <w:rPr>
          <w:rFonts w:ascii="Times New Roman" w:hAnsi="Times New Roman" w:eastAsia="Times New Roman" w:cs="Times New Roman"/>
          <w:color w:val="000000"/>
          <w:spacing w:val="0"/>
          <w:w w:val="100"/>
          <w:position w:val="0"/>
        </w:rPr>
        <w:t>12</w:t>
      </w:r>
      <w:r>
        <w:rPr>
          <w:color w:val="000000"/>
          <w:spacing w:val="0"/>
          <w:w w:val="100"/>
          <w:position w:val="0"/>
        </w:rPr>
        <w:t>页。</w:t>
      </w:r>
    </w:p>
    <w:p>
      <w:pPr>
        <w:pStyle w:val="19"/>
        <w:keepNext w:val="0"/>
        <w:keepLines w:val="0"/>
        <w:widowControl w:val="0"/>
        <w:numPr>
          <w:ilvl w:val="0"/>
          <w:numId w:val="1"/>
        </w:numPr>
        <w:shd w:val="clear" w:color="auto" w:fill="auto"/>
        <w:tabs>
          <w:tab w:val="left" w:pos="838"/>
        </w:tabs>
        <w:bidi w:val="0"/>
        <w:spacing w:before="0" w:after="0"/>
        <w:ind w:left="720" w:right="0" w:hanging="240"/>
        <w:jc w:val="both"/>
      </w:pPr>
      <w:bookmarkStart w:id="3" w:name="bookmark7"/>
      <w:bookmarkEnd w:id="3"/>
      <w:r>
        <w:rPr>
          <w:color w:val="000000"/>
          <w:spacing w:val="0"/>
          <w:w w:val="100"/>
          <w:position w:val="0"/>
        </w:rPr>
        <w:t>全部答案在答题卡上相应区墳内完成，在本试卷上作答</w:t>
      </w:r>
      <w:r>
        <w:rPr>
          <w:color w:val="000000"/>
          <w:spacing w:val="0"/>
          <w:w w:val="100"/>
          <w:position w:val="0"/>
          <w:lang w:val="zh-CN" w:eastAsia="zh-CN" w:bidi="zh-CN"/>
        </w:rPr>
        <w:t>无效。</w:t>
      </w:r>
      <w:r>
        <w:rPr>
          <w:color w:val="000000"/>
          <w:spacing w:val="0"/>
          <w:w w:val="100"/>
          <w:position w:val="0"/>
        </w:rPr>
        <w:t>选择题请使用</w:t>
      </w:r>
      <w:r>
        <w:rPr>
          <w:rFonts w:ascii="Times New Roman" w:hAnsi="Times New Roman" w:eastAsia="Times New Roman" w:cs="Times New Roman"/>
          <w:color w:val="000000"/>
          <w:spacing w:val="0"/>
          <w:w w:val="100"/>
          <w:position w:val="0"/>
          <w:lang w:val="en-US" w:eastAsia="en-US" w:bidi="en-US"/>
        </w:rPr>
        <w:t>2B</w:t>
      </w:r>
      <w:r>
        <w:rPr>
          <w:color w:val="000000"/>
          <w:spacing w:val="0"/>
          <w:w w:val="100"/>
          <w:position w:val="0"/>
        </w:rPr>
        <w:t>铅笔填涂，非选择题 请使用</w:t>
      </w:r>
      <w:r>
        <w:rPr>
          <w:rFonts w:ascii="Times New Roman" w:hAnsi="Times New Roman" w:eastAsia="Times New Roman" w:cs="Times New Roman"/>
          <w:color w:val="000000"/>
          <w:spacing w:val="0"/>
          <w:w w:val="100"/>
          <w:position w:val="0"/>
        </w:rPr>
        <w:t>0,5</w:t>
      </w:r>
      <w:r>
        <w:rPr>
          <w:color w:val="000000"/>
          <w:spacing w:val="0"/>
          <w:w w:val="100"/>
          <w:position w:val="0"/>
        </w:rPr>
        <w:t>毫米黑色签字笔作答。要求字体工整、笔迹清晰。</w:t>
      </w:r>
    </w:p>
    <w:p>
      <w:pPr>
        <w:pStyle w:val="19"/>
        <w:keepNext w:val="0"/>
        <w:keepLines w:val="0"/>
        <w:widowControl w:val="0"/>
        <w:numPr>
          <w:ilvl w:val="0"/>
          <w:numId w:val="1"/>
        </w:numPr>
        <w:shd w:val="clear" w:color="auto" w:fill="auto"/>
        <w:tabs>
          <w:tab w:val="left" w:pos="798"/>
        </w:tabs>
        <w:bidi w:val="0"/>
        <w:spacing w:before="0" w:after="0"/>
        <w:ind w:left="0" w:right="0" w:firstLine="440"/>
        <w:jc w:val="both"/>
      </w:pPr>
      <w:bookmarkStart w:id="4" w:name="bookmark8"/>
      <w:bookmarkEnd w:id="4"/>
      <w:r>
        <w:rPr>
          <w:color w:val="000000"/>
          <w:spacing w:val="0"/>
          <w:w w:val="100"/>
          <w:position w:val="0"/>
        </w:rPr>
        <w:t>请在蓉题卡规定的地方填与好个人信息,并认真核对答题卡上所粘贴的条形码是否与本人的信息一致。</w:t>
      </w:r>
    </w:p>
    <w:p>
      <w:pPr>
        <w:pStyle w:val="19"/>
        <w:keepNext w:val="0"/>
        <w:keepLines w:val="0"/>
        <w:widowControl w:val="0"/>
        <w:numPr>
          <w:ilvl w:val="0"/>
          <w:numId w:val="1"/>
        </w:numPr>
        <w:shd w:val="clear" w:color="auto" w:fill="auto"/>
        <w:tabs>
          <w:tab w:val="left" w:pos="803"/>
        </w:tabs>
        <w:bidi w:val="0"/>
        <w:spacing w:before="0" w:after="120"/>
        <w:ind w:left="0" w:right="0" w:firstLine="440"/>
        <w:jc w:val="both"/>
      </w:pPr>
      <w:bookmarkStart w:id="5" w:name="bookmark9"/>
      <w:bookmarkEnd w:id="5"/>
      <w:r>
        <w:rPr>
          <w:color w:val="000000"/>
          <w:spacing w:val="0"/>
          <w:w w:val="100"/>
          <w:position w:val="0"/>
        </w:rPr>
        <w:t>考试结束后，将本试卷和答题卡一并交回。</w:t>
      </w:r>
    </w:p>
    <w:p>
      <w:pPr>
        <w:pStyle w:val="19"/>
        <w:keepNext w:val="0"/>
        <w:keepLines w:val="0"/>
        <w:widowControl w:val="0"/>
        <w:shd w:val="clear" w:color="auto" w:fill="auto"/>
        <w:bidi w:val="0"/>
        <w:spacing w:before="0" w:after="0"/>
        <w:ind w:left="0" w:right="0" w:firstLine="0"/>
        <w:jc w:val="left"/>
      </w:pPr>
      <w:r>
        <w:rPr>
          <w:color w:val="000000"/>
          <w:spacing w:val="0"/>
          <w:w w:val="100"/>
          <w:position w:val="0"/>
        </w:rPr>
        <w:t>第一部分听力（共两节;滿分</w:t>
      </w:r>
      <w:r>
        <w:rPr>
          <w:rFonts w:ascii="Times New Roman" w:hAnsi="Times New Roman" w:eastAsia="Times New Roman" w:cs="Times New Roman"/>
          <w:color w:val="000000"/>
          <w:spacing w:val="0"/>
          <w:w w:val="100"/>
          <w:position w:val="0"/>
        </w:rPr>
        <w:t>30</w:t>
      </w:r>
      <w:r>
        <w:rPr>
          <w:color w:val="000000"/>
          <w:spacing w:val="0"/>
          <w:w w:val="100"/>
          <w:position w:val="0"/>
        </w:rPr>
        <w:t>分）</w:t>
      </w:r>
    </w:p>
    <w:p>
      <w:pPr>
        <w:pStyle w:val="19"/>
        <w:keepNext w:val="0"/>
        <w:keepLines w:val="0"/>
        <w:widowControl w:val="0"/>
        <w:shd w:val="clear" w:color="auto" w:fill="auto"/>
        <w:bidi w:val="0"/>
        <w:spacing w:before="0" w:after="0" w:line="317" w:lineRule="exact"/>
        <w:ind w:left="0" w:right="0" w:firstLine="480"/>
        <w:jc w:val="left"/>
      </w:pPr>
      <w:r>
        <w:rPr>
          <w:color w:val="000000"/>
          <w:spacing w:val="0"/>
          <w:w w:val="100"/>
          <w:position w:val="0"/>
        </w:rPr>
        <w:t>做题时，先将答案标在试卷上。录音内容结束后,你将有两分钟的时间将试卷上的答案转涂到答题卡上。 第一节（共</w:t>
      </w:r>
      <w:r>
        <w:rPr>
          <w:rFonts w:ascii="Times New Roman" w:hAnsi="Times New Roman" w:eastAsia="Times New Roman" w:cs="Times New Roman"/>
          <w:color w:val="000000"/>
          <w:spacing w:val="0"/>
          <w:w w:val="100"/>
          <w:position w:val="0"/>
        </w:rPr>
        <w:t>5</w:t>
      </w:r>
      <w:r>
        <w:rPr>
          <w:color w:val="000000"/>
          <w:spacing w:val="0"/>
          <w:w w:val="100"/>
          <w:position w:val="0"/>
        </w:rPr>
        <w:t>小题;每小题</w:t>
      </w:r>
      <w:r>
        <w:rPr>
          <w:rFonts w:ascii="Times New Roman" w:hAnsi="Times New Roman" w:eastAsia="Times New Roman" w:cs="Times New Roman"/>
          <w:color w:val="000000"/>
          <w:spacing w:val="0"/>
          <w:w w:val="100"/>
          <w:position w:val="0"/>
          <w:lang w:val="en-US" w:eastAsia="en-US" w:bidi="en-US"/>
        </w:rPr>
        <w:t>1.5</w:t>
      </w:r>
      <w:r>
        <w:rPr>
          <w:color w:val="000000"/>
          <w:spacing w:val="0"/>
          <w:w w:val="100"/>
          <w:position w:val="0"/>
        </w:rPr>
        <w:t>分，满分</w:t>
      </w:r>
      <w:r>
        <w:rPr>
          <w:rFonts w:ascii="Times New Roman" w:hAnsi="Times New Roman" w:eastAsia="Times New Roman" w:cs="Times New Roman"/>
          <w:color w:val="000000"/>
          <w:spacing w:val="0"/>
          <w:w w:val="100"/>
          <w:position w:val="0"/>
          <w:lang w:val="en-US" w:eastAsia="en-US" w:bidi="en-US"/>
        </w:rPr>
        <w:t>7.5</w:t>
      </w:r>
      <w:r>
        <w:rPr>
          <w:color w:val="000000"/>
          <w:spacing w:val="0"/>
          <w:w w:val="100"/>
          <w:position w:val="0"/>
        </w:rPr>
        <w:t>分）</w:t>
      </w:r>
    </w:p>
    <w:p>
      <w:pPr>
        <w:pStyle w:val="19"/>
        <w:keepNext w:val="0"/>
        <w:keepLines w:val="0"/>
        <w:widowControl w:val="0"/>
        <w:shd w:val="clear" w:color="auto" w:fill="auto"/>
        <w:bidi w:val="0"/>
        <w:spacing w:before="0" w:after="120" w:line="355" w:lineRule="exact"/>
        <w:ind w:left="0" w:right="0" w:firstLine="480"/>
        <w:jc w:val="left"/>
      </w:pPr>
      <w:r>
        <w:rPr>
          <w:color w:val="000000"/>
          <w:spacing w:val="0"/>
          <w:w w:val="100"/>
          <w:position w:val="0"/>
        </w:rPr>
        <w:t>听下面</w:t>
      </w:r>
      <w:r>
        <w:rPr>
          <w:rFonts w:ascii="Times New Roman" w:hAnsi="Times New Roman" w:eastAsia="Times New Roman" w:cs="Times New Roman"/>
          <w:color w:val="000000"/>
          <w:spacing w:val="0"/>
          <w:w w:val="100"/>
          <w:position w:val="0"/>
        </w:rPr>
        <w:t>5</w:t>
      </w:r>
      <w:r>
        <w:rPr>
          <w:color w:val="000000"/>
          <w:spacing w:val="0"/>
          <w:w w:val="100"/>
          <w:position w:val="0"/>
        </w:rPr>
        <w:t>段对话。每段对话后有一个小题,从题中所给的</w:t>
      </w:r>
      <w:r>
        <w:rPr>
          <w:rFonts w:ascii="Times New Roman" w:hAnsi="Times New Roman" w:eastAsia="Times New Roman" w:cs="Times New Roman"/>
          <w:color w:val="000000"/>
          <w:spacing w:val="0"/>
          <w:w w:val="100"/>
          <w:position w:val="0"/>
          <w:lang w:val="en-US" w:eastAsia="en-US" w:bidi="en-US"/>
        </w:rPr>
        <w:t>A</w:t>
      </w:r>
      <w:r>
        <w:rPr>
          <w:color w:val="000000"/>
          <w:spacing w:val="0"/>
          <w:w w:val="100"/>
          <w:position w:val="0"/>
          <w:lang w:val="en-US" w:eastAsia="en-US" w:bidi="en-US"/>
        </w:rPr>
        <w:t>、</w:t>
      </w:r>
      <w:r>
        <w:rPr>
          <w:rFonts w:ascii="Times New Roman" w:hAnsi="Times New Roman" w:eastAsia="Times New Roman" w:cs="Times New Roman"/>
          <w:color w:val="000000"/>
          <w:spacing w:val="0"/>
          <w:w w:val="100"/>
          <w:position w:val="0"/>
          <w:lang w:val="en-US" w:eastAsia="en-US" w:bidi="en-US"/>
        </w:rPr>
        <w:t>B</w:t>
      </w:r>
      <w:r>
        <w:rPr>
          <w:color w:val="000000"/>
          <w:spacing w:val="0"/>
          <w:w w:val="100"/>
          <w:position w:val="0"/>
          <w:lang w:val="en-US" w:eastAsia="en-US" w:bidi="en-US"/>
        </w:rPr>
        <w:t>、</w:t>
      </w:r>
      <w:r>
        <w:rPr>
          <w:rFonts w:ascii="Times New Roman" w:hAnsi="Times New Roman" w:eastAsia="Times New Roman" w:cs="Times New Roman"/>
          <w:color w:val="000000"/>
          <w:spacing w:val="0"/>
          <w:w w:val="100"/>
          <w:position w:val="0"/>
          <w:lang w:val="en-US" w:eastAsia="en-US" w:bidi="en-US"/>
        </w:rPr>
        <w:t>C</w:t>
      </w:r>
      <w:r>
        <w:rPr>
          <w:color w:val="000000"/>
          <w:spacing w:val="0"/>
          <w:w w:val="100"/>
          <w:position w:val="0"/>
        </w:rPr>
        <w:t>三个选项中选出最佳选项，并标在试卷 的相应位置。听完每段对话后,你都有</w:t>
      </w:r>
      <w:r>
        <w:rPr>
          <w:rFonts w:ascii="Times New Roman" w:hAnsi="Times New Roman" w:eastAsia="Times New Roman" w:cs="Times New Roman"/>
          <w:color w:val="000000"/>
          <w:spacing w:val="0"/>
          <w:w w:val="100"/>
          <w:position w:val="0"/>
        </w:rPr>
        <w:t>10</w:t>
      </w:r>
      <w:r>
        <w:rPr>
          <w:color w:val="000000"/>
          <w:spacing w:val="0"/>
          <w:w w:val="100"/>
          <w:position w:val="0"/>
        </w:rPr>
        <w:t>秒钟的时间来回答有关小题和阅读下一小题。每段对话仅读一遍。</w:t>
      </w:r>
    </w:p>
    <w:p>
      <w:pPr>
        <w:pStyle w:val="9"/>
        <w:keepNext w:val="0"/>
        <w:keepLines w:val="0"/>
        <w:widowControl w:val="0"/>
        <w:numPr>
          <w:ilvl w:val="0"/>
          <w:numId w:val="2"/>
        </w:numPr>
        <w:shd w:val="clear" w:color="auto" w:fill="auto"/>
        <w:tabs>
          <w:tab w:val="left" w:pos="363"/>
        </w:tabs>
        <w:bidi w:val="0"/>
        <w:spacing w:before="0" w:after="0" w:line="338" w:lineRule="auto"/>
        <w:ind w:left="0" w:right="0" w:firstLine="0"/>
        <w:jc w:val="left"/>
      </w:pPr>
      <w:r>
        <mc:AlternateContent>
          <mc:Choice Requires="wps">
            <w:drawing>
              <wp:anchor distT="0" distB="0" distL="114300" distR="114300" simplePos="0" relativeHeight="251662336" behindDoc="0" locked="0" layoutInCell="1" allowOverlap="1">
                <wp:simplePos x="0" y="0"/>
                <wp:positionH relativeFrom="page">
                  <wp:posOffset>5020945</wp:posOffset>
                </wp:positionH>
                <wp:positionV relativeFrom="paragraph">
                  <wp:posOffset>241300</wp:posOffset>
                </wp:positionV>
                <wp:extent cx="1365250" cy="186055"/>
                <wp:effectExtent l="0" t="0" r="0" b="0"/>
                <wp:wrapSquare wrapText="left"/>
                <wp:docPr id="9" name="Shape 9"/>
                <wp:cNvGraphicFramePr/>
                <a:graphic xmlns:a="http://schemas.openxmlformats.org/drawingml/2006/main">
                  <a:graphicData uri="http://schemas.microsoft.com/office/word/2010/wordprocessingShape">
                    <wps:wsp>
                      <wps:cNvSpPr txBox="1"/>
                      <wps:spPr>
                        <a:xfrm>
                          <a:off x="0" y="0"/>
                          <a:ext cx="1365250" cy="186055"/>
                        </a:xfrm>
                        <a:prstGeom prst="rect">
                          <a:avLst/>
                        </a:prstGeom>
                        <a:noFill/>
                      </wps:spPr>
                      <wps:txbx>
                        <w:txbxContent>
                          <w:p>
                            <w:pPr>
                              <w:pStyle w:val="9"/>
                              <w:keepNext w:val="0"/>
                              <w:keepLines w:val="0"/>
                              <w:widowControl w:val="0"/>
                              <w:shd w:val="clear" w:color="auto" w:fill="auto"/>
                              <w:bidi w:val="0"/>
                              <w:spacing w:before="0" w:after="0" w:line="240" w:lineRule="auto"/>
                              <w:ind w:left="0" w:right="0" w:firstLine="0"/>
                              <w:jc w:val="left"/>
                            </w:pPr>
                            <w:r>
                              <w:rPr>
                                <w:rFonts w:ascii="Times New Roman" w:hAnsi="Times New Roman" w:eastAsia="Times New Roman" w:cs="Times New Roman"/>
                                <w:color w:val="000000"/>
                                <w:spacing w:val="0"/>
                                <w:w w:val="100"/>
                                <w:position w:val="0"/>
                                <w:lang w:val="en-US" w:eastAsia="en-US" w:bidi="en-US"/>
                              </w:rPr>
                              <w:t>C. Doctor and patient.</w:t>
                            </w:r>
                          </w:p>
                        </w:txbxContent>
                      </wps:txbx>
                      <wps:bodyPr wrap="none" lIns="0" tIns="0" rIns="0" bIns="0"/>
                    </wps:wsp>
                  </a:graphicData>
                </a:graphic>
              </wp:anchor>
            </w:drawing>
          </mc:Choice>
          <mc:Fallback>
            <w:pict>
              <v:shape id="Shape 9" o:spid="_x0000_s1026" o:spt="202" type="#_x0000_t202" style="position:absolute;left:0pt;margin-left:395.35pt;margin-top:19pt;height:14.65pt;width:107.5pt;mso-position-horizontal-relative:page;mso-wrap-distance-bottom:0pt;mso-wrap-distance-left:9pt;mso-wrap-distance-right:9pt;mso-wrap-distance-top:0pt;mso-wrap-style:none;z-index:251662336;mso-width-relative:page;mso-height-relative:page;" filled="f" stroked="f" coordsize="21600,21600" o:gfxdata="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">
                <v:fill on="f" focussize="0,0"/>
                <v:stroke on="f"/>
                <v:imagedata o:title=""/>
                <o:lock v:ext="edit" aspectratio="f"/>
                <v:textbox inset="0mm,0mm,0mm,0mm">
                  <w:txbxContent>
                    <w:p>
                      <w:pPr>
                        <w:pStyle w:val="9"/>
                        <w:keepNext w:val="0"/>
                        <w:keepLines w:val="0"/>
                        <w:widowControl w:val="0"/>
                        <w:shd w:val="clear" w:color="auto" w:fill="auto"/>
                        <w:bidi w:val="0"/>
                        <w:spacing w:before="0" w:after="0" w:line="240" w:lineRule="auto"/>
                        <w:ind w:left="0" w:right="0" w:firstLine="0"/>
                        <w:jc w:val="left"/>
                      </w:pPr>
                      <w:r>
                        <w:rPr>
                          <w:rFonts w:ascii="Times New Roman" w:hAnsi="Times New Roman" w:eastAsia="Times New Roman" w:cs="Times New Roman"/>
                          <w:color w:val="000000"/>
                          <w:spacing w:val="0"/>
                          <w:w w:val="100"/>
                          <w:position w:val="0"/>
                          <w:lang w:val="en-US" w:eastAsia="en-US" w:bidi="en-US"/>
                        </w:rPr>
                        <w:t>C. Doctor and patient.</w:t>
                      </w:r>
                    </w:p>
                  </w:txbxContent>
                </v:textbox>
                <w10:wrap type="square" side="left"/>
              </v:shape>
            </w:pict>
          </mc:Fallback>
        </mc:AlternateContent>
      </w:r>
      <w:bookmarkStart w:id="6" w:name="bookmark10"/>
      <w:bookmarkEnd w:id="6"/>
      <w:r>
        <w:rPr>
          <w:rFonts w:ascii="Times New Roman" w:hAnsi="Times New Roman" w:eastAsia="Times New Roman" w:cs="Times New Roman"/>
          <w:color w:val="000000"/>
          <w:spacing w:val="0"/>
          <w:w w:val="100"/>
          <w:position w:val="0"/>
          <w:lang w:val="en-US" w:eastAsia="en-US" w:bidi="en-US"/>
        </w:rPr>
        <w:t>What is the probable relationship between the speakers?</w:t>
      </w:r>
    </w:p>
    <w:p>
      <w:pPr>
        <w:pStyle w:val="9"/>
        <w:keepNext w:val="0"/>
        <w:keepLines w:val="0"/>
        <w:widowControl w:val="0"/>
        <w:numPr>
          <w:ilvl w:val="0"/>
          <w:numId w:val="3"/>
        </w:numPr>
        <w:shd w:val="clear" w:color="auto" w:fill="auto"/>
        <w:tabs>
          <w:tab w:val="left" w:pos="676"/>
          <w:tab w:val="left" w:pos="3700"/>
        </w:tabs>
        <w:bidi w:val="0"/>
        <w:spacing w:before="0" w:after="0" w:line="338" w:lineRule="auto"/>
        <w:ind w:left="0" w:right="0" w:firstLine="260"/>
        <w:jc w:val="left"/>
      </w:pPr>
      <w:bookmarkStart w:id="7" w:name="bookmark11"/>
      <w:bookmarkEnd w:id="7"/>
      <w:r>
        <w:rPr>
          <w:rFonts w:ascii="Times New Roman" w:hAnsi="Times New Roman" w:eastAsia="Times New Roman" w:cs="Times New Roman"/>
          <w:color w:val="000000"/>
          <w:spacing w:val="0"/>
          <w:w w:val="100"/>
          <w:position w:val="0"/>
          <w:lang w:val="en-US" w:eastAsia="en-US" w:bidi="en-US"/>
        </w:rPr>
        <w:t>Fellow workers.</w:t>
      </w:r>
      <w:r>
        <w:rPr>
          <w:rFonts w:ascii="Times New Roman" w:hAnsi="Times New Roman" w:eastAsia="Times New Roman" w:cs="Times New Roman"/>
          <w:color w:val="000000"/>
          <w:spacing w:val="0"/>
          <w:w w:val="100"/>
          <w:position w:val="0"/>
          <w:lang w:val="en-US" w:eastAsia="en-US" w:bidi="en-US"/>
        </w:rPr>
        <w:tab/>
      </w:r>
      <w:r>
        <w:rPr>
          <w:rFonts w:ascii="Times New Roman" w:hAnsi="Times New Roman" w:eastAsia="Times New Roman" w:cs="Times New Roman"/>
          <w:color w:val="000000"/>
          <w:spacing w:val="0"/>
          <w:w w:val="100"/>
          <w:position w:val="0"/>
          <w:lang w:val="en-US" w:eastAsia="en-US" w:bidi="en-US"/>
        </w:rPr>
        <w:t>B. Husband and wife.</w:t>
      </w:r>
    </w:p>
    <w:p>
      <w:pPr>
        <w:pStyle w:val="9"/>
        <w:keepNext w:val="0"/>
        <w:keepLines w:val="0"/>
        <w:widowControl w:val="0"/>
        <w:numPr>
          <w:ilvl w:val="0"/>
          <w:numId w:val="2"/>
        </w:numPr>
        <w:shd w:val="clear" w:color="auto" w:fill="auto"/>
        <w:tabs>
          <w:tab w:val="left" w:pos="378"/>
        </w:tabs>
        <w:bidi w:val="0"/>
        <w:spacing w:before="0" w:after="0" w:line="338" w:lineRule="auto"/>
        <w:ind w:left="0" w:right="0" w:firstLine="0"/>
        <w:jc w:val="left"/>
      </w:pPr>
      <w:r>
        <mc:AlternateContent>
          <mc:Choice Requires="wps">
            <w:drawing>
              <wp:anchor distT="0" distB="0" distL="114300" distR="114300" simplePos="0" relativeHeight="251664384" behindDoc="0" locked="0" layoutInCell="1" allowOverlap="1">
                <wp:simplePos x="0" y="0"/>
                <wp:positionH relativeFrom="page">
                  <wp:posOffset>5020945</wp:posOffset>
                </wp:positionH>
                <wp:positionV relativeFrom="paragraph">
                  <wp:posOffset>241300</wp:posOffset>
                </wp:positionV>
                <wp:extent cx="667385" cy="173990"/>
                <wp:effectExtent l="0" t="0" r="0" b="0"/>
                <wp:wrapSquare wrapText="left"/>
                <wp:docPr id="11" name="Shape 11"/>
                <wp:cNvGraphicFramePr/>
                <a:graphic xmlns:a="http://schemas.openxmlformats.org/drawingml/2006/main">
                  <a:graphicData uri="http://schemas.microsoft.com/office/word/2010/wordprocessingShape">
                    <wps:wsp>
                      <wps:cNvSpPr txBox="1"/>
                      <wps:spPr>
                        <a:xfrm>
                          <a:off x="0" y="0"/>
                          <a:ext cx="667385" cy="173990"/>
                        </a:xfrm>
                        <a:prstGeom prst="rect">
                          <a:avLst/>
                        </a:prstGeom>
                        <a:noFill/>
                      </wps:spPr>
                      <wps:txbx>
                        <w:txbxContent>
                          <w:p>
                            <w:pPr>
                              <w:pStyle w:val="9"/>
                              <w:keepNext w:val="0"/>
                              <w:keepLines w:val="0"/>
                              <w:widowControl w:val="0"/>
                              <w:shd w:val="clear" w:color="auto" w:fill="auto"/>
                              <w:bidi w:val="0"/>
                              <w:spacing w:before="0" w:after="0" w:line="240" w:lineRule="auto"/>
                              <w:ind w:left="0" w:right="0" w:firstLine="0"/>
                              <w:jc w:val="left"/>
                            </w:pPr>
                            <w:r>
                              <w:rPr>
                                <w:rFonts w:ascii="Times New Roman" w:hAnsi="Times New Roman" w:eastAsia="Times New Roman" w:cs="Times New Roman"/>
                                <w:color w:val="000000"/>
                                <w:spacing w:val="0"/>
                                <w:w w:val="100"/>
                                <w:position w:val="0"/>
                                <w:lang w:val="en-US" w:eastAsia="en-US" w:bidi="en-US"/>
                              </w:rPr>
                              <w:t>C. Its size.</w:t>
                            </w:r>
                          </w:p>
                        </w:txbxContent>
                      </wps:txbx>
                      <wps:bodyPr wrap="none" lIns="0" tIns="0" rIns="0" bIns="0"/>
                    </wps:wsp>
                  </a:graphicData>
                </a:graphic>
              </wp:anchor>
            </w:drawing>
          </mc:Choice>
          <mc:Fallback>
            <w:pict>
              <v:shape id="Shape 11" o:spid="_x0000_s1026" o:spt="202" type="#_x0000_t202" style="position:absolute;left:0pt;margin-left:395.35pt;margin-top:19pt;height:13.7pt;width:52.55pt;mso-position-horizontal-relative:page;mso-wrap-distance-bottom:0pt;mso-wrap-distance-left:9pt;mso-wrap-distance-right:9pt;mso-wrap-distance-top:0pt;mso-wrap-style:none;z-index:251664384;mso-width-relative:page;mso-height-relative:page;" filled="f" stroked="f" coordsize="21600,21600" o:gfxdata="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">
                <v:fill on="f" focussize="0,0"/>
                <v:stroke on="f"/>
                <v:imagedata o:title=""/>
                <o:lock v:ext="edit" aspectratio="f"/>
                <v:textbox inset="0mm,0mm,0mm,0mm">
                  <w:txbxContent>
                    <w:p>
                      <w:pPr>
                        <w:pStyle w:val="9"/>
                        <w:keepNext w:val="0"/>
                        <w:keepLines w:val="0"/>
                        <w:widowControl w:val="0"/>
                        <w:shd w:val="clear" w:color="auto" w:fill="auto"/>
                        <w:bidi w:val="0"/>
                        <w:spacing w:before="0" w:after="0" w:line="240" w:lineRule="auto"/>
                        <w:ind w:left="0" w:right="0" w:firstLine="0"/>
                        <w:jc w:val="left"/>
                      </w:pPr>
                      <w:r>
                        <w:rPr>
                          <w:rFonts w:ascii="Times New Roman" w:hAnsi="Times New Roman" w:eastAsia="Times New Roman" w:cs="Times New Roman"/>
                          <w:color w:val="000000"/>
                          <w:spacing w:val="0"/>
                          <w:w w:val="100"/>
                          <w:position w:val="0"/>
                          <w:lang w:val="en-US" w:eastAsia="en-US" w:bidi="en-US"/>
                        </w:rPr>
                        <w:t>C. Its size.</w:t>
                      </w:r>
                    </w:p>
                  </w:txbxContent>
                </v:textbox>
                <w10:wrap type="square" side="left"/>
              </v:shape>
            </w:pict>
          </mc:Fallback>
        </mc:AlternateContent>
      </w:r>
      <w:bookmarkStart w:id="8" w:name="bookmark12"/>
      <w:bookmarkEnd w:id="8"/>
      <w:r>
        <w:rPr>
          <w:rFonts w:ascii="Times New Roman" w:hAnsi="Times New Roman" w:eastAsia="Times New Roman" w:cs="Times New Roman"/>
          <w:color w:val="000000"/>
          <w:spacing w:val="0"/>
          <w:w w:val="100"/>
          <w:position w:val="0"/>
          <w:lang w:val="en-US" w:eastAsia="en-US" w:bidi="en-US"/>
        </w:rPr>
        <w:t>What confused the woman about the man's coat?</w:t>
      </w:r>
    </w:p>
    <w:p>
      <w:pPr>
        <w:pStyle w:val="9"/>
        <w:keepNext w:val="0"/>
        <w:keepLines w:val="0"/>
        <w:widowControl w:val="0"/>
        <w:numPr>
          <w:ilvl w:val="0"/>
          <w:numId w:val="4"/>
        </w:numPr>
        <w:shd w:val="clear" w:color="auto" w:fill="auto"/>
        <w:tabs>
          <w:tab w:val="left" w:pos="666"/>
          <w:tab w:val="left" w:pos="3700"/>
        </w:tabs>
        <w:bidi w:val="0"/>
        <w:spacing w:before="0" w:after="0" w:line="338" w:lineRule="auto"/>
        <w:ind w:left="0" w:right="0" w:firstLine="260"/>
        <w:jc w:val="both"/>
      </w:pPr>
      <w:bookmarkStart w:id="9" w:name="bookmark13"/>
      <w:bookmarkEnd w:id="9"/>
      <w:r>
        <w:rPr>
          <w:rFonts w:ascii="Times New Roman" w:hAnsi="Times New Roman" w:eastAsia="Times New Roman" w:cs="Times New Roman"/>
          <w:color w:val="000000"/>
          <w:spacing w:val="0"/>
          <w:w w:val="100"/>
          <w:position w:val="0"/>
          <w:lang w:val="en-US" w:eastAsia="en-US" w:bidi="en-US"/>
        </w:rPr>
        <w:t>Its material.</w:t>
      </w:r>
      <w:r>
        <w:rPr>
          <w:rFonts w:ascii="Times New Roman" w:hAnsi="Times New Roman" w:eastAsia="Times New Roman" w:cs="Times New Roman"/>
          <w:color w:val="000000"/>
          <w:spacing w:val="0"/>
          <w:w w:val="100"/>
          <w:position w:val="0"/>
          <w:lang w:val="en-US" w:eastAsia="en-US" w:bidi="en-US"/>
        </w:rPr>
        <w:tab/>
      </w:r>
      <w:r>
        <w:rPr>
          <w:rFonts w:ascii="Times New Roman" w:hAnsi="Times New Roman" w:eastAsia="Times New Roman" w:cs="Times New Roman"/>
          <w:color w:val="000000"/>
          <w:spacing w:val="0"/>
          <w:w w:val="100"/>
          <w:position w:val="0"/>
          <w:lang w:val="en-US" w:eastAsia="en-US" w:bidi="en-US"/>
        </w:rPr>
        <w:t>B. Its color.</w:t>
      </w:r>
    </w:p>
    <w:p>
      <w:pPr>
        <w:pStyle w:val="9"/>
        <w:keepNext w:val="0"/>
        <w:keepLines w:val="0"/>
        <w:widowControl w:val="0"/>
        <w:numPr>
          <w:ilvl w:val="0"/>
          <w:numId w:val="2"/>
        </w:numPr>
        <w:shd w:val="clear" w:color="auto" w:fill="auto"/>
        <w:tabs>
          <w:tab w:val="left" w:pos="382"/>
        </w:tabs>
        <w:bidi w:val="0"/>
        <w:spacing w:before="0" w:after="0"/>
        <w:ind w:left="0" w:right="0" w:firstLine="0"/>
        <w:jc w:val="left"/>
      </w:pPr>
      <w:bookmarkStart w:id="10" w:name="bookmark14"/>
      <w:bookmarkEnd w:id="10"/>
      <w:r>
        <w:rPr>
          <w:rFonts w:ascii="Times New Roman" w:hAnsi="Times New Roman" w:eastAsia="Times New Roman" w:cs="Times New Roman"/>
          <w:color w:val="000000"/>
          <w:spacing w:val="0"/>
          <w:w w:val="100"/>
          <w:position w:val="0"/>
          <w:lang w:val="en-US" w:eastAsia="en-US" w:bidi="en-US"/>
        </w:rPr>
        <w:t>What is Andy going to do next?</w:t>
      </w:r>
    </w:p>
    <w:p>
      <w:pPr>
        <w:pStyle w:val="9"/>
        <w:keepNext w:val="0"/>
        <w:keepLines w:val="0"/>
        <w:widowControl w:val="0"/>
        <w:numPr>
          <w:ilvl w:val="0"/>
          <w:numId w:val="5"/>
        </w:numPr>
        <w:shd w:val="clear" w:color="auto" w:fill="auto"/>
        <w:tabs>
          <w:tab w:val="left" w:pos="671"/>
        </w:tabs>
        <w:bidi w:val="0"/>
        <w:spacing w:before="0" w:after="0"/>
        <w:ind w:left="0" w:right="0" w:firstLine="260"/>
        <w:jc w:val="both"/>
      </w:pPr>
      <w:bookmarkStart w:id="11" w:name="bookmark15"/>
      <w:bookmarkEnd w:id="11"/>
      <w:r>
        <w:rPr>
          <w:rFonts w:ascii="Times New Roman" w:hAnsi="Times New Roman" w:eastAsia="Times New Roman" w:cs="Times New Roman"/>
          <w:color w:val="000000"/>
          <w:spacing w:val="0"/>
          <w:w w:val="100"/>
          <w:position w:val="0"/>
          <w:lang w:val="en-US" w:eastAsia="en-US" w:bidi="en-US"/>
        </w:rPr>
        <w:t>Help Anna with her contract.</w:t>
      </w:r>
    </w:p>
    <w:p>
      <w:pPr>
        <w:pStyle w:val="9"/>
        <w:keepNext w:val="0"/>
        <w:keepLines w:val="0"/>
        <w:widowControl w:val="0"/>
        <w:numPr>
          <w:ilvl w:val="0"/>
          <w:numId w:val="5"/>
        </w:numPr>
        <w:shd w:val="clear" w:color="auto" w:fill="auto"/>
        <w:tabs>
          <w:tab w:val="left" w:pos="671"/>
        </w:tabs>
        <w:bidi w:val="0"/>
        <w:spacing w:before="0" w:after="0"/>
        <w:ind w:left="0" w:right="0" w:firstLine="260"/>
        <w:jc w:val="both"/>
      </w:pPr>
      <w:bookmarkStart w:id="12" w:name="bookmark16"/>
      <w:bookmarkEnd w:id="12"/>
      <w:r>
        <w:rPr>
          <w:rFonts w:ascii="Times New Roman" w:hAnsi="Times New Roman" w:eastAsia="Times New Roman" w:cs="Times New Roman"/>
          <w:color w:val="000000"/>
          <w:spacing w:val="0"/>
          <w:w w:val="100"/>
          <w:position w:val="0"/>
          <w:lang w:val="en-US" w:eastAsia="en-US" w:bidi="en-US"/>
        </w:rPr>
        <w:t>Go to the coffee shop.</w:t>
      </w:r>
    </w:p>
    <w:p>
      <w:pPr>
        <w:pStyle w:val="9"/>
        <w:keepNext w:val="0"/>
        <w:keepLines w:val="0"/>
        <w:widowControl w:val="0"/>
        <w:numPr>
          <w:ilvl w:val="0"/>
          <w:numId w:val="5"/>
        </w:numPr>
        <w:shd w:val="clear" w:color="auto" w:fill="auto"/>
        <w:tabs>
          <w:tab w:val="left" w:pos="671"/>
        </w:tabs>
        <w:bidi w:val="0"/>
        <w:spacing w:before="0" w:after="0"/>
        <w:ind w:left="0" w:right="0" w:firstLine="260"/>
        <w:jc w:val="both"/>
      </w:pPr>
      <w:bookmarkStart w:id="13" w:name="bookmark17"/>
      <w:bookmarkEnd w:id="13"/>
      <w:r>
        <w:rPr>
          <w:rFonts w:ascii="Times New Roman" w:hAnsi="Times New Roman" w:eastAsia="Times New Roman" w:cs="Times New Roman"/>
          <w:color w:val="000000"/>
          <w:spacing w:val="0"/>
          <w:w w:val="100"/>
          <w:position w:val="0"/>
          <w:lang w:val="en-US" w:eastAsia="en-US" w:bidi="en-US"/>
        </w:rPr>
        <w:t>Continue his work.</w:t>
      </w:r>
    </w:p>
    <w:p>
      <w:pPr>
        <w:pStyle w:val="9"/>
        <w:keepNext w:val="0"/>
        <w:keepLines w:val="0"/>
        <w:widowControl w:val="0"/>
        <w:numPr>
          <w:ilvl w:val="0"/>
          <w:numId w:val="2"/>
        </w:numPr>
        <w:shd w:val="clear" w:color="auto" w:fill="auto"/>
        <w:tabs>
          <w:tab w:val="left" w:pos="392"/>
        </w:tabs>
        <w:bidi w:val="0"/>
        <w:spacing w:before="0" w:after="0"/>
        <w:ind w:left="0" w:right="0" w:firstLine="0"/>
        <w:jc w:val="left"/>
      </w:pPr>
      <w:r>
        <mc:AlternateContent>
          <mc:Choice Requires="wps">
            <w:drawing>
              <wp:anchor distT="0" distB="0" distL="114300" distR="114300" simplePos="0" relativeHeight="251665408" behindDoc="0" locked="0" layoutInCell="1" allowOverlap="1">
                <wp:simplePos x="0" y="0"/>
                <wp:positionH relativeFrom="page">
                  <wp:posOffset>5012055</wp:posOffset>
                </wp:positionH>
                <wp:positionV relativeFrom="paragraph">
                  <wp:posOffset>228600</wp:posOffset>
                </wp:positionV>
                <wp:extent cx="758825" cy="189230"/>
                <wp:effectExtent l="0" t="0" r="0" b="0"/>
                <wp:wrapSquare wrapText="left"/>
                <wp:docPr id="13" name="Shape 13"/>
                <wp:cNvGraphicFramePr/>
                <a:graphic xmlns:a="http://schemas.openxmlformats.org/drawingml/2006/main">
                  <a:graphicData uri="http://schemas.microsoft.com/office/word/2010/wordprocessingShape">
                    <wps:wsp>
                      <wps:cNvSpPr txBox="1"/>
                      <wps:spPr>
                        <a:xfrm>
                          <a:off x="0" y="0"/>
                          <a:ext cx="758825" cy="189230"/>
                        </a:xfrm>
                        <a:prstGeom prst="rect">
                          <a:avLst/>
                        </a:prstGeom>
                        <a:noFill/>
                      </wps:spPr>
                      <wps:txbx>
                        <w:txbxContent>
                          <w:p>
                            <w:pPr>
                              <w:pStyle w:val="9"/>
                              <w:keepNext w:val="0"/>
                              <w:keepLines w:val="0"/>
                              <w:widowControl w:val="0"/>
                              <w:shd w:val="clear" w:color="auto" w:fill="auto"/>
                              <w:bidi w:val="0"/>
                              <w:spacing w:before="0" w:after="0" w:line="240" w:lineRule="auto"/>
                              <w:ind w:left="0" w:right="0" w:firstLine="0"/>
                              <w:jc w:val="right"/>
                            </w:pPr>
                            <w:r>
                              <w:rPr>
                                <w:rFonts w:ascii="Times New Roman" w:hAnsi="Times New Roman" w:eastAsia="Times New Roman" w:cs="Times New Roman"/>
                                <w:color w:val="000000"/>
                                <w:spacing w:val="0"/>
                                <w:w w:val="100"/>
                                <w:position w:val="0"/>
                                <w:lang w:val="en-US" w:eastAsia="en-US" w:bidi="en-US"/>
                              </w:rPr>
                              <w:t>C. A phone.</w:t>
                            </w:r>
                          </w:p>
                        </w:txbxContent>
                      </wps:txbx>
                      <wps:bodyPr wrap="none" lIns="0" tIns="0" rIns="0" bIns="0"/>
                    </wps:wsp>
                  </a:graphicData>
                </a:graphic>
              </wp:anchor>
            </w:drawing>
          </mc:Choice>
          <mc:Fallback>
            <w:pict>
              <v:shape id="Shape 13" o:spid="_x0000_s1026" o:spt="202" type="#_x0000_t202" style="position:absolute;left:0pt;margin-left:394.65pt;margin-top:18pt;height:14.9pt;width:59.75pt;mso-position-horizontal-relative:page;mso-wrap-distance-bottom:0pt;mso-wrap-distance-left:9pt;mso-wrap-distance-right:9pt;mso-wrap-distance-top:0pt;mso-wrap-style:none;z-index:251665408;mso-width-relative:page;mso-height-relative:page;" filled="f" stroked="f" coordsize="21600,21600" o:gfxdata="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">
                <v:fill on="f" focussize="0,0"/>
                <v:stroke on="f"/>
                <v:imagedata o:title=""/>
                <o:lock v:ext="edit" aspectratio="f"/>
                <v:textbox inset="0mm,0mm,0mm,0mm">
                  <w:txbxContent>
                    <w:p>
                      <w:pPr>
                        <w:pStyle w:val="9"/>
                        <w:keepNext w:val="0"/>
                        <w:keepLines w:val="0"/>
                        <w:widowControl w:val="0"/>
                        <w:shd w:val="clear" w:color="auto" w:fill="auto"/>
                        <w:bidi w:val="0"/>
                        <w:spacing w:before="0" w:after="0" w:line="240" w:lineRule="auto"/>
                        <w:ind w:left="0" w:right="0" w:firstLine="0"/>
                        <w:jc w:val="right"/>
                      </w:pPr>
                      <w:r>
                        <w:rPr>
                          <w:rFonts w:ascii="Times New Roman" w:hAnsi="Times New Roman" w:eastAsia="Times New Roman" w:cs="Times New Roman"/>
                          <w:color w:val="000000"/>
                          <w:spacing w:val="0"/>
                          <w:w w:val="100"/>
                          <w:position w:val="0"/>
                          <w:lang w:val="en-US" w:eastAsia="en-US" w:bidi="en-US"/>
                        </w:rPr>
                        <w:t>C. A phone.</w:t>
                      </w:r>
                    </w:p>
                  </w:txbxContent>
                </v:textbox>
                <w10:wrap type="square" side="left"/>
              </v:shape>
            </w:pict>
          </mc:Fallback>
        </mc:AlternateContent>
      </w:r>
      <w:bookmarkStart w:id="14" w:name="bookmark18"/>
      <w:bookmarkEnd w:id="14"/>
      <w:r>
        <w:rPr>
          <w:rFonts w:ascii="Times New Roman" w:hAnsi="Times New Roman" w:eastAsia="Times New Roman" w:cs="Times New Roman"/>
          <w:color w:val="000000"/>
          <w:spacing w:val="0"/>
          <w:w w:val="100"/>
          <w:position w:val="0"/>
          <w:lang w:val="en-US" w:eastAsia="en-US" w:bidi="en-US"/>
        </w:rPr>
        <w:t>What is the conversation mainly about?</w:t>
      </w:r>
    </w:p>
    <w:p>
      <w:pPr>
        <w:pStyle w:val="9"/>
        <w:keepNext w:val="0"/>
        <w:keepLines w:val="0"/>
        <w:widowControl w:val="0"/>
        <w:numPr>
          <w:ilvl w:val="0"/>
          <w:numId w:val="6"/>
        </w:numPr>
        <w:shd w:val="clear" w:color="auto" w:fill="auto"/>
        <w:tabs>
          <w:tab w:val="left" w:pos="676"/>
          <w:tab w:val="left" w:pos="3700"/>
        </w:tabs>
        <w:bidi w:val="0"/>
        <w:spacing w:before="0" w:after="0"/>
        <w:ind w:left="0" w:right="0" w:firstLine="260"/>
        <w:jc w:val="left"/>
      </w:pPr>
      <w:bookmarkStart w:id="15" w:name="bookmark19"/>
      <w:bookmarkEnd w:id="15"/>
      <w:r>
        <w:rPr>
          <w:rFonts w:ascii="Times New Roman" w:hAnsi="Times New Roman" w:eastAsia="Times New Roman" w:cs="Times New Roman"/>
          <w:color w:val="000000"/>
          <w:spacing w:val="0"/>
          <w:w w:val="100"/>
          <w:position w:val="0"/>
          <w:lang w:val="en-US" w:eastAsia="en-US" w:bidi="en-US"/>
        </w:rPr>
        <w:t>A camera.</w:t>
      </w:r>
      <w:r>
        <w:rPr>
          <w:rFonts w:ascii="Times New Roman" w:hAnsi="Times New Roman" w:eastAsia="Times New Roman" w:cs="Times New Roman"/>
          <w:color w:val="000000"/>
          <w:spacing w:val="0"/>
          <w:w w:val="100"/>
          <w:position w:val="0"/>
          <w:lang w:val="en-US" w:eastAsia="en-US" w:bidi="en-US"/>
        </w:rPr>
        <w:tab/>
      </w:r>
      <w:r>
        <w:rPr>
          <w:rFonts w:ascii="Times New Roman" w:hAnsi="Times New Roman" w:eastAsia="Times New Roman" w:cs="Times New Roman"/>
          <w:color w:val="000000"/>
          <w:spacing w:val="0"/>
          <w:w w:val="100"/>
          <w:position w:val="0"/>
          <w:lang w:val="en-US" w:eastAsia="en-US" w:bidi="en-US"/>
        </w:rPr>
        <w:t>B・ A picture.</w:t>
      </w:r>
    </w:p>
    <w:p>
      <w:pPr>
        <w:pStyle w:val="9"/>
        <w:keepNext w:val="0"/>
        <w:keepLines w:val="0"/>
        <w:widowControl w:val="0"/>
        <w:numPr>
          <w:ilvl w:val="0"/>
          <w:numId w:val="2"/>
        </w:numPr>
        <w:shd w:val="clear" w:color="auto" w:fill="auto"/>
        <w:tabs>
          <w:tab w:val="left" w:pos="392"/>
        </w:tabs>
        <w:bidi w:val="0"/>
        <w:spacing w:before="0" w:after="0"/>
        <w:ind w:left="0" w:right="0" w:firstLine="0"/>
        <w:jc w:val="left"/>
      </w:pPr>
      <w:r>
        <mc:AlternateContent>
          <mc:Choice Requires="wps">
            <w:drawing>
              <wp:anchor distT="0" distB="0" distL="114300" distR="114300" simplePos="0" relativeHeight="251666432" behindDoc="0" locked="0" layoutInCell="1" allowOverlap="1">
                <wp:simplePos x="0" y="0"/>
                <wp:positionH relativeFrom="page">
                  <wp:posOffset>5012055</wp:posOffset>
                </wp:positionH>
                <wp:positionV relativeFrom="paragraph">
                  <wp:posOffset>228600</wp:posOffset>
                </wp:positionV>
                <wp:extent cx="1353185" cy="173990"/>
                <wp:effectExtent l="0" t="0" r="0" b="0"/>
                <wp:wrapSquare wrapText="left"/>
                <wp:docPr id="15" name="Shape 15"/>
                <wp:cNvGraphicFramePr/>
                <a:graphic xmlns:a="http://schemas.openxmlformats.org/drawingml/2006/main">
                  <a:graphicData uri="http://schemas.microsoft.com/office/word/2010/wordprocessingShape">
                    <wps:wsp>
                      <wps:cNvSpPr txBox="1"/>
                      <wps:spPr>
                        <a:xfrm>
                          <a:off x="0" y="0"/>
                          <a:ext cx="1353185" cy="173990"/>
                        </a:xfrm>
                        <a:prstGeom prst="rect">
                          <a:avLst/>
                        </a:prstGeom>
                        <a:noFill/>
                      </wps:spPr>
                      <wps:txbx>
                        <w:txbxContent>
                          <w:p>
                            <w:pPr>
                              <w:pStyle w:val="9"/>
                              <w:keepNext w:val="0"/>
                              <w:keepLines w:val="0"/>
                              <w:widowControl w:val="0"/>
                              <w:shd w:val="clear" w:color="auto" w:fill="auto"/>
                              <w:bidi w:val="0"/>
                              <w:spacing w:before="0" w:after="0" w:line="240" w:lineRule="auto"/>
                              <w:ind w:left="0" w:right="0" w:firstLine="0"/>
                              <w:jc w:val="left"/>
                            </w:pPr>
                            <w:r>
                              <w:rPr>
                                <w:rFonts w:ascii="Times New Roman" w:hAnsi="Times New Roman" w:eastAsia="Times New Roman" w:cs="Times New Roman"/>
                                <w:color w:val="000000"/>
                                <w:spacing w:val="0"/>
                                <w:w w:val="100"/>
                                <w:position w:val="0"/>
                                <w:lang w:val="en-US" w:eastAsia="en-US" w:bidi="en-US"/>
                              </w:rPr>
                              <w:t>C. Her dance teacher.</w:t>
                            </w:r>
                          </w:p>
                        </w:txbxContent>
                      </wps:txbx>
                      <wps:bodyPr wrap="none" lIns="0" tIns="0" rIns="0" bIns="0"/>
                    </wps:wsp>
                  </a:graphicData>
                </a:graphic>
              </wp:anchor>
            </w:drawing>
          </mc:Choice>
          <mc:Fallback>
            <w:pict>
              <v:shape id="Shape 15" o:spid="_x0000_s1026" o:spt="202" type="#_x0000_t202" style="position:absolute;left:0pt;margin-left:394.65pt;margin-top:18pt;height:13.7pt;width:106.55pt;mso-position-horizontal-relative:page;mso-wrap-distance-bottom:0pt;mso-wrap-distance-left:9pt;mso-wrap-distance-right:9pt;mso-wrap-distance-top:0pt;mso-wrap-style:none;z-index:251666432;mso-width-relative:page;mso-height-relative:page;" filled="f" stroked="f" coordsize="21600,21600" o:gfxdata="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">
                <v:fill on="f" focussize="0,0"/>
                <v:stroke on="f"/>
                <v:imagedata o:title=""/>
                <o:lock v:ext="edit" aspectratio="f"/>
                <v:textbox inset="0mm,0mm,0mm,0mm">
                  <w:txbxContent>
                    <w:p>
                      <w:pPr>
                        <w:pStyle w:val="9"/>
                        <w:keepNext w:val="0"/>
                        <w:keepLines w:val="0"/>
                        <w:widowControl w:val="0"/>
                        <w:shd w:val="clear" w:color="auto" w:fill="auto"/>
                        <w:bidi w:val="0"/>
                        <w:spacing w:before="0" w:after="0" w:line="240" w:lineRule="auto"/>
                        <w:ind w:left="0" w:right="0" w:firstLine="0"/>
                        <w:jc w:val="left"/>
                      </w:pPr>
                      <w:r>
                        <w:rPr>
                          <w:rFonts w:ascii="Times New Roman" w:hAnsi="Times New Roman" w:eastAsia="Times New Roman" w:cs="Times New Roman"/>
                          <w:color w:val="000000"/>
                          <w:spacing w:val="0"/>
                          <w:w w:val="100"/>
                          <w:position w:val="0"/>
                          <w:lang w:val="en-US" w:eastAsia="en-US" w:bidi="en-US"/>
                        </w:rPr>
                        <w:t>C. Her dance teacher.</w:t>
                      </w:r>
                    </w:p>
                  </w:txbxContent>
                </v:textbox>
                <w10:wrap type="square" side="left"/>
              </v:shape>
            </w:pict>
          </mc:Fallback>
        </mc:AlternateContent>
      </w:r>
      <w:bookmarkStart w:id="16" w:name="bookmark20"/>
      <w:bookmarkEnd w:id="16"/>
      <w:r>
        <w:rPr>
          <w:rFonts w:ascii="Times New Roman" w:hAnsi="Times New Roman" w:eastAsia="Times New Roman" w:cs="Times New Roman"/>
          <w:color w:val="000000"/>
          <w:spacing w:val="0"/>
          <w:w w:val="100"/>
          <w:position w:val="0"/>
          <w:lang w:val="en-US" w:eastAsia="en-US" w:bidi="en-US"/>
        </w:rPr>
        <w:t>Who teaches Amy to dance?</w:t>
      </w:r>
    </w:p>
    <w:p>
      <w:pPr>
        <w:pStyle w:val="9"/>
        <w:keepNext w:val="0"/>
        <w:keepLines w:val="0"/>
        <w:widowControl w:val="0"/>
        <w:numPr>
          <w:ilvl w:val="0"/>
          <w:numId w:val="7"/>
        </w:numPr>
        <w:shd w:val="clear" w:color="auto" w:fill="auto"/>
        <w:tabs>
          <w:tab w:val="left" w:pos="676"/>
          <w:tab w:val="left" w:pos="3700"/>
        </w:tabs>
        <w:bidi w:val="0"/>
        <w:spacing w:before="0" w:after="0"/>
        <w:ind w:left="0" w:right="0" w:firstLine="260"/>
        <w:jc w:val="both"/>
      </w:pPr>
      <w:bookmarkStart w:id="17" w:name="bookmark21"/>
      <w:bookmarkEnd w:id="17"/>
      <w:r>
        <w:rPr>
          <w:rFonts w:ascii="Times New Roman" w:hAnsi="Times New Roman" w:eastAsia="Times New Roman" w:cs="Times New Roman"/>
          <w:color w:val="000000"/>
          <w:spacing w:val="0"/>
          <w:w w:val="100"/>
          <w:position w:val="0"/>
          <w:lang w:val="en-US" w:eastAsia="en-US" w:bidi="en-US"/>
        </w:rPr>
        <w:t>Amy herself.</w:t>
      </w:r>
      <w:r>
        <w:rPr>
          <w:rFonts w:ascii="Times New Roman" w:hAnsi="Times New Roman" w:eastAsia="Times New Roman" w:cs="Times New Roman"/>
          <w:color w:val="000000"/>
          <w:spacing w:val="0"/>
          <w:w w:val="100"/>
          <w:position w:val="0"/>
          <w:lang w:val="en-US" w:eastAsia="en-US" w:bidi="en-US"/>
        </w:rPr>
        <w:tab/>
      </w:r>
      <w:r>
        <w:rPr>
          <w:rFonts w:ascii="Times New Roman" w:hAnsi="Times New Roman" w:eastAsia="Times New Roman" w:cs="Times New Roman"/>
          <w:color w:val="000000"/>
          <w:spacing w:val="0"/>
          <w:w w:val="100"/>
          <w:position w:val="0"/>
          <w:lang w:val="en-US" w:eastAsia="en-US" w:bidi="en-US"/>
        </w:rPr>
        <w:t>B. Her mother.</w:t>
      </w:r>
    </w:p>
    <w:p>
      <w:pPr>
        <w:pStyle w:val="19"/>
        <w:keepNext w:val="0"/>
        <w:keepLines w:val="0"/>
        <w:widowControl w:val="0"/>
        <w:shd w:val="clear" w:color="auto" w:fill="auto"/>
        <w:bidi w:val="0"/>
        <w:spacing w:before="0" w:after="0" w:line="348" w:lineRule="exact"/>
        <w:ind w:left="0" w:right="0" w:firstLine="0"/>
        <w:jc w:val="left"/>
      </w:pPr>
      <w:r>
        <w:rPr>
          <w:color w:val="000000"/>
          <w:spacing w:val="0"/>
          <w:w w:val="100"/>
          <w:position w:val="0"/>
        </w:rPr>
        <w:t>第二节（共</w:t>
      </w:r>
      <w:r>
        <w:rPr>
          <w:rFonts w:ascii="Times New Roman" w:hAnsi="Times New Roman" w:eastAsia="Times New Roman" w:cs="Times New Roman"/>
          <w:color w:val="000000"/>
          <w:spacing w:val="0"/>
          <w:w w:val="100"/>
          <w:position w:val="0"/>
          <w:lang w:val="en-US" w:eastAsia="en-US" w:bidi="en-US"/>
        </w:rPr>
        <w:t>15</w:t>
      </w:r>
      <w:r>
        <w:rPr>
          <w:color w:val="000000"/>
          <w:spacing w:val="0"/>
          <w:w w:val="100"/>
          <w:position w:val="0"/>
        </w:rPr>
        <w:t>小题;每小题</w:t>
      </w:r>
      <w:r>
        <w:rPr>
          <w:rFonts w:ascii="Times New Roman" w:hAnsi="Times New Roman" w:eastAsia="Times New Roman" w:cs="Times New Roman"/>
          <w:color w:val="000000"/>
          <w:spacing w:val="0"/>
          <w:w w:val="100"/>
          <w:position w:val="0"/>
          <w:lang w:val="en-US" w:eastAsia="en-US" w:bidi="en-US"/>
        </w:rPr>
        <w:t>L5</w:t>
      </w:r>
      <w:r>
        <w:rPr>
          <w:color w:val="000000"/>
          <w:spacing w:val="0"/>
          <w:w w:val="100"/>
          <w:position w:val="0"/>
        </w:rPr>
        <w:t>分，滿分</w:t>
      </w:r>
      <w:r>
        <w:rPr>
          <w:rFonts w:ascii="Times New Roman" w:hAnsi="Times New Roman" w:eastAsia="Times New Roman" w:cs="Times New Roman"/>
          <w:color w:val="000000"/>
          <w:spacing w:val="0"/>
          <w:w w:val="100"/>
          <w:position w:val="0"/>
        </w:rPr>
        <w:t>22・5</w:t>
      </w:r>
      <w:r>
        <w:rPr>
          <w:color w:val="000000"/>
          <w:spacing w:val="0"/>
          <w:w w:val="100"/>
          <w:position w:val="0"/>
        </w:rPr>
        <w:t>分）</w:t>
      </w:r>
    </w:p>
    <w:p>
      <w:pPr>
        <w:pStyle w:val="19"/>
        <w:keepNext w:val="0"/>
        <w:keepLines w:val="0"/>
        <w:widowControl w:val="0"/>
        <w:shd w:val="clear" w:color="auto" w:fill="auto"/>
        <w:bidi w:val="0"/>
        <w:spacing w:before="0" w:after="0" w:line="348" w:lineRule="exact"/>
        <w:ind w:left="0" w:right="0" w:firstLine="480"/>
        <w:jc w:val="both"/>
      </w:pPr>
      <w:r>
        <w:rPr>
          <w:color w:val="000000"/>
          <w:spacing w:val="0"/>
          <w:w w:val="100"/>
          <w:position w:val="0"/>
        </w:rPr>
        <w:t>听下面</w:t>
      </w:r>
      <w:r>
        <w:rPr>
          <w:rFonts w:ascii="Times New Roman" w:hAnsi="Times New Roman" w:eastAsia="Times New Roman" w:cs="Times New Roman"/>
          <w:color w:val="000000"/>
          <w:spacing w:val="0"/>
          <w:w w:val="100"/>
          <w:position w:val="0"/>
        </w:rPr>
        <w:t>5</w:t>
      </w:r>
      <w:r>
        <w:rPr>
          <w:color w:val="000000"/>
          <w:spacing w:val="0"/>
          <w:w w:val="100"/>
          <w:position w:val="0"/>
        </w:rPr>
        <w:t>段对话或独白。每段对话或独白后有几个小题,从题中所给的</w:t>
      </w:r>
      <w:r>
        <w:rPr>
          <w:rFonts w:ascii="Times New Roman" w:hAnsi="Times New Roman" w:eastAsia="Times New Roman" w:cs="Times New Roman"/>
          <w:color w:val="000000"/>
          <w:spacing w:val="0"/>
          <w:w w:val="100"/>
          <w:position w:val="0"/>
          <w:lang w:val="en-US" w:eastAsia="en-US" w:bidi="en-US"/>
        </w:rPr>
        <w:t>A</w:t>
      </w:r>
      <w:r>
        <w:rPr>
          <w:color w:val="000000"/>
          <w:spacing w:val="0"/>
          <w:w w:val="100"/>
          <w:position w:val="0"/>
          <w:lang w:val="en-US" w:eastAsia="en-US" w:bidi="en-US"/>
        </w:rPr>
        <w:t>、</w:t>
      </w:r>
      <w:r>
        <w:rPr>
          <w:rFonts w:ascii="Times New Roman" w:hAnsi="Times New Roman" w:eastAsia="Times New Roman" w:cs="Times New Roman"/>
          <w:color w:val="000000"/>
          <w:spacing w:val="0"/>
          <w:w w:val="100"/>
          <w:position w:val="0"/>
          <w:lang w:val="en-US" w:eastAsia="en-US" w:bidi="en-US"/>
        </w:rPr>
        <w:t>B</w:t>
      </w:r>
      <w:r>
        <w:rPr>
          <w:color w:val="000000"/>
          <w:spacing w:val="0"/>
          <w:w w:val="100"/>
          <w:position w:val="0"/>
          <w:lang w:val="en-US" w:eastAsia="en-US" w:bidi="en-US"/>
        </w:rPr>
        <w:t>、</w:t>
      </w:r>
      <w:r>
        <w:rPr>
          <w:rFonts w:ascii="Times New Roman" w:hAnsi="Times New Roman" w:eastAsia="Times New Roman" w:cs="Times New Roman"/>
          <w:color w:val="000000"/>
          <w:spacing w:val="0"/>
          <w:w w:val="100"/>
          <w:position w:val="0"/>
          <w:lang w:val="en-US" w:eastAsia="en-US" w:bidi="en-US"/>
        </w:rPr>
        <w:t>C</w:t>
      </w:r>
      <w:r>
        <w:rPr>
          <w:color w:val="000000"/>
          <w:spacing w:val="0"/>
          <w:w w:val="100"/>
          <w:position w:val="0"/>
        </w:rPr>
        <w:t>三个选项中选出最佳选 项。听每段对话或独白前，你将有时间阅读各个小题，每小题</w:t>
      </w:r>
      <w:r>
        <w:rPr>
          <w:rFonts w:ascii="Times New Roman" w:hAnsi="Times New Roman" w:eastAsia="Times New Roman" w:cs="Times New Roman"/>
          <w:color w:val="000000"/>
          <w:spacing w:val="0"/>
          <w:w w:val="100"/>
          <w:position w:val="0"/>
        </w:rPr>
        <w:t>5</w:t>
      </w:r>
      <w:r>
        <w:rPr>
          <w:color w:val="000000"/>
          <w:spacing w:val="0"/>
          <w:w w:val="100"/>
          <w:position w:val="0"/>
        </w:rPr>
        <w:t>秒钟;听完后，各小题将给出</w:t>
      </w:r>
      <w:r>
        <w:rPr>
          <w:rFonts w:ascii="Times New Roman" w:hAnsi="Times New Roman" w:eastAsia="Times New Roman" w:cs="Times New Roman"/>
          <w:color w:val="000000"/>
          <w:spacing w:val="0"/>
          <w:w w:val="100"/>
          <w:position w:val="0"/>
        </w:rPr>
        <w:t>5</w:t>
      </w:r>
      <w:r>
        <w:rPr>
          <w:color w:val="000000"/>
          <w:spacing w:val="0"/>
          <w:w w:val="100"/>
          <w:position w:val="0"/>
        </w:rPr>
        <w:t>秒钟的作答时 间。每段对话或独白读两遍。</w:t>
      </w:r>
    </w:p>
    <w:p>
      <w:pPr>
        <w:pStyle w:val="19"/>
        <w:keepNext w:val="0"/>
        <w:keepLines w:val="0"/>
        <w:widowControl w:val="0"/>
        <w:shd w:val="clear" w:color="auto" w:fill="auto"/>
        <w:bidi w:val="0"/>
        <w:spacing w:before="0" w:after="120" w:line="348" w:lineRule="exact"/>
        <w:ind w:left="0" w:right="0" w:firstLine="0"/>
        <w:jc w:val="left"/>
      </w:pPr>
      <w:r>
        <w:rPr>
          <w:color w:val="000000"/>
          <w:spacing w:val="0"/>
          <w:w w:val="100"/>
          <w:position w:val="0"/>
        </w:rPr>
        <w:t>听第</w:t>
      </w:r>
      <w:r>
        <w:rPr>
          <w:rFonts w:ascii="Times New Roman" w:hAnsi="Times New Roman" w:eastAsia="Times New Roman" w:cs="Times New Roman"/>
          <w:color w:val="000000"/>
          <w:spacing w:val="0"/>
          <w:w w:val="100"/>
          <w:position w:val="0"/>
        </w:rPr>
        <w:t>6</w:t>
      </w:r>
      <w:r>
        <w:rPr>
          <w:color w:val="000000"/>
          <w:spacing w:val="0"/>
          <w:w w:val="100"/>
          <w:position w:val="0"/>
        </w:rPr>
        <w:t>段材料，回答第</w:t>
      </w:r>
      <w:r>
        <w:rPr>
          <w:rFonts w:ascii="Times New Roman" w:hAnsi="Times New Roman" w:eastAsia="Times New Roman" w:cs="Times New Roman"/>
          <w:color w:val="000000"/>
          <w:spacing w:val="0"/>
          <w:w w:val="100"/>
          <w:position w:val="0"/>
        </w:rPr>
        <w:t>6</w:t>
      </w:r>
      <w:r>
        <w:rPr>
          <w:color w:val="000000"/>
          <w:spacing w:val="0"/>
          <w:w w:val="100"/>
          <w:position w:val="0"/>
        </w:rPr>
        <w:t>至</w:t>
      </w:r>
      <w:r>
        <w:rPr>
          <w:rFonts w:ascii="Times New Roman" w:hAnsi="Times New Roman" w:eastAsia="Times New Roman" w:cs="Times New Roman"/>
          <w:color w:val="000000"/>
          <w:spacing w:val="0"/>
          <w:w w:val="100"/>
          <w:position w:val="0"/>
        </w:rPr>
        <w:t>7</w:t>
      </w:r>
      <w:r>
        <w:rPr>
          <w:color w:val="000000"/>
          <w:spacing w:val="0"/>
          <w:w w:val="100"/>
          <w:position w:val="0"/>
        </w:rPr>
        <w:t>题。</w:t>
      </w:r>
    </w:p>
    <w:p>
      <w:pPr>
        <w:pStyle w:val="9"/>
        <w:keepNext w:val="0"/>
        <w:keepLines w:val="0"/>
        <w:widowControl w:val="0"/>
        <w:numPr>
          <w:ilvl w:val="0"/>
          <w:numId w:val="2"/>
        </w:numPr>
        <w:shd w:val="clear" w:color="auto" w:fill="auto"/>
        <w:tabs>
          <w:tab w:val="left" w:pos="392"/>
        </w:tabs>
        <w:bidi w:val="0"/>
        <w:spacing w:before="0" w:after="0"/>
        <w:ind w:left="0" w:right="0" w:firstLine="0"/>
        <w:jc w:val="left"/>
      </w:pPr>
      <w:r>
        <mc:AlternateContent>
          <mc:Choice Requires="wps">
            <w:drawing>
              <wp:anchor distT="0" distB="0" distL="114300" distR="114300" simplePos="0" relativeHeight="251668480" behindDoc="0" locked="0" layoutInCell="1" allowOverlap="1">
                <wp:simplePos x="0" y="0"/>
                <wp:positionH relativeFrom="page">
                  <wp:posOffset>4996815</wp:posOffset>
                </wp:positionH>
                <wp:positionV relativeFrom="paragraph">
                  <wp:posOffset>228600</wp:posOffset>
                </wp:positionV>
                <wp:extent cx="1057910" cy="186055"/>
                <wp:effectExtent l="0" t="0" r="0" b="0"/>
                <wp:wrapSquare wrapText="left"/>
                <wp:docPr id="17" name="Shape 17"/>
                <wp:cNvGraphicFramePr/>
                <a:graphic xmlns:a="http://schemas.openxmlformats.org/drawingml/2006/main">
                  <a:graphicData uri="http://schemas.microsoft.com/office/word/2010/wordprocessingShape">
                    <wps:wsp>
                      <wps:cNvSpPr txBox="1"/>
                      <wps:spPr>
                        <a:xfrm>
                          <a:off x="0" y="0"/>
                          <a:ext cx="1057910" cy="186055"/>
                        </a:xfrm>
                        <a:prstGeom prst="rect">
                          <a:avLst/>
                        </a:prstGeom>
                        <a:noFill/>
                      </wps:spPr>
                      <wps:txbx>
                        <w:txbxContent>
                          <w:p>
                            <w:pPr>
                              <w:pStyle w:val="9"/>
                              <w:keepNext w:val="0"/>
                              <w:keepLines w:val="0"/>
                              <w:widowControl w:val="0"/>
                              <w:shd w:val="clear" w:color="auto" w:fill="auto"/>
                              <w:bidi w:val="0"/>
                              <w:spacing w:before="0" w:after="0" w:line="240" w:lineRule="auto"/>
                              <w:ind w:left="0" w:right="0" w:firstLine="0"/>
                              <w:jc w:val="left"/>
                            </w:pPr>
                            <w:r>
                              <w:rPr>
                                <w:rFonts w:ascii="Times New Roman" w:hAnsi="Times New Roman" w:eastAsia="Times New Roman" w:cs="Times New Roman"/>
                                <w:color w:val="000000"/>
                                <w:spacing w:val="0"/>
                                <w:w w:val="100"/>
                                <w:position w:val="0"/>
                                <w:lang w:val="en-US" w:eastAsia="en-US" w:bidi="en-US"/>
                              </w:rPr>
                              <w:t>C. On the phone.</w:t>
                            </w:r>
                          </w:p>
                        </w:txbxContent>
                      </wps:txbx>
                      <wps:bodyPr wrap="none" lIns="0" tIns="0" rIns="0" bIns="0"/>
                    </wps:wsp>
                  </a:graphicData>
                </a:graphic>
              </wp:anchor>
            </w:drawing>
          </mc:Choice>
          <mc:Fallback>
            <w:pict>
              <v:shape id="Shape 17" o:spid="_x0000_s1026" o:spt="202" type="#_x0000_t202" style="position:absolute;left:0pt;margin-left:393.45pt;margin-top:18pt;height:14.65pt;width:83.3pt;mso-position-horizontal-relative:page;mso-wrap-distance-bottom:0pt;mso-wrap-distance-left:9pt;mso-wrap-distance-right:9pt;mso-wrap-distance-top:0pt;mso-wrap-style:none;z-index:251668480;mso-width-relative:page;mso-height-relative:page;" filled="f" stroked="f" coordsize="21600,21600" o:gfxdata="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">
                <v:fill on="f" focussize="0,0"/>
                <v:stroke on="f"/>
                <v:imagedata o:title=""/>
                <o:lock v:ext="edit" aspectratio="f"/>
                <v:textbox inset="0mm,0mm,0mm,0mm">
                  <w:txbxContent>
                    <w:p>
                      <w:pPr>
                        <w:pStyle w:val="9"/>
                        <w:keepNext w:val="0"/>
                        <w:keepLines w:val="0"/>
                        <w:widowControl w:val="0"/>
                        <w:shd w:val="clear" w:color="auto" w:fill="auto"/>
                        <w:bidi w:val="0"/>
                        <w:spacing w:before="0" w:after="0" w:line="240" w:lineRule="auto"/>
                        <w:ind w:left="0" w:right="0" w:firstLine="0"/>
                        <w:jc w:val="left"/>
                      </w:pPr>
                      <w:r>
                        <w:rPr>
                          <w:rFonts w:ascii="Times New Roman" w:hAnsi="Times New Roman" w:eastAsia="Times New Roman" w:cs="Times New Roman"/>
                          <w:color w:val="000000"/>
                          <w:spacing w:val="0"/>
                          <w:w w:val="100"/>
                          <w:position w:val="0"/>
                          <w:lang w:val="en-US" w:eastAsia="en-US" w:bidi="en-US"/>
                        </w:rPr>
                        <w:t>C. On the phone.</w:t>
                      </w:r>
                    </w:p>
                  </w:txbxContent>
                </v:textbox>
                <w10:wrap type="square" side="left"/>
              </v:shape>
            </w:pict>
          </mc:Fallback>
        </mc:AlternateContent>
      </w:r>
      <w:r>
        <mc:AlternateContent>
          <mc:Choice Requires="wps">
            <w:drawing>
              <wp:anchor distT="0" distB="0" distL="114300" distR="114300" simplePos="0" relativeHeight="251670528" behindDoc="0" locked="0" layoutInCell="1" allowOverlap="1">
                <wp:simplePos x="0" y="0"/>
                <wp:positionH relativeFrom="page">
                  <wp:posOffset>2939415</wp:posOffset>
                </wp:positionH>
                <wp:positionV relativeFrom="paragraph">
                  <wp:posOffset>241300</wp:posOffset>
                </wp:positionV>
                <wp:extent cx="1054735" cy="191770"/>
                <wp:effectExtent l="0" t="0" r="0" b="0"/>
                <wp:wrapSquare wrapText="left"/>
                <wp:docPr id="19" name="Shape 19"/>
                <wp:cNvGraphicFramePr/>
                <a:graphic xmlns:a="http://schemas.openxmlformats.org/drawingml/2006/main">
                  <a:graphicData uri="http://schemas.microsoft.com/office/word/2010/wordprocessingShape">
                    <wps:wsp>
                      <wps:cNvSpPr txBox="1"/>
                      <wps:spPr>
                        <a:xfrm>
                          <a:off x="0" y="0"/>
                          <a:ext cx="1054735" cy="191770"/>
                        </a:xfrm>
                        <a:prstGeom prst="rect">
                          <a:avLst/>
                        </a:prstGeom>
                        <a:noFill/>
                      </wps:spPr>
                      <wps:txbx>
                        <w:txbxContent>
                          <w:p>
                            <w:pPr>
                              <w:pStyle w:val="9"/>
                              <w:keepNext w:val="0"/>
                              <w:keepLines w:val="0"/>
                              <w:widowControl w:val="0"/>
                              <w:shd w:val="clear" w:color="auto" w:fill="auto"/>
                              <w:bidi w:val="0"/>
                              <w:spacing w:before="0" w:after="0" w:line="240" w:lineRule="auto"/>
                              <w:ind w:left="0" w:right="0" w:firstLine="0"/>
                              <w:jc w:val="left"/>
                            </w:pPr>
                            <w:r>
                              <w:rPr>
                                <w:rFonts w:ascii="Times New Roman" w:hAnsi="Times New Roman" w:eastAsia="Times New Roman" w:cs="Times New Roman"/>
                                <w:color w:val="000000"/>
                                <w:spacing w:val="0"/>
                                <w:w w:val="100"/>
                                <w:position w:val="0"/>
                                <w:lang w:val="en-US" w:eastAsia="en-US" w:bidi="en-US"/>
                              </w:rPr>
                              <w:t>B. In a pet store.</w:t>
                            </w:r>
                          </w:p>
                        </w:txbxContent>
                      </wps:txbx>
                      <wps:bodyPr wrap="none" lIns="0" tIns="0" rIns="0" bIns="0"/>
                    </wps:wsp>
                  </a:graphicData>
                </a:graphic>
              </wp:anchor>
            </w:drawing>
          </mc:Choice>
          <mc:Fallback>
            <w:pict>
              <v:shape id="Shape 19" o:spid="_x0000_s1026" o:spt="202" type="#_x0000_t202" style="position:absolute;left:0pt;margin-left:231.45pt;margin-top:19pt;height:15.1pt;width:83.05pt;mso-position-horizontal-relative:page;mso-wrap-distance-bottom:0pt;mso-wrap-distance-left:9pt;mso-wrap-distance-right:9pt;mso-wrap-distance-top:0pt;mso-wrap-style:none;z-index:251670528;mso-width-relative:page;mso-height-relative:page;" filled="f" stroked="f" coordsize="21600,21600" o:gfxdata="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">
                <v:fill on="f" focussize="0,0"/>
                <v:stroke on="f"/>
                <v:imagedata o:title=""/>
                <o:lock v:ext="edit" aspectratio="f"/>
                <v:textbox inset="0mm,0mm,0mm,0mm">
                  <w:txbxContent>
                    <w:p>
                      <w:pPr>
                        <w:pStyle w:val="9"/>
                        <w:keepNext w:val="0"/>
                        <w:keepLines w:val="0"/>
                        <w:widowControl w:val="0"/>
                        <w:shd w:val="clear" w:color="auto" w:fill="auto"/>
                        <w:bidi w:val="0"/>
                        <w:spacing w:before="0" w:after="0" w:line="240" w:lineRule="auto"/>
                        <w:ind w:left="0" w:right="0" w:firstLine="0"/>
                        <w:jc w:val="left"/>
                      </w:pPr>
                      <w:r>
                        <w:rPr>
                          <w:rFonts w:ascii="Times New Roman" w:hAnsi="Times New Roman" w:eastAsia="Times New Roman" w:cs="Times New Roman"/>
                          <w:color w:val="000000"/>
                          <w:spacing w:val="0"/>
                          <w:w w:val="100"/>
                          <w:position w:val="0"/>
                          <w:lang w:val="en-US" w:eastAsia="en-US" w:bidi="en-US"/>
                        </w:rPr>
                        <w:t>B. In a pet store.</w:t>
                      </w:r>
                    </w:p>
                  </w:txbxContent>
                </v:textbox>
                <w10:wrap type="square" side="left"/>
              </v:shape>
            </w:pict>
          </mc:Fallback>
        </mc:AlternateContent>
      </w:r>
      <w:bookmarkStart w:id="18" w:name="bookmark22"/>
      <w:bookmarkEnd w:id="18"/>
      <w:r>
        <w:rPr>
          <w:rFonts w:ascii="Times New Roman" w:hAnsi="Times New Roman" w:eastAsia="Times New Roman" w:cs="Times New Roman"/>
          <w:color w:val="000000"/>
          <w:spacing w:val="0"/>
          <w:w w:val="100"/>
          <w:position w:val="0"/>
          <w:lang w:val="en-US" w:eastAsia="en-US" w:bidi="en-US"/>
        </w:rPr>
        <w:t>Where does the conversation take place?</w:t>
      </w:r>
    </w:p>
    <w:p>
      <w:pPr>
        <w:pStyle w:val="9"/>
        <w:keepNext w:val="0"/>
        <w:keepLines w:val="0"/>
        <w:widowControl w:val="0"/>
        <w:shd w:val="clear" w:color="auto" w:fill="auto"/>
        <w:bidi w:val="0"/>
        <w:spacing w:before="0" w:after="0"/>
        <w:ind w:left="0" w:right="0" w:firstLine="260"/>
        <w:jc w:val="both"/>
      </w:pPr>
      <w:r>
        <w:rPr>
          <w:rFonts w:ascii="Times New Roman" w:hAnsi="Times New Roman" w:eastAsia="Times New Roman" w:cs="Times New Roman"/>
          <w:color w:val="000000"/>
          <w:spacing w:val="0"/>
          <w:w w:val="100"/>
          <w:position w:val="0"/>
          <w:lang w:val="en-US" w:eastAsia="en-US" w:bidi="en-US"/>
        </w:rPr>
        <w:t>A. In a bank.</w:t>
      </w:r>
      <w:r>
        <w:br w:type="page"/>
      </w:r>
    </w:p>
    <w:p>
      <w:pPr>
        <w:pStyle w:val="9"/>
        <w:keepNext w:val="0"/>
        <w:keepLines w:val="0"/>
        <w:widowControl w:val="0"/>
        <w:shd w:val="clear" w:color="auto" w:fill="auto"/>
        <w:bidi w:val="0"/>
        <w:spacing w:before="0" w:after="140" w:line="240" w:lineRule="auto"/>
        <w:ind w:left="0" w:right="0" w:firstLine="0"/>
        <w:jc w:val="left"/>
      </w:pPr>
      <w:r>
        <mc:AlternateContent>
          <mc:Choice Requires="wps">
            <w:drawing>
              <wp:anchor distT="0" distB="0" distL="114300" distR="114300" simplePos="0" relativeHeight="251672576" behindDoc="0" locked="0" layoutInCell="1" allowOverlap="1">
                <wp:simplePos x="0" y="0"/>
                <wp:positionH relativeFrom="page">
                  <wp:posOffset>4809490</wp:posOffset>
                </wp:positionH>
                <wp:positionV relativeFrom="margin">
                  <wp:posOffset>220980</wp:posOffset>
                </wp:positionV>
                <wp:extent cx="1567180" cy="8355965"/>
                <wp:effectExtent l="0" t="0" r="0" b="0"/>
                <wp:wrapSquare wrapText="left"/>
                <wp:docPr id="21" name="Shape 21"/>
                <wp:cNvGraphicFramePr/>
                <a:graphic xmlns:a="http://schemas.openxmlformats.org/drawingml/2006/main">
                  <a:graphicData uri="http://schemas.microsoft.com/office/word/2010/wordprocessingShape">
                    <wps:wsp>
                      <wps:cNvSpPr txBox="1"/>
                      <wps:spPr>
                        <a:xfrm>
                          <a:off x="0" y="0"/>
                          <a:ext cx="1567180" cy="8355965"/>
                        </a:xfrm>
                        <a:prstGeom prst="rect">
                          <a:avLst/>
                        </a:prstGeom>
                        <a:noFill/>
                      </wps:spPr>
                      <wps:txbx>
                        <w:txbxContent>
                          <w:p>
                            <w:pPr>
                              <w:pStyle w:val="9"/>
                              <w:keepNext w:val="0"/>
                              <w:keepLines w:val="0"/>
                              <w:widowControl w:val="0"/>
                              <w:shd w:val="clear" w:color="auto" w:fill="auto"/>
                              <w:bidi w:val="0"/>
                              <w:spacing w:before="0" w:after="2600" w:line="240" w:lineRule="auto"/>
                              <w:ind w:left="0" w:right="0" w:firstLine="0"/>
                              <w:jc w:val="left"/>
                            </w:pPr>
                            <w:r>
                              <w:rPr>
                                <w:rFonts w:ascii="Times New Roman" w:hAnsi="Times New Roman" w:eastAsia="Times New Roman" w:cs="Times New Roman"/>
                                <w:color w:val="000000"/>
                                <w:spacing w:val="0"/>
                                <w:w w:val="100"/>
                                <w:position w:val="0"/>
                                <w:lang w:val="en-US" w:eastAsia="en-US" w:bidi="en-US"/>
                              </w:rPr>
                              <w:t>C. Go to a flower shop.</w:t>
                            </w:r>
                          </w:p>
                          <w:p>
                            <w:pPr>
                              <w:pStyle w:val="9"/>
                              <w:keepNext w:val="0"/>
                              <w:keepLines w:val="0"/>
                              <w:widowControl w:val="0"/>
                              <w:shd w:val="clear" w:color="auto" w:fill="auto"/>
                              <w:bidi w:val="0"/>
                              <w:spacing w:before="0" w:after="940" w:line="240" w:lineRule="auto"/>
                              <w:ind w:left="0" w:right="0" w:firstLine="0"/>
                              <w:jc w:val="left"/>
                            </w:pPr>
                            <w:r>
                              <w:rPr>
                                <w:rFonts w:ascii="Times New Roman" w:hAnsi="Times New Roman" w:eastAsia="Times New Roman" w:cs="Times New Roman"/>
                                <w:color w:val="000000"/>
                                <w:spacing w:val="0"/>
                                <w:w w:val="100"/>
                                <w:position w:val="0"/>
                                <w:lang w:val="en-US" w:eastAsia="en-US" w:bidi="en-US"/>
                              </w:rPr>
                              <w:t>C. Helpful.</w:t>
                            </w:r>
                          </w:p>
                          <w:p>
                            <w:pPr>
                              <w:pStyle w:val="9"/>
                              <w:keepNext w:val="0"/>
                              <w:keepLines w:val="0"/>
                              <w:widowControl w:val="0"/>
                              <w:shd w:val="clear" w:color="auto" w:fill="auto"/>
                              <w:bidi w:val="0"/>
                              <w:spacing w:before="0" w:after="580" w:line="240" w:lineRule="auto"/>
                              <w:ind w:left="0" w:right="0" w:firstLine="0"/>
                              <w:jc w:val="left"/>
                            </w:pPr>
                            <w:r>
                              <w:rPr>
                                <w:rFonts w:ascii="Times New Roman" w:hAnsi="Times New Roman" w:eastAsia="Times New Roman" w:cs="Times New Roman"/>
                                <w:color w:val="000000"/>
                                <w:spacing w:val="0"/>
                                <w:w w:val="100"/>
                                <w:position w:val="0"/>
                                <w:lang w:val="en-US" w:eastAsia="en-US" w:bidi="en-US"/>
                              </w:rPr>
                              <w:t>C. Her colleague.</w:t>
                            </w:r>
                          </w:p>
                          <w:p>
                            <w:pPr>
                              <w:pStyle w:val="9"/>
                              <w:keepNext w:val="0"/>
                              <w:keepLines w:val="0"/>
                              <w:widowControl w:val="0"/>
                              <w:shd w:val="clear" w:color="auto" w:fill="auto"/>
                              <w:bidi w:val="0"/>
                              <w:spacing w:before="0" w:after="2600" w:line="240" w:lineRule="auto"/>
                              <w:ind w:left="0" w:right="0" w:firstLine="0"/>
                              <w:jc w:val="left"/>
                            </w:pPr>
                            <w:r>
                              <w:rPr>
                                <w:rFonts w:ascii="Times New Roman" w:hAnsi="Times New Roman" w:eastAsia="Times New Roman" w:cs="Times New Roman"/>
                                <w:color w:val="000000"/>
                                <w:spacing w:val="0"/>
                                <w:w w:val="100"/>
                                <w:position w:val="0"/>
                                <w:lang w:val="en-US" w:eastAsia="en-US" w:bidi="en-US"/>
                              </w:rPr>
                              <w:t>C. Make phone calls.</w:t>
                            </w:r>
                          </w:p>
                          <w:p>
                            <w:pPr>
                              <w:pStyle w:val="9"/>
                              <w:keepNext w:val="0"/>
                              <w:keepLines w:val="0"/>
                              <w:widowControl w:val="0"/>
                              <w:shd w:val="clear" w:color="auto" w:fill="auto"/>
                              <w:bidi w:val="0"/>
                              <w:spacing w:before="0" w:after="580" w:line="240" w:lineRule="auto"/>
                              <w:ind w:left="0" w:right="0" w:firstLine="0"/>
                              <w:jc w:val="left"/>
                            </w:pPr>
                            <w:r>
                              <w:rPr>
                                <w:rFonts w:ascii="Times New Roman" w:hAnsi="Times New Roman" w:eastAsia="Times New Roman" w:cs="Times New Roman"/>
                                <w:color w:val="000000"/>
                                <w:spacing w:val="0"/>
                                <w:w w:val="100"/>
                                <w:position w:val="0"/>
                                <w:lang w:val="en-US" w:eastAsia="en-US" w:bidi="en-US"/>
                              </w:rPr>
                              <w:t>C. Sunny.</w:t>
                            </w:r>
                          </w:p>
                          <w:p>
                            <w:pPr>
                              <w:pStyle w:val="9"/>
                              <w:keepNext w:val="0"/>
                              <w:keepLines w:val="0"/>
                              <w:widowControl w:val="0"/>
                              <w:shd w:val="clear" w:color="auto" w:fill="auto"/>
                              <w:bidi w:val="0"/>
                              <w:spacing w:before="0" w:after="580" w:line="240" w:lineRule="auto"/>
                              <w:ind w:left="0" w:right="0" w:firstLine="0"/>
                              <w:jc w:val="left"/>
                            </w:pPr>
                            <w:r>
                              <w:rPr>
                                <w:rFonts w:ascii="Times New Roman" w:hAnsi="Times New Roman" w:eastAsia="Times New Roman" w:cs="Times New Roman"/>
                                <w:color w:val="000000"/>
                                <w:spacing w:val="0"/>
                                <w:w w:val="100"/>
                                <w:position w:val="0"/>
                                <w:lang w:val="en-US" w:eastAsia="en-US" w:bidi="en-US"/>
                              </w:rPr>
                              <w:t>C. Doing puzzles.</w:t>
                            </w:r>
                          </w:p>
                          <w:p>
                            <w:pPr>
                              <w:pStyle w:val="9"/>
                              <w:keepNext w:val="0"/>
                              <w:keepLines w:val="0"/>
                              <w:widowControl w:val="0"/>
                              <w:shd w:val="clear" w:color="auto" w:fill="auto"/>
                              <w:bidi w:val="0"/>
                              <w:spacing w:before="0" w:after="2600" w:line="240" w:lineRule="auto"/>
                              <w:ind w:left="0" w:right="0" w:firstLine="0"/>
                              <w:jc w:val="left"/>
                            </w:pPr>
                            <w:r>
                              <w:rPr>
                                <w:rFonts w:ascii="Times New Roman" w:hAnsi="Times New Roman" w:eastAsia="Times New Roman" w:cs="Times New Roman"/>
                                <w:color w:val="000000"/>
                                <w:spacing w:val="0"/>
                                <w:w w:val="100"/>
                                <w:position w:val="0"/>
                                <w:lang w:val="en-US" w:eastAsia="en-US" w:bidi="en-US"/>
                              </w:rPr>
                              <w:t>C. Two.</w:t>
                            </w:r>
                          </w:p>
                          <w:p>
                            <w:pPr>
                              <w:pStyle w:val="9"/>
                              <w:keepNext w:val="0"/>
                              <w:keepLines w:val="0"/>
                              <w:widowControl w:val="0"/>
                              <w:shd w:val="clear" w:color="auto" w:fill="auto"/>
                              <w:bidi w:val="0"/>
                              <w:spacing w:before="0" w:after="0" w:line="240" w:lineRule="auto"/>
                              <w:ind w:left="0" w:right="0" w:firstLine="0"/>
                              <w:jc w:val="left"/>
                            </w:pPr>
                            <w:r>
                              <w:rPr>
                                <w:rFonts w:ascii="Times New Roman" w:hAnsi="Times New Roman" w:eastAsia="Times New Roman" w:cs="Times New Roman"/>
                                <w:color w:val="000000"/>
                                <w:spacing w:val="0"/>
                                <w:w w:val="100"/>
                                <w:position w:val="0"/>
                                <w:lang w:val="en-US" w:eastAsia="en-US" w:bidi="en-US"/>
                              </w:rPr>
                              <w:t>C. Disappointed.</w:t>
                            </w:r>
                          </w:p>
                        </w:txbxContent>
                      </wps:txbx>
                      <wps:bodyPr lIns="0" tIns="0" rIns="0" bIns="0"/>
                    </wps:wsp>
                  </a:graphicData>
                </a:graphic>
              </wp:anchor>
            </w:drawing>
          </mc:Choice>
          <mc:Fallback>
            <w:pict>
              <v:shape id="Shape 21" o:spid="_x0000_s1026" o:spt="202" type="#_x0000_t202" style="position:absolute;left:0pt;margin-left:378.7pt;margin-top:17.4pt;height:657.95pt;width:123.4pt;mso-position-horizontal-relative:page;mso-position-vertical-relative:margin;mso-wrap-distance-bottom:0pt;mso-wrap-distance-left:9pt;mso-wrap-distance-right:9pt;mso-wrap-distance-top:0pt;z-index:251672576;mso-width-relative:page;mso-height-relative:page;" filled="f" stroked="f" coordsize="21600,21600" o:gfxdata="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">
                <v:fill on="f" focussize="0,0"/>
                <v:stroke on="f"/>
                <v:imagedata o:title=""/>
                <o:lock v:ext="edit" aspectratio="f"/>
                <v:textbox inset="0mm,0mm,0mm,0mm">
                  <w:txbxContent>
                    <w:p>
                      <w:pPr>
                        <w:pStyle w:val="9"/>
                        <w:keepNext w:val="0"/>
                        <w:keepLines w:val="0"/>
                        <w:widowControl w:val="0"/>
                        <w:shd w:val="clear" w:color="auto" w:fill="auto"/>
                        <w:bidi w:val="0"/>
                        <w:spacing w:before="0" w:after="2600" w:line="240" w:lineRule="auto"/>
                        <w:ind w:left="0" w:right="0" w:firstLine="0"/>
                        <w:jc w:val="left"/>
                      </w:pPr>
                      <w:r>
                        <w:rPr>
                          <w:rFonts w:ascii="Times New Roman" w:hAnsi="Times New Roman" w:eastAsia="Times New Roman" w:cs="Times New Roman"/>
                          <w:color w:val="000000"/>
                          <w:spacing w:val="0"/>
                          <w:w w:val="100"/>
                          <w:position w:val="0"/>
                          <w:lang w:val="en-US" w:eastAsia="en-US" w:bidi="en-US"/>
                        </w:rPr>
                        <w:t>C. Go to a flower shop.</w:t>
                      </w:r>
                    </w:p>
                    <w:p>
                      <w:pPr>
                        <w:pStyle w:val="9"/>
                        <w:keepNext w:val="0"/>
                        <w:keepLines w:val="0"/>
                        <w:widowControl w:val="0"/>
                        <w:shd w:val="clear" w:color="auto" w:fill="auto"/>
                        <w:bidi w:val="0"/>
                        <w:spacing w:before="0" w:after="940" w:line="240" w:lineRule="auto"/>
                        <w:ind w:left="0" w:right="0" w:firstLine="0"/>
                        <w:jc w:val="left"/>
                      </w:pPr>
                      <w:r>
                        <w:rPr>
                          <w:rFonts w:ascii="Times New Roman" w:hAnsi="Times New Roman" w:eastAsia="Times New Roman" w:cs="Times New Roman"/>
                          <w:color w:val="000000"/>
                          <w:spacing w:val="0"/>
                          <w:w w:val="100"/>
                          <w:position w:val="0"/>
                          <w:lang w:val="en-US" w:eastAsia="en-US" w:bidi="en-US"/>
                        </w:rPr>
                        <w:t>C. Helpful.</w:t>
                      </w:r>
                    </w:p>
                    <w:p>
                      <w:pPr>
                        <w:pStyle w:val="9"/>
                        <w:keepNext w:val="0"/>
                        <w:keepLines w:val="0"/>
                        <w:widowControl w:val="0"/>
                        <w:shd w:val="clear" w:color="auto" w:fill="auto"/>
                        <w:bidi w:val="0"/>
                        <w:spacing w:before="0" w:after="580" w:line="240" w:lineRule="auto"/>
                        <w:ind w:left="0" w:right="0" w:firstLine="0"/>
                        <w:jc w:val="left"/>
                      </w:pPr>
                      <w:r>
                        <w:rPr>
                          <w:rFonts w:ascii="Times New Roman" w:hAnsi="Times New Roman" w:eastAsia="Times New Roman" w:cs="Times New Roman"/>
                          <w:color w:val="000000"/>
                          <w:spacing w:val="0"/>
                          <w:w w:val="100"/>
                          <w:position w:val="0"/>
                          <w:lang w:val="en-US" w:eastAsia="en-US" w:bidi="en-US"/>
                        </w:rPr>
                        <w:t>C. Her colleague.</w:t>
                      </w:r>
                    </w:p>
                    <w:p>
                      <w:pPr>
                        <w:pStyle w:val="9"/>
                        <w:keepNext w:val="0"/>
                        <w:keepLines w:val="0"/>
                        <w:widowControl w:val="0"/>
                        <w:shd w:val="clear" w:color="auto" w:fill="auto"/>
                        <w:bidi w:val="0"/>
                        <w:spacing w:before="0" w:after="2600" w:line="240" w:lineRule="auto"/>
                        <w:ind w:left="0" w:right="0" w:firstLine="0"/>
                        <w:jc w:val="left"/>
                      </w:pPr>
                      <w:r>
                        <w:rPr>
                          <w:rFonts w:ascii="Times New Roman" w:hAnsi="Times New Roman" w:eastAsia="Times New Roman" w:cs="Times New Roman"/>
                          <w:color w:val="000000"/>
                          <w:spacing w:val="0"/>
                          <w:w w:val="100"/>
                          <w:position w:val="0"/>
                          <w:lang w:val="en-US" w:eastAsia="en-US" w:bidi="en-US"/>
                        </w:rPr>
                        <w:t>C. Make phone calls.</w:t>
                      </w:r>
                    </w:p>
                    <w:p>
                      <w:pPr>
                        <w:pStyle w:val="9"/>
                        <w:keepNext w:val="0"/>
                        <w:keepLines w:val="0"/>
                        <w:widowControl w:val="0"/>
                        <w:shd w:val="clear" w:color="auto" w:fill="auto"/>
                        <w:bidi w:val="0"/>
                        <w:spacing w:before="0" w:after="580" w:line="240" w:lineRule="auto"/>
                        <w:ind w:left="0" w:right="0" w:firstLine="0"/>
                        <w:jc w:val="left"/>
                      </w:pPr>
                      <w:r>
                        <w:rPr>
                          <w:rFonts w:ascii="Times New Roman" w:hAnsi="Times New Roman" w:eastAsia="Times New Roman" w:cs="Times New Roman"/>
                          <w:color w:val="000000"/>
                          <w:spacing w:val="0"/>
                          <w:w w:val="100"/>
                          <w:position w:val="0"/>
                          <w:lang w:val="en-US" w:eastAsia="en-US" w:bidi="en-US"/>
                        </w:rPr>
                        <w:t>C. Sunny.</w:t>
                      </w:r>
                    </w:p>
                    <w:p>
                      <w:pPr>
                        <w:pStyle w:val="9"/>
                        <w:keepNext w:val="0"/>
                        <w:keepLines w:val="0"/>
                        <w:widowControl w:val="0"/>
                        <w:shd w:val="clear" w:color="auto" w:fill="auto"/>
                        <w:bidi w:val="0"/>
                        <w:spacing w:before="0" w:after="580" w:line="240" w:lineRule="auto"/>
                        <w:ind w:left="0" w:right="0" w:firstLine="0"/>
                        <w:jc w:val="left"/>
                      </w:pPr>
                      <w:r>
                        <w:rPr>
                          <w:rFonts w:ascii="Times New Roman" w:hAnsi="Times New Roman" w:eastAsia="Times New Roman" w:cs="Times New Roman"/>
                          <w:color w:val="000000"/>
                          <w:spacing w:val="0"/>
                          <w:w w:val="100"/>
                          <w:position w:val="0"/>
                          <w:lang w:val="en-US" w:eastAsia="en-US" w:bidi="en-US"/>
                        </w:rPr>
                        <w:t>C. Doing puzzles.</w:t>
                      </w:r>
                    </w:p>
                    <w:p>
                      <w:pPr>
                        <w:pStyle w:val="9"/>
                        <w:keepNext w:val="0"/>
                        <w:keepLines w:val="0"/>
                        <w:widowControl w:val="0"/>
                        <w:shd w:val="clear" w:color="auto" w:fill="auto"/>
                        <w:bidi w:val="0"/>
                        <w:spacing w:before="0" w:after="2600" w:line="240" w:lineRule="auto"/>
                        <w:ind w:left="0" w:right="0" w:firstLine="0"/>
                        <w:jc w:val="left"/>
                      </w:pPr>
                      <w:r>
                        <w:rPr>
                          <w:rFonts w:ascii="Times New Roman" w:hAnsi="Times New Roman" w:eastAsia="Times New Roman" w:cs="Times New Roman"/>
                          <w:color w:val="000000"/>
                          <w:spacing w:val="0"/>
                          <w:w w:val="100"/>
                          <w:position w:val="0"/>
                          <w:lang w:val="en-US" w:eastAsia="en-US" w:bidi="en-US"/>
                        </w:rPr>
                        <w:t>C. Two.</w:t>
                      </w:r>
                    </w:p>
                    <w:p>
                      <w:pPr>
                        <w:pStyle w:val="9"/>
                        <w:keepNext w:val="0"/>
                        <w:keepLines w:val="0"/>
                        <w:widowControl w:val="0"/>
                        <w:shd w:val="clear" w:color="auto" w:fill="auto"/>
                        <w:bidi w:val="0"/>
                        <w:spacing w:before="0" w:after="0" w:line="240" w:lineRule="auto"/>
                        <w:ind w:left="0" w:right="0" w:firstLine="0"/>
                        <w:jc w:val="left"/>
                      </w:pPr>
                      <w:r>
                        <w:rPr>
                          <w:rFonts w:ascii="Times New Roman" w:hAnsi="Times New Roman" w:eastAsia="Times New Roman" w:cs="Times New Roman"/>
                          <w:color w:val="000000"/>
                          <w:spacing w:val="0"/>
                          <w:w w:val="100"/>
                          <w:position w:val="0"/>
                          <w:lang w:val="en-US" w:eastAsia="en-US" w:bidi="en-US"/>
                        </w:rPr>
                        <w:t>C. Disappointed.</w:t>
                      </w:r>
                    </w:p>
                  </w:txbxContent>
                </v:textbox>
                <w10:wrap type="square" side="left"/>
              </v:shape>
            </w:pict>
          </mc:Fallback>
        </mc:AlternateContent>
      </w:r>
      <w:r>
        <w:rPr>
          <w:rFonts w:hint="eastAsia" w:eastAsia="宋体" w:cs="Times New Roman"/>
          <w:color w:val="000000"/>
          <w:spacing w:val="0"/>
          <w:w w:val="100"/>
          <w:position w:val="0"/>
          <w:lang w:val="en-US" w:eastAsia="zh-CN" w:bidi="en-US"/>
        </w:rPr>
        <w:t xml:space="preserve">7. </w:t>
      </w:r>
      <w:r>
        <w:rPr>
          <w:rFonts w:ascii="Times New Roman" w:hAnsi="Times New Roman" w:eastAsia="Times New Roman" w:cs="Times New Roman"/>
          <w:color w:val="000000"/>
          <w:spacing w:val="0"/>
          <w:w w:val="100"/>
          <w:position w:val="0"/>
          <w:lang w:val="en-US" w:eastAsia="en-US" w:bidi="en-US"/>
        </w:rPr>
        <w:t xml:space="preserve"> Wha</w:t>
      </w:r>
      <w:r>
        <w:rPr>
          <w:rFonts w:hint="eastAsia" w:eastAsia="宋体" w:cs="Times New Roman"/>
          <w:color w:val="000000"/>
          <w:spacing w:val="0"/>
          <w:w w:val="100"/>
          <w:position w:val="0"/>
          <w:lang w:val="en-US" w:eastAsia="zh-CN" w:bidi="en-US"/>
        </w:rPr>
        <w:t>t w</w:t>
      </w:r>
      <w:r>
        <w:rPr>
          <w:rFonts w:ascii="Times New Roman" w:hAnsi="Times New Roman" w:eastAsia="Times New Roman" w:cs="Times New Roman"/>
          <w:color w:val="000000"/>
          <w:spacing w:val="0"/>
          <w:w w:val="100"/>
          <w:position w:val="0"/>
          <w:lang w:val="en-US" w:eastAsia="en-US" w:bidi="en-US"/>
        </w:rPr>
        <w:t>ill Jeremy do fi</w:t>
      </w:r>
      <w:r>
        <w:rPr>
          <w:rFonts w:hint="eastAsia" w:eastAsia="宋体" w:cs="Times New Roman"/>
          <w:color w:val="000000"/>
          <w:spacing w:val="0"/>
          <w:w w:val="100"/>
          <w:position w:val="0"/>
          <w:lang w:val="en-US" w:eastAsia="zh-CN" w:bidi="en-US"/>
        </w:rPr>
        <w:t>rst</w:t>
      </w:r>
      <w:r>
        <w:rPr>
          <w:rFonts w:ascii="Times New Roman" w:hAnsi="Times New Roman" w:eastAsia="Times New Roman" w:cs="Times New Roman"/>
          <w:color w:val="000000"/>
          <w:spacing w:val="0"/>
          <w:w w:val="100"/>
          <w:position w:val="0"/>
          <w:lang w:val="en-US" w:eastAsia="en-US" w:bidi="en-US"/>
        </w:rPr>
        <w:t>?</w:t>
      </w:r>
    </w:p>
    <w:p>
      <w:pPr>
        <w:pStyle w:val="9"/>
        <w:keepNext w:val="0"/>
        <w:keepLines w:val="0"/>
        <w:widowControl w:val="0"/>
        <w:shd w:val="clear" w:color="auto" w:fill="auto"/>
        <w:tabs>
          <w:tab w:val="left" w:pos="3686"/>
        </w:tabs>
        <w:bidi w:val="0"/>
        <w:spacing w:before="0" w:after="140" w:line="240" w:lineRule="auto"/>
        <w:ind w:left="0" w:right="0" w:firstLine="300"/>
        <w:jc w:val="left"/>
      </w:pPr>
      <w:r>
        <w:rPr>
          <w:rFonts w:ascii="Times New Roman" w:hAnsi="Times New Roman" w:eastAsia="Times New Roman" w:cs="Times New Roman"/>
          <w:color w:val="000000"/>
          <w:spacing w:val="0"/>
          <w:w w:val="100"/>
          <w:position w:val="0"/>
          <w:lang w:val="en-US" w:eastAsia="en-US" w:bidi="en-US"/>
        </w:rPr>
        <w:t>A. Buy some dog food</w:t>
      </w:r>
      <w:r>
        <w:rPr>
          <w:rFonts w:ascii="宋体" w:hAnsi="宋体" w:eastAsia="宋体" w:cs="宋体"/>
          <w:color w:val="000000"/>
          <w:spacing w:val="0"/>
          <w:w w:val="100"/>
          <w:position w:val="0"/>
          <w:sz w:val="20"/>
          <w:szCs w:val="20"/>
          <w:lang w:val="en-US" w:eastAsia="en-US" w:bidi="en-US"/>
        </w:rPr>
        <w:t>、</w:t>
      </w:r>
      <w:r>
        <w:rPr>
          <w:rFonts w:ascii="宋体" w:hAnsi="宋体" w:eastAsia="宋体" w:cs="宋体"/>
          <w:color w:val="000000"/>
          <w:spacing w:val="0"/>
          <w:w w:val="100"/>
          <w:position w:val="0"/>
          <w:sz w:val="20"/>
          <w:szCs w:val="20"/>
          <w:lang w:val="en-US" w:eastAsia="en-US" w:bidi="en-US"/>
        </w:rPr>
        <w:tab/>
      </w:r>
      <w:r>
        <w:rPr>
          <w:rFonts w:ascii="Times New Roman" w:hAnsi="Times New Roman" w:eastAsia="Times New Roman" w:cs="Times New Roman"/>
          <w:color w:val="000000"/>
          <w:spacing w:val="0"/>
          <w:w w:val="100"/>
          <w:position w:val="0"/>
          <w:lang w:val="en-US" w:eastAsia="en-US" w:bidi="en-US"/>
        </w:rPr>
        <w:t>B. Withdraw some money.</w:t>
      </w:r>
    </w:p>
    <w:p>
      <w:pPr>
        <w:pStyle w:val="19"/>
        <w:keepNext w:val="0"/>
        <w:keepLines w:val="0"/>
        <w:widowControl w:val="0"/>
        <w:shd w:val="clear" w:color="auto" w:fill="auto"/>
        <w:bidi w:val="0"/>
        <w:spacing w:before="0" w:after="140" w:line="240" w:lineRule="auto"/>
        <w:ind w:left="0" w:right="0" w:firstLine="0"/>
        <w:jc w:val="left"/>
      </w:pPr>
      <w:r>
        <w:rPr>
          <w:color w:val="000000"/>
          <w:spacing w:val="0"/>
          <w:w w:val="100"/>
          <w:position w:val="0"/>
        </w:rPr>
        <w:t>听第</w:t>
      </w:r>
      <w:r>
        <w:rPr>
          <w:rFonts w:ascii="Times New Roman" w:hAnsi="Times New Roman" w:eastAsia="Times New Roman" w:cs="Times New Roman"/>
          <w:color w:val="000000"/>
          <w:spacing w:val="0"/>
          <w:w w:val="100"/>
          <w:position w:val="0"/>
          <w:lang w:val="en-US" w:eastAsia="en-US" w:bidi="en-US"/>
        </w:rPr>
        <w:t>7</w:t>
      </w:r>
      <w:r>
        <w:rPr>
          <w:color w:val="000000"/>
          <w:spacing w:val="0"/>
          <w:w w:val="100"/>
          <w:position w:val="0"/>
        </w:rPr>
        <w:t>段材料，回答第</w:t>
      </w:r>
      <w:r>
        <w:rPr>
          <w:rFonts w:ascii="Times New Roman" w:hAnsi="Times New Roman" w:eastAsia="Times New Roman" w:cs="Times New Roman"/>
          <w:color w:val="000000"/>
          <w:spacing w:val="0"/>
          <w:w w:val="100"/>
          <w:position w:val="0"/>
          <w:lang w:val="en-US" w:eastAsia="en-US" w:bidi="en-US"/>
        </w:rPr>
        <w:t>8</w:t>
      </w:r>
      <w:r>
        <w:rPr>
          <w:color w:val="000000"/>
          <w:spacing w:val="0"/>
          <w:w w:val="100"/>
          <w:position w:val="0"/>
        </w:rPr>
        <w:t>至</w:t>
      </w:r>
      <w:r>
        <w:rPr>
          <w:rFonts w:ascii="Times New Roman" w:hAnsi="Times New Roman" w:eastAsia="Times New Roman" w:cs="Times New Roman"/>
          <w:color w:val="000000"/>
          <w:spacing w:val="0"/>
          <w:w w:val="100"/>
          <w:position w:val="0"/>
          <w:lang w:val="en-US" w:eastAsia="en-US" w:bidi="en-US"/>
        </w:rPr>
        <w:t>9</w:t>
      </w:r>
      <w:r>
        <w:rPr>
          <w:color w:val="000000"/>
          <w:spacing w:val="0"/>
          <w:w w:val="100"/>
          <w:position w:val="0"/>
        </w:rPr>
        <w:t>迎。</w:t>
      </w:r>
    </w:p>
    <w:p>
      <w:pPr>
        <w:pStyle w:val="9"/>
        <w:keepNext w:val="0"/>
        <w:keepLines w:val="0"/>
        <w:widowControl w:val="0"/>
        <w:shd w:val="clear" w:color="auto" w:fill="auto"/>
        <w:bidi w:val="0"/>
        <w:spacing w:before="0" w:after="140" w:line="240" w:lineRule="auto"/>
        <w:ind w:left="0" w:right="0" w:firstLine="0"/>
        <w:jc w:val="left"/>
      </w:pPr>
      <w:r>
        <w:rPr>
          <w:rFonts w:ascii="Times New Roman" w:hAnsi="Times New Roman" w:eastAsia="Times New Roman" w:cs="Times New Roman"/>
          <w:color w:val="000000"/>
          <w:spacing w:val="0"/>
          <w:w w:val="100"/>
          <w:position w:val="0"/>
          <w:lang w:val="zh-TW" w:eastAsia="zh-TW" w:bidi="zh-TW"/>
        </w:rPr>
        <w:t xml:space="preserve">8・ </w:t>
      </w:r>
      <w:r>
        <w:rPr>
          <w:rFonts w:ascii="Times New Roman" w:hAnsi="Times New Roman" w:eastAsia="Times New Roman" w:cs="Times New Roman"/>
          <w:color w:val="000000"/>
          <w:spacing w:val="0"/>
          <w:w w:val="100"/>
          <w:position w:val="0"/>
          <w:lang w:val="en-US" w:eastAsia="en-US" w:bidi="en-US"/>
        </w:rPr>
        <w:t>What has the woman been doing in her room all day?</w:t>
      </w:r>
    </w:p>
    <w:p>
      <w:pPr>
        <w:pStyle w:val="9"/>
        <w:keepNext w:val="0"/>
        <w:keepLines w:val="0"/>
        <w:widowControl w:val="0"/>
        <w:numPr>
          <w:ilvl w:val="0"/>
          <w:numId w:val="8"/>
        </w:numPr>
        <w:shd w:val="clear" w:color="auto" w:fill="auto"/>
        <w:tabs>
          <w:tab w:val="left" w:pos="702"/>
        </w:tabs>
        <w:bidi w:val="0"/>
        <w:spacing w:before="0" w:after="140" w:line="240" w:lineRule="auto"/>
        <w:ind w:left="0" w:right="0" w:firstLine="300"/>
        <w:jc w:val="left"/>
      </w:pPr>
      <w:bookmarkStart w:id="19" w:name="bookmark23"/>
      <w:bookmarkEnd w:id="19"/>
      <w:r>
        <w:rPr>
          <w:rFonts w:ascii="Times New Roman" w:hAnsi="Times New Roman" w:eastAsia="Times New Roman" w:cs="Times New Roman"/>
          <w:color w:val="000000"/>
          <w:spacing w:val="0"/>
          <w:w w:val="100"/>
          <w:position w:val="0"/>
          <w:lang w:val="en-US" w:eastAsia="en-US" w:bidi="en-US"/>
        </w:rPr>
        <w:t>Watching movies.</w:t>
      </w:r>
    </w:p>
    <w:p>
      <w:pPr>
        <w:pStyle w:val="9"/>
        <w:keepNext w:val="0"/>
        <w:keepLines w:val="0"/>
        <w:widowControl w:val="0"/>
        <w:numPr>
          <w:ilvl w:val="0"/>
          <w:numId w:val="8"/>
        </w:numPr>
        <w:shd w:val="clear" w:color="auto" w:fill="auto"/>
        <w:tabs>
          <w:tab w:val="left" w:pos="702"/>
        </w:tabs>
        <w:bidi w:val="0"/>
        <w:spacing w:before="0" w:after="140" w:line="240" w:lineRule="auto"/>
        <w:ind w:left="0" w:right="0" w:firstLine="300"/>
        <w:jc w:val="left"/>
      </w:pPr>
      <w:bookmarkStart w:id="20" w:name="bookmark24"/>
      <w:bookmarkEnd w:id="20"/>
      <w:r>
        <w:rPr>
          <w:rFonts w:ascii="Times New Roman" w:hAnsi="Times New Roman" w:eastAsia="Times New Roman" w:cs="Times New Roman"/>
          <w:color w:val="000000"/>
          <w:spacing w:val="0"/>
          <w:w w:val="100"/>
          <w:position w:val="0"/>
          <w:lang w:val="en-US" w:eastAsia="en-US" w:bidi="en-US"/>
        </w:rPr>
        <w:t>Reading &amp; novel.</w:t>
      </w:r>
    </w:p>
    <w:p>
      <w:pPr>
        <w:pStyle w:val="9"/>
        <w:keepNext w:val="0"/>
        <w:keepLines w:val="0"/>
        <w:widowControl w:val="0"/>
        <w:numPr>
          <w:ilvl w:val="0"/>
          <w:numId w:val="8"/>
        </w:numPr>
        <w:shd w:val="clear" w:color="auto" w:fill="auto"/>
        <w:tabs>
          <w:tab w:val="left" w:pos="702"/>
        </w:tabs>
        <w:bidi w:val="0"/>
        <w:spacing w:before="0" w:after="140" w:line="240" w:lineRule="auto"/>
        <w:ind w:left="0" w:right="0" w:firstLine="300"/>
        <w:jc w:val="left"/>
      </w:pPr>
      <w:bookmarkStart w:id="21" w:name="bookmark25"/>
      <w:bookmarkEnd w:id="21"/>
      <w:r>
        <w:rPr>
          <w:rFonts w:ascii="Times New Roman" w:hAnsi="Times New Roman" w:eastAsia="Times New Roman" w:cs="Times New Roman"/>
          <w:color w:val="000000"/>
          <w:spacing w:val="0"/>
          <w:w w:val="100"/>
          <w:position w:val="0"/>
          <w:lang w:val="en-US" w:eastAsia="en-US" w:bidi="en-US"/>
        </w:rPr>
        <w:t>Watching table tennis matches.</w:t>
      </w:r>
    </w:p>
    <w:p>
      <w:pPr>
        <w:pStyle w:val="9"/>
        <w:keepNext w:val="0"/>
        <w:keepLines w:val="0"/>
        <w:widowControl w:val="0"/>
        <w:shd w:val="clear" w:color="auto" w:fill="auto"/>
        <w:bidi w:val="0"/>
        <w:spacing w:before="0" w:after="140" w:line="240" w:lineRule="auto"/>
        <w:ind w:left="0" w:right="0" w:firstLine="0"/>
        <w:jc w:val="left"/>
      </w:pPr>
      <w:r>
        <w:rPr>
          <w:rFonts w:ascii="Times New Roman" w:hAnsi="Times New Roman" w:eastAsia="Times New Roman" w:cs="Times New Roman"/>
          <w:color w:val="000000"/>
          <w:spacing w:val="0"/>
          <w:w w:val="100"/>
          <w:position w:val="0"/>
          <w:lang w:val="en-US" w:eastAsia="en-US" w:bidi="en-US"/>
        </w:rPr>
        <w:t>9・ How does the man sound in the end?</w:t>
      </w:r>
    </w:p>
    <w:p>
      <w:pPr>
        <w:pStyle w:val="9"/>
        <w:keepNext w:val="0"/>
        <w:keepLines w:val="0"/>
        <w:widowControl w:val="0"/>
        <w:shd w:val="clear" w:color="auto" w:fill="auto"/>
        <w:tabs>
          <w:tab w:val="left" w:pos="3686"/>
        </w:tabs>
        <w:bidi w:val="0"/>
        <w:spacing w:before="0" w:after="140" w:line="240" w:lineRule="auto"/>
        <w:ind w:left="0" w:right="0" w:firstLine="300"/>
        <w:jc w:val="left"/>
      </w:pPr>
      <w:r>
        <w:rPr>
          <w:rFonts w:ascii="Times New Roman" w:hAnsi="Times New Roman" w:eastAsia="Times New Roman" w:cs="Times New Roman"/>
          <w:color w:val="000000"/>
          <w:spacing w:val="0"/>
          <w:w w:val="100"/>
          <w:position w:val="0"/>
          <w:lang w:val="en-US" w:eastAsia="en-US" w:bidi="en-US"/>
        </w:rPr>
        <w:t>A. Interested,</w:t>
      </w:r>
      <w:r>
        <w:rPr>
          <w:rFonts w:ascii="Times New Roman" w:hAnsi="Times New Roman" w:eastAsia="Times New Roman" w:cs="Times New Roman"/>
          <w:color w:val="000000"/>
          <w:spacing w:val="0"/>
          <w:w w:val="100"/>
          <w:position w:val="0"/>
          <w:lang w:val="en-US" w:eastAsia="en-US" w:bidi="en-US"/>
        </w:rPr>
        <w:tab/>
      </w:r>
      <w:r>
        <w:rPr>
          <w:rFonts w:ascii="Times New Roman" w:hAnsi="Times New Roman" w:eastAsia="Times New Roman" w:cs="Times New Roman"/>
          <w:color w:val="000000"/>
          <w:spacing w:val="0"/>
          <w:w w:val="100"/>
          <w:position w:val="0"/>
          <w:lang w:val="en-US" w:eastAsia="en-US" w:bidi="en-US"/>
        </w:rPr>
        <w:t>B. Surprised.</w:t>
      </w:r>
    </w:p>
    <w:p>
      <w:pPr>
        <w:pStyle w:val="19"/>
        <w:keepNext w:val="0"/>
        <w:keepLines w:val="0"/>
        <w:widowControl w:val="0"/>
        <w:shd w:val="clear" w:color="auto" w:fill="auto"/>
        <w:bidi w:val="0"/>
        <w:spacing w:before="0" w:after="140" w:line="240" w:lineRule="auto"/>
        <w:ind w:left="0" w:right="0" w:firstLine="0"/>
        <w:jc w:val="left"/>
      </w:pPr>
      <w:r>
        <w:rPr>
          <w:color w:val="000000"/>
          <w:spacing w:val="0"/>
          <w:w w:val="100"/>
          <w:position w:val="0"/>
        </w:rPr>
        <w:t>听第</w:t>
      </w:r>
      <w:r>
        <w:rPr>
          <w:rFonts w:ascii="Times New Roman" w:hAnsi="Times New Roman" w:eastAsia="Times New Roman" w:cs="Times New Roman"/>
          <w:color w:val="000000"/>
          <w:spacing w:val="0"/>
          <w:w w:val="100"/>
          <w:position w:val="0"/>
          <w:lang w:val="en-US" w:eastAsia="en-US" w:bidi="en-US"/>
        </w:rPr>
        <w:t>S</w:t>
      </w:r>
      <w:r>
        <w:rPr>
          <w:color w:val="000000"/>
          <w:spacing w:val="0"/>
          <w:w w:val="100"/>
          <w:position w:val="0"/>
        </w:rPr>
        <w:t>段材料，回答第</w:t>
      </w:r>
      <w:r>
        <w:rPr>
          <w:rFonts w:ascii="Times New Roman" w:hAnsi="Times New Roman" w:eastAsia="Times New Roman" w:cs="Times New Roman"/>
          <w:color w:val="000000"/>
          <w:spacing w:val="0"/>
          <w:w w:val="100"/>
          <w:position w:val="0"/>
          <w:lang w:val="en-US" w:eastAsia="en-US" w:bidi="en-US"/>
        </w:rPr>
        <w:t>10</w:t>
      </w:r>
      <w:r>
        <w:rPr>
          <w:color w:val="000000"/>
          <w:spacing w:val="0"/>
          <w:w w:val="100"/>
          <w:position w:val="0"/>
        </w:rPr>
        <w:t>至</w:t>
      </w:r>
      <w:r>
        <w:rPr>
          <w:rFonts w:ascii="Times New Roman" w:hAnsi="Times New Roman" w:eastAsia="Times New Roman" w:cs="Times New Roman"/>
          <w:color w:val="000000"/>
          <w:spacing w:val="0"/>
          <w:w w:val="100"/>
          <w:position w:val="0"/>
          <w:lang w:val="en-US" w:eastAsia="en-US" w:bidi="en-US"/>
        </w:rPr>
        <w:t>12</w:t>
      </w:r>
      <w:r>
        <w:rPr>
          <w:color w:val="000000"/>
          <w:spacing w:val="0"/>
          <w:w w:val="100"/>
          <w:position w:val="0"/>
        </w:rPr>
        <w:t>题。</w:t>
      </w:r>
    </w:p>
    <w:p>
      <w:pPr>
        <w:pStyle w:val="9"/>
        <w:keepNext w:val="0"/>
        <w:keepLines w:val="0"/>
        <w:widowControl w:val="0"/>
        <w:shd w:val="clear" w:color="auto" w:fill="auto"/>
        <w:bidi w:val="0"/>
        <w:spacing w:before="0" w:after="140" w:line="240" w:lineRule="auto"/>
        <w:ind w:left="0" w:right="0" w:firstLine="0"/>
        <w:jc w:val="left"/>
      </w:pPr>
      <w:r>
        <w:rPr>
          <w:rFonts w:ascii="Times New Roman" w:hAnsi="Times New Roman" w:eastAsia="Times New Roman" w:cs="Times New Roman"/>
          <w:color w:val="000000"/>
          <w:spacing w:val="0"/>
          <w:w w:val="100"/>
          <w:position w:val="0"/>
          <w:lang w:val="en-US" w:eastAsia="en-US" w:bidi="en-US"/>
        </w:rPr>
        <w:t>10. Who is the woman probably talking to?</w:t>
      </w:r>
    </w:p>
    <w:p>
      <w:pPr>
        <w:pStyle w:val="9"/>
        <w:keepNext w:val="0"/>
        <w:keepLines w:val="0"/>
        <w:widowControl w:val="0"/>
        <w:shd w:val="clear" w:color="auto" w:fill="auto"/>
        <w:tabs>
          <w:tab w:val="left" w:pos="3686"/>
        </w:tabs>
        <w:bidi w:val="0"/>
        <w:spacing w:before="0" w:after="140" w:line="240" w:lineRule="auto"/>
        <w:ind w:left="0" w:right="0"/>
        <w:jc w:val="left"/>
      </w:pPr>
      <w:r>
        <w:rPr>
          <w:rFonts w:ascii="Times New Roman" w:hAnsi="Times New Roman" w:eastAsia="Times New Roman" w:cs="Times New Roman"/>
          <w:color w:val="000000"/>
          <w:spacing w:val="0"/>
          <w:w w:val="100"/>
          <w:position w:val="0"/>
          <w:lang w:val="en-US" w:eastAsia="en-US" w:bidi="en-US"/>
        </w:rPr>
        <w:t>A. Her family member.</w:t>
      </w:r>
      <w:r>
        <w:rPr>
          <w:rFonts w:ascii="Times New Roman" w:hAnsi="Times New Roman" w:eastAsia="Times New Roman" w:cs="Times New Roman"/>
          <w:color w:val="000000"/>
          <w:spacing w:val="0"/>
          <w:w w:val="100"/>
          <w:position w:val="0"/>
          <w:lang w:val="en-US" w:eastAsia="en-US" w:bidi="en-US"/>
        </w:rPr>
        <w:tab/>
      </w:r>
      <w:r>
        <w:rPr>
          <w:rFonts w:ascii="Times New Roman" w:hAnsi="Times New Roman" w:eastAsia="Times New Roman" w:cs="Times New Roman"/>
          <w:color w:val="000000"/>
          <w:spacing w:val="0"/>
          <w:w w:val="100"/>
          <w:position w:val="0"/>
          <w:lang w:val="en-US" w:eastAsia="en-US" w:bidi="en-US"/>
        </w:rPr>
        <w:t>B. Her close friend.</w:t>
      </w:r>
    </w:p>
    <w:p>
      <w:pPr>
        <w:pStyle w:val="9"/>
        <w:keepNext w:val="0"/>
        <w:keepLines w:val="0"/>
        <w:widowControl w:val="0"/>
        <w:shd w:val="clear" w:color="auto" w:fill="auto"/>
        <w:bidi w:val="0"/>
        <w:spacing w:before="0" w:after="140" w:line="240" w:lineRule="auto"/>
        <w:ind w:left="0" w:right="0" w:firstLine="0"/>
        <w:jc w:val="left"/>
      </w:pPr>
      <w:r>
        <w:rPr>
          <w:rFonts w:ascii="Times New Roman" w:hAnsi="Times New Roman" w:eastAsia="Times New Roman" w:cs="Times New Roman"/>
          <w:color w:val="000000"/>
          <w:spacing w:val="0"/>
          <w:w w:val="100"/>
          <w:position w:val="0"/>
          <w:lang w:val="en-US" w:eastAsia="en-US" w:bidi="en-US"/>
        </w:rPr>
        <w:t xml:space="preserve">11 </w:t>
      </w:r>
      <w:r>
        <w:rPr>
          <w:rFonts w:ascii="Times New Roman" w:hAnsi="Times New Roman" w:eastAsia="Times New Roman" w:cs="Times New Roman"/>
          <w:color w:val="000000"/>
          <w:spacing w:val="0"/>
          <w:w w:val="100"/>
          <w:position w:val="0"/>
          <w:lang w:val="zh-TW" w:eastAsia="zh-TW" w:bidi="zh-TW"/>
        </w:rPr>
        <w:t xml:space="preserve">- </w:t>
      </w:r>
      <w:r>
        <w:rPr>
          <w:rFonts w:ascii="Times New Roman" w:hAnsi="Times New Roman" w:eastAsia="Times New Roman" w:cs="Times New Roman"/>
          <w:color w:val="000000"/>
          <w:spacing w:val="0"/>
          <w:w w:val="100"/>
          <w:position w:val="0"/>
          <w:lang w:val="en-US" w:eastAsia="en-US" w:bidi="en-US"/>
        </w:rPr>
        <w:t>What else does the woman need to do?</w:t>
      </w:r>
    </w:p>
    <w:p>
      <w:pPr>
        <w:pStyle w:val="9"/>
        <w:keepNext w:val="0"/>
        <w:keepLines w:val="0"/>
        <w:widowControl w:val="0"/>
        <w:shd w:val="clear" w:color="auto" w:fill="auto"/>
        <w:tabs>
          <w:tab w:val="left" w:pos="3686"/>
        </w:tabs>
        <w:bidi w:val="0"/>
        <w:spacing w:before="0" w:after="140" w:line="240" w:lineRule="auto"/>
        <w:ind w:left="0" w:right="0"/>
        <w:jc w:val="left"/>
      </w:pPr>
      <w:r>
        <w:rPr>
          <w:rFonts w:ascii="Times New Roman" w:hAnsi="Times New Roman" w:eastAsia="Times New Roman" w:cs="Times New Roman"/>
          <w:color w:val="000000"/>
          <w:spacing w:val="0"/>
          <w:w w:val="100"/>
          <w:position w:val="0"/>
          <w:lang w:val="en-US" w:eastAsia="en-US" w:bidi="en-US"/>
        </w:rPr>
        <w:t>A. Answer emails.</w:t>
      </w:r>
      <w:r>
        <w:rPr>
          <w:rFonts w:ascii="Times New Roman" w:hAnsi="Times New Roman" w:eastAsia="Times New Roman" w:cs="Times New Roman"/>
          <w:color w:val="000000"/>
          <w:spacing w:val="0"/>
          <w:w w:val="100"/>
          <w:position w:val="0"/>
          <w:lang w:val="en-US" w:eastAsia="en-US" w:bidi="en-US"/>
        </w:rPr>
        <w:tab/>
      </w:r>
      <w:r>
        <w:rPr>
          <w:rFonts w:ascii="Times New Roman" w:hAnsi="Times New Roman" w:eastAsia="Times New Roman" w:cs="Times New Roman"/>
          <w:color w:val="000000"/>
          <w:spacing w:val="0"/>
          <w:w w:val="100"/>
          <w:position w:val="0"/>
          <w:lang w:val="en-US" w:eastAsia="en-US" w:bidi="en-US"/>
        </w:rPr>
        <w:t>B. Write reports.</w:t>
      </w:r>
    </w:p>
    <w:p>
      <w:pPr>
        <w:pStyle w:val="9"/>
        <w:keepNext w:val="0"/>
        <w:keepLines w:val="0"/>
        <w:widowControl w:val="0"/>
        <w:numPr>
          <w:ilvl w:val="0"/>
          <w:numId w:val="9"/>
        </w:numPr>
        <w:shd w:val="clear" w:color="auto" w:fill="auto"/>
        <w:tabs>
          <w:tab w:val="left" w:pos="488"/>
        </w:tabs>
        <w:bidi w:val="0"/>
        <w:spacing w:before="0" w:after="140" w:line="240" w:lineRule="auto"/>
        <w:ind w:left="0" w:right="0" w:firstLine="0"/>
        <w:jc w:val="left"/>
      </w:pPr>
      <w:bookmarkStart w:id="22" w:name="bookmark26"/>
      <w:bookmarkEnd w:id="22"/>
      <w:r>
        <w:rPr>
          <w:rFonts w:ascii="Times New Roman" w:hAnsi="Times New Roman" w:eastAsia="Times New Roman" w:cs="Times New Roman"/>
          <w:color w:val="000000"/>
          <w:spacing w:val="0"/>
          <w:w w:val="100"/>
          <w:position w:val="0"/>
          <w:lang w:val="en-US" w:eastAsia="en-US" w:bidi="en-US"/>
        </w:rPr>
        <w:t>What does the man offer to do for the woman?</w:t>
      </w:r>
    </w:p>
    <w:p>
      <w:pPr>
        <w:pStyle w:val="9"/>
        <w:keepNext w:val="0"/>
        <w:keepLines w:val="0"/>
        <w:widowControl w:val="0"/>
        <w:numPr>
          <w:ilvl w:val="0"/>
          <w:numId w:val="10"/>
        </w:numPr>
        <w:shd w:val="clear" w:color="auto" w:fill="auto"/>
        <w:tabs>
          <w:tab w:val="left" w:pos="786"/>
        </w:tabs>
        <w:bidi w:val="0"/>
        <w:spacing w:before="0" w:after="140" w:line="240" w:lineRule="auto"/>
        <w:ind w:left="0" w:right="0"/>
        <w:jc w:val="left"/>
      </w:pPr>
      <w:bookmarkStart w:id="23" w:name="bookmark27"/>
      <w:bookmarkEnd w:id="23"/>
      <w:r>
        <w:rPr>
          <w:rFonts w:ascii="Times New Roman" w:hAnsi="Times New Roman" w:eastAsia="Times New Roman" w:cs="Times New Roman"/>
          <w:color w:val="000000"/>
          <w:spacing w:val="0"/>
          <w:w w:val="100"/>
          <w:position w:val="0"/>
          <w:lang w:val="en-US" w:eastAsia="en-US" w:bidi="en-US"/>
        </w:rPr>
        <w:t>Drive her home.</w:t>
      </w:r>
    </w:p>
    <w:p>
      <w:pPr>
        <w:pStyle w:val="9"/>
        <w:keepNext w:val="0"/>
        <w:keepLines w:val="0"/>
        <w:widowControl w:val="0"/>
        <w:numPr>
          <w:ilvl w:val="0"/>
          <w:numId w:val="10"/>
        </w:numPr>
        <w:shd w:val="clear" w:color="auto" w:fill="auto"/>
        <w:tabs>
          <w:tab w:val="left" w:pos="786"/>
        </w:tabs>
        <w:bidi w:val="0"/>
        <w:spacing w:before="0" w:after="140" w:line="240" w:lineRule="auto"/>
        <w:ind w:left="0" w:right="0"/>
        <w:jc w:val="both"/>
      </w:pPr>
      <w:bookmarkStart w:id="24" w:name="bookmark28"/>
      <w:bookmarkEnd w:id="24"/>
      <w:r>
        <w:rPr>
          <w:rFonts w:ascii="Times New Roman" w:hAnsi="Times New Roman" w:eastAsia="Times New Roman" w:cs="Times New Roman"/>
          <w:color w:val="000000"/>
          <w:spacing w:val="0"/>
          <w:w w:val="100"/>
          <w:position w:val="0"/>
          <w:lang w:val="en-US" w:eastAsia="en-US" w:bidi="en-US"/>
        </w:rPr>
        <w:t>Bring her a cup of coffee.</w:t>
      </w:r>
    </w:p>
    <w:p>
      <w:pPr>
        <w:pStyle w:val="9"/>
        <w:keepNext w:val="0"/>
        <w:keepLines w:val="0"/>
        <w:widowControl w:val="0"/>
        <w:numPr>
          <w:ilvl w:val="0"/>
          <w:numId w:val="10"/>
        </w:numPr>
        <w:shd w:val="clear" w:color="auto" w:fill="auto"/>
        <w:tabs>
          <w:tab w:val="left" w:pos="786"/>
        </w:tabs>
        <w:bidi w:val="0"/>
        <w:spacing w:before="0" w:after="140" w:line="240" w:lineRule="auto"/>
        <w:ind w:left="0" w:right="0"/>
        <w:jc w:val="left"/>
      </w:pPr>
      <w:bookmarkStart w:id="25" w:name="bookmark29"/>
      <w:bookmarkEnd w:id="25"/>
      <w:r>
        <w:rPr>
          <w:rFonts w:ascii="Times New Roman" w:hAnsi="Times New Roman" w:eastAsia="Times New Roman" w:cs="Times New Roman"/>
          <w:color w:val="000000"/>
          <w:spacing w:val="0"/>
          <w:w w:val="100"/>
          <w:position w:val="0"/>
          <w:lang w:val="en-US" w:eastAsia="en-US" w:bidi="en-US"/>
        </w:rPr>
        <w:t>Treat her to supper.</w:t>
      </w:r>
    </w:p>
    <w:p>
      <w:pPr>
        <w:pStyle w:val="19"/>
        <w:keepNext w:val="0"/>
        <w:keepLines w:val="0"/>
        <w:widowControl w:val="0"/>
        <w:shd w:val="clear" w:color="auto" w:fill="auto"/>
        <w:bidi w:val="0"/>
        <w:spacing w:before="0" w:after="140" w:line="240" w:lineRule="auto"/>
        <w:ind w:left="0" w:right="0" w:firstLine="0"/>
        <w:jc w:val="left"/>
      </w:pPr>
      <w:r>
        <w:rPr>
          <w:color w:val="000000"/>
          <w:spacing w:val="0"/>
          <w:w w:val="100"/>
          <w:position w:val="0"/>
        </w:rPr>
        <w:t>听第</w:t>
      </w:r>
      <w:r>
        <w:rPr>
          <w:rFonts w:ascii="Times New Roman" w:hAnsi="Times New Roman" w:eastAsia="Times New Roman" w:cs="Times New Roman"/>
          <w:color w:val="000000"/>
          <w:spacing w:val="0"/>
          <w:w w:val="100"/>
          <w:position w:val="0"/>
          <w:lang w:val="en-US" w:eastAsia="en-US" w:bidi="en-US"/>
        </w:rPr>
        <w:t>9</w:t>
      </w:r>
      <w:r>
        <w:rPr>
          <w:color w:val="000000"/>
          <w:spacing w:val="0"/>
          <w:w w:val="100"/>
          <w:position w:val="0"/>
        </w:rPr>
        <w:t>段材料，回答第</w:t>
      </w:r>
      <w:r>
        <w:rPr>
          <w:rFonts w:ascii="Times New Roman" w:hAnsi="Times New Roman" w:eastAsia="Times New Roman" w:cs="Times New Roman"/>
          <w:color w:val="000000"/>
          <w:spacing w:val="0"/>
          <w:w w:val="100"/>
          <w:position w:val="0"/>
          <w:lang w:val="en-US" w:eastAsia="en-US" w:bidi="en-US"/>
        </w:rPr>
        <w:t>13</w:t>
      </w:r>
      <w:r>
        <w:rPr>
          <w:color w:val="000000"/>
          <w:spacing w:val="0"/>
          <w:w w:val="100"/>
          <w:position w:val="0"/>
        </w:rPr>
        <w:t>至</w:t>
      </w:r>
      <w:r>
        <w:rPr>
          <w:rFonts w:ascii="Times New Roman" w:hAnsi="Times New Roman" w:eastAsia="Times New Roman" w:cs="Times New Roman"/>
          <w:color w:val="000000"/>
          <w:spacing w:val="0"/>
          <w:w w:val="100"/>
          <w:position w:val="0"/>
          <w:lang w:val="en-US" w:eastAsia="en-US" w:bidi="en-US"/>
        </w:rPr>
        <w:t>16</w:t>
      </w:r>
      <w:r>
        <w:rPr>
          <w:color w:val="000000"/>
          <w:spacing w:val="0"/>
          <w:w w:val="100"/>
          <w:position w:val="0"/>
        </w:rPr>
        <w:t>题。</w:t>
      </w:r>
    </w:p>
    <w:p>
      <w:pPr>
        <w:pStyle w:val="9"/>
        <w:keepNext w:val="0"/>
        <w:keepLines w:val="0"/>
        <w:widowControl w:val="0"/>
        <w:numPr>
          <w:ilvl w:val="0"/>
          <w:numId w:val="9"/>
        </w:numPr>
        <w:shd w:val="clear" w:color="auto" w:fill="auto"/>
        <w:tabs>
          <w:tab w:val="left" w:pos="488"/>
        </w:tabs>
        <w:bidi w:val="0"/>
        <w:spacing w:before="0" w:after="140" w:line="240" w:lineRule="auto"/>
        <w:ind w:left="0" w:right="0" w:firstLine="0"/>
        <w:jc w:val="left"/>
      </w:pPr>
      <w:bookmarkStart w:id="26" w:name="bookmark30"/>
      <w:bookmarkEnd w:id="26"/>
      <w:r>
        <w:rPr>
          <w:rFonts w:ascii="Times New Roman" w:hAnsi="Times New Roman" w:eastAsia="Times New Roman" w:cs="Times New Roman"/>
          <w:color w:val="000000"/>
          <w:spacing w:val="0"/>
          <w:w w:val="100"/>
          <w:position w:val="0"/>
          <w:lang w:val="en-US" w:eastAsia="en-US" w:bidi="en-US"/>
        </w:rPr>
        <w:t>What is the weather probably like?</w:t>
      </w:r>
    </w:p>
    <w:p>
      <w:pPr>
        <w:pStyle w:val="9"/>
        <w:keepNext w:val="0"/>
        <w:keepLines w:val="0"/>
        <w:widowControl w:val="0"/>
        <w:shd w:val="clear" w:color="auto" w:fill="auto"/>
        <w:tabs>
          <w:tab w:val="left" w:pos="3686"/>
        </w:tabs>
        <w:bidi w:val="0"/>
        <w:spacing w:before="0" w:after="140" w:line="240" w:lineRule="auto"/>
        <w:ind w:left="0" w:right="0"/>
        <w:jc w:val="left"/>
      </w:pPr>
      <w:r>
        <w:rPr>
          <w:rFonts w:ascii="Times New Roman" w:hAnsi="Times New Roman" w:eastAsia="Times New Roman" w:cs="Times New Roman"/>
          <w:color w:val="000000"/>
          <w:spacing w:val="0"/>
          <w:w w:val="100"/>
          <w:position w:val="0"/>
          <w:lang w:val="en-US" w:eastAsia="en-US" w:bidi="en-US"/>
        </w:rPr>
        <w:t>A. Cloudy.</w:t>
      </w:r>
      <w:r>
        <w:rPr>
          <w:rFonts w:ascii="Times New Roman" w:hAnsi="Times New Roman" w:eastAsia="Times New Roman" w:cs="Times New Roman"/>
          <w:color w:val="000000"/>
          <w:spacing w:val="0"/>
          <w:w w:val="100"/>
          <w:position w:val="0"/>
          <w:lang w:val="en-US" w:eastAsia="en-US" w:bidi="en-US"/>
        </w:rPr>
        <w:tab/>
      </w:r>
      <w:r>
        <w:rPr>
          <w:rFonts w:ascii="Times New Roman" w:hAnsi="Times New Roman" w:eastAsia="Times New Roman" w:cs="Times New Roman"/>
          <w:color w:val="000000"/>
          <w:spacing w:val="0"/>
          <w:w w:val="100"/>
          <w:position w:val="0"/>
          <w:lang w:val="en-US" w:eastAsia="en-US" w:bidi="en-US"/>
        </w:rPr>
        <w:t>B. Foggy.</w:t>
      </w:r>
    </w:p>
    <w:p>
      <w:pPr>
        <w:pStyle w:val="9"/>
        <w:keepNext w:val="0"/>
        <w:keepLines w:val="0"/>
        <w:widowControl w:val="0"/>
        <w:numPr>
          <w:ilvl w:val="0"/>
          <w:numId w:val="9"/>
        </w:numPr>
        <w:shd w:val="clear" w:color="auto" w:fill="auto"/>
        <w:tabs>
          <w:tab w:val="left" w:pos="488"/>
        </w:tabs>
        <w:bidi w:val="0"/>
        <w:spacing w:before="0" w:after="140" w:line="240" w:lineRule="auto"/>
        <w:ind w:left="0" w:right="0" w:firstLine="0"/>
        <w:jc w:val="left"/>
      </w:pPr>
      <w:bookmarkStart w:id="27" w:name="bookmark31"/>
      <w:bookmarkEnd w:id="27"/>
      <w:r>
        <w:rPr>
          <w:rFonts w:ascii="Times New Roman" w:hAnsi="Times New Roman" w:eastAsia="Times New Roman" w:cs="Times New Roman"/>
          <w:color w:val="000000"/>
          <w:spacing w:val="0"/>
          <w:w w:val="100"/>
          <w:position w:val="0"/>
          <w:lang w:val="en-US" w:eastAsia="en-US" w:bidi="en-US"/>
        </w:rPr>
        <w:t>What is Lhe boy doing at the beginning of the conversation?</w:t>
      </w:r>
    </w:p>
    <w:p>
      <w:pPr>
        <w:pStyle w:val="9"/>
        <w:keepNext w:val="0"/>
        <w:keepLines w:val="0"/>
        <w:widowControl w:val="0"/>
        <w:shd w:val="clear" w:color="auto" w:fill="auto"/>
        <w:tabs>
          <w:tab w:val="left" w:pos="3686"/>
        </w:tabs>
        <w:bidi w:val="0"/>
        <w:spacing w:before="0" w:after="140" w:line="240" w:lineRule="auto"/>
        <w:ind w:left="0" w:right="0"/>
        <w:jc w:val="left"/>
      </w:pPr>
      <w:r>
        <w:rPr>
          <w:rFonts w:ascii="Times New Roman" w:hAnsi="Times New Roman" w:eastAsia="Times New Roman" w:cs="Times New Roman"/>
          <w:color w:val="000000"/>
          <w:spacing w:val="0"/>
          <w:w w:val="100"/>
          <w:position w:val="0"/>
          <w:lang w:val="en-US" w:eastAsia="en-US" w:bidi="en-US"/>
        </w:rPr>
        <w:t>A. Playing outside.</w:t>
      </w:r>
      <w:r>
        <w:rPr>
          <w:rFonts w:ascii="Times New Roman" w:hAnsi="Times New Roman" w:eastAsia="Times New Roman" w:cs="Times New Roman"/>
          <w:color w:val="000000"/>
          <w:spacing w:val="0"/>
          <w:w w:val="100"/>
          <w:position w:val="0"/>
          <w:lang w:val="en-US" w:eastAsia="en-US" w:bidi="en-US"/>
        </w:rPr>
        <w:tab/>
      </w:r>
      <w:r>
        <w:rPr>
          <w:rFonts w:ascii="Times New Roman" w:hAnsi="Times New Roman" w:eastAsia="Times New Roman" w:cs="Times New Roman"/>
          <w:color w:val="000000"/>
          <w:spacing w:val="0"/>
          <w:w w:val="100"/>
          <w:position w:val="0"/>
          <w:lang w:val="en-US" w:eastAsia="en-US" w:bidi="en-US"/>
        </w:rPr>
        <w:t>B. Watching a cartoon.</w:t>
      </w:r>
    </w:p>
    <w:p>
      <w:pPr>
        <w:pStyle w:val="9"/>
        <w:keepNext w:val="0"/>
        <w:keepLines w:val="0"/>
        <w:widowControl w:val="0"/>
        <w:numPr>
          <w:ilvl w:val="0"/>
          <w:numId w:val="9"/>
        </w:numPr>
        <w:shd w:val="clear" w:color="auto" w:fill="auto"/>
        <w:tabs>
          <w:tab w:val="left" w:pos="488"/>
        </w:tabs>
        <w:bidi w:val="0"/>
        <w:spacing w:before="0" w:after="140" w:line="240" w:lineRule="auto"/>
        <w:ind w:left="0" w:right="0" w:firstLine="0"/>
        <w:jc w:val="left"/>
      </w:pPr>
      <w:bookmarkStart w:id="28" w:name="bookmark32"/>
      <w:bookmarkEnd w:id="28"/>
      <w:r>
        <w:rPr>
          <w:rFonts w:ascii="Times New Roman" w:hAnsi="Times New Roman" w:eastAsia="Times New Roman" w:cs="Times New Roman"/>
          <w:color w:val="000000"/>
          <w:spacing w:val="0"/>
          <w:w w:val="100"/>
          <w:position w:val="0"/>
          <w:lang w:val="en-US" w:eastAsia="en-US" w:bidi="en-US"/>
        </w:rPr>
        <w:t>How many puzzles does the boy answer correctly?</w:t>
      </w:r>
    </w:p>
    <w:p>
      <w:pPr>
        <w:pStyle w:val="9"/>
        <w:keepNext w:val="0"/>
        <w:keepLines w:val="0"/>
        <w:widowControl w:val="0"/>
        <w:shd w:val="clear" w:color="auto" w:fill="auto"/>
        <w:tabs>
          <w:tab w:val="left" w:pos="3686"/>
        </w:tabs>
        <w:bidi w:val="0"/>
        <w:spacing w:before="0" w:after="140" w:line="240" w:lineRule="auto"/>
        <w:ind w:left="0" w:right="0"/>
        <w:jc w:val="left"/>
      </w:pPr>
      <w:r>
        <w:rPr>
          <w:rFonts w:ascii="Times New Roman" w:hAnsi="Times New Roman" w:eastAsia="Times New Roman" w:cs="Times New Roman"/>
          <w:color w:val="000000"/>
          <w:spacing w:val="0"/>
          <w:w w:val="100"/>
          <w:position w:val="0"/>
          <w:lang w:val="en-US" w:eastAsia="en-US" w:bidi="en-US"/>
        </w:rPr>
        <w:t>A. Zero.</w:t>
      </w:r>
      <w:r>
        <w:rPr>
          <w:rFonts w:ascii="Times New Roman" w:hAnsi="Times New Roman" w:eastAsia="Times New Roman" w:cs="Times New Roman"/>
          <w:color w:val="000000"/>
          <w:spacing w:val="0"/>
          <w:w w:val="100"/>
          <w:position w:val="0"/>
          <w:lang w:val="en-US" w:eastAsia="en-US" w:bidi="en-US"/>
        </w:rPr>
        <w:tab/>
      </w:r>
      <w:r>
        <w:rPr>
          <w:rFonts w:ascii="Times New Roman" w:hAnsi="Times New Roman" w:eastAsia="Times New Roman" w:cs="Times New Roman"/>
          <w:color w:val="000000"/>
          <w:spacing w:val="0"/>
          <w:w w:val="100"/>
          <w:position w:val="0"/>
          <w:lang w:val="en-US" w:eastAsia="en-US" w:bidi="en-US"/>
        </w:rPr>
        <w:t>B. One.</w:t>
      </w:r>
    </w:p>
    <w:p>
      <w:pPr>
        <w:pStyle w:val="9"/>
        <w:keepNext w:val="0"/>
        <w:keepLines w:val="0"/>
        <w:widowControl w:val="0"/>
        <w:numPr>
          <w:ilvl w:val="0"/>
          <w:numId w:val="9"/>
        </w:numPr>
        <w:shd w:val="clear" w:color="auto" w:fill="auto"/>
        <w:tabs>
          <w:tab w:val="left" w:pos="493"/>
        </w:tabs>
        <w:bidi w:val="0"/>
        <w:spacing w:before="0" w:after="140" w:line="240" w:lineRule="auto"/>
        <w:ind w:left="0" w:right="0" w:firstLine="0"/>
        <w:jc w:val="left"/>
      </w:pPr>
      <w:bookmarkStart w:id="29" w:name="bookmark33"/>
      <w:bookmarkEnd w:id="29"/>
      <w:r>
        <w:rPr>
          <w:rFonts w:ascii="Times New Roman" w:hAnsi="Times New Roman" w:eastAsia="Times New Roman" w:cs="Times New Roman"/>
          <w:color w:val="000000"/>
          <w:spacing w:val="0"/>
          <w:w w:val="100"/>
          <w:position w:val="0"/>
          <w:lang w:val="en-US" w:eastAsia="en-US" w:bidi="en-US"/>
        </w:rPr>
        <w:t>What do we know about the boy?</w:t>
      </w:r>
    </w:p>
    <w:p>
      <w:pPr>
        <w:pStyle w:val="9"/>
        <w:keepNext w:val="0"/>
        <w:keepLines w:val="0"/>
        <w:widowControl w:val="0"/>
        <w:numPr>
          <w:ilvl w:val="0"/>
          <w:numId w:val="11"/>
        </w:numPr>
        <w:shd w:val="clear" w:color="auto" w:fill="auto"/>
        <w:tabs>
          <w:tab w:val="left" w:pos="801"/>
        </w:tabs>
        <w:bidi w:val="0"/>
        <w:spacing w:before="0" w:after="140" w:line="240" w:lineRule="auto"/>
        <w:ind w:left="0" w:right="0"/>
        <w:jc w:val="both"/>
      </w:pPr>
      <w:bookmarkStart w:id="30" w:name="bookmark34"/>
      <w:bookmarkEnd w:id="30"/>
      <w:r>
        <w:rPr>
          <w:rFonts w:ascii="Times New Roman" w:hAnsi="Times New Roman" w:eastAsia="Times New Roman" w:cs="Times New Roman"/>
          <w:color w:val="000000"/>
          <w:spacing w:val="0"/>
          <w:w w:val="100"/>
          <w:position w:val="0"/>
          <w:lang w:val="en-US" w:eastAsia="en-US" w:bidi="en-US"/>
        </w:rPr>
        <w:t>He is discouraged at last.</w:t>
      </w:r>
    </w:p>
    <w:p>
      <w:pPr>
        <w:pStyle w:val="9"/>
        <w:keepNext w:val="0"/>
        <w:keepLines w:val="0"/>
        <w:widowControl w:val="0"/>
        <w:numPr>
          <w:ilvl w:val="0"/>
          <w:numId w:val="11"/>
        </w:numPr>
        <w:shd w:val="clear" w:color="auto" w:fill="auto"/>
        <w:tabs>
          <w:tab w:val="left" w:pos="801"/>
        </w:tabs>
        <w:bidi w:val="0"/>
        <w:spacing w:before="0" w:after="140" w:line="240" w:lineRule="auto"/>
        <w:ind w:left="0" w:right="0"/>
        <w:jc w:val="both"/>
      </w:pPr>
      <w:bookmarkStart w:id="31" w:name="bookmark35"/>
      <w:bookmarkEnd w:id="31"/>
      <w:r>
        <w:rPr>
          <w:rFonts w:ascii="Times New Roman" w:hAnsi="Times New Roman" w:eastAsia="Times New Roman" w:cs="Times New Roman"/>
          <w:color w:val="000000"/>
          <w:spacing w:val="0"/>
          <w:w w:val="100"/>
          <w:position w:val="0"/>
          <w:lang w:val="en-US" w:eastAsia="en-US" w:bidi="en-US"/>
        </w:rPr>
        <w:t>He is an only child.</w:t>
      </w:r>
    </w:p>
    <w:p>
      <w:pPr>
        <w:pStyle w:val="9"/>
        <w:keepNext w:val="0"/>
        <w:keepLines w:val="0"/>
        <w:widowControl w:val="0"/>
        <w:numPr>
          <w:ilvl w:val="0"/>
          <w:numId w:val="11"/>
        </w:numPr>
        <w:shd w:val="clear" w:color="auto" w:fill="auto"/>
        <w:tabs>
          <w:tab w:val="left" w:pos="801"/>
        </w:tabs>
        <w:bidi w:val="0"/>
        <w:spacing w:before="0" w:after="140" w:line="240" w:lineRule="auto"/>
        <w:ind w:left="0" w:right="0"/>
        <w:jc w:val="both"/>
      </w:pPr>
      <w:bookmarkStart w:id="32" w:name="bookmark36"/>
      <w:bookmarkEnd w:id="32"/>
      <w:r>
        <w:rPr>
          <w:rFonts w:ascii="Times New Roman" w:hAnsi="Times New Roman" w:eastAsia="Times New Roman" w:cs="Times New Roman"/>
          <w:color w:val="000000"/>
          <w:spacing w:val="0"/>
          <w:w w:val="100"/>
          <w:position w:val="0"/>
          <w:lang w:val="en-US" w:eastAsia="en-US" w:bidi="en-US"/>
        </w:rPr>
        <w:t>He wants to do more puzzles.</w:t>
      </w:r>
    </w:p>
    <w:p>
      <w:pPr>
        <w:pStyle w:val="19"/>
        <w:keepNext w:val="0"/>
        <w:keepLines w:val="0"/>
        <w:widowControl w:val="0"/>
        <w:shd w:val="clear" w:color="auto" w:fill="auto"/>
        <w:bidi w:val="0"/>
        <w:spacing w:before="0" w:after="140" w:line="240" w:lineRule="auto"/>
        <w:ind w:left="0" w:right="0" w:firstLine="0"/>
        <w:jc w:val="left"/>
      </w:pPr>
      <w:r>
        <w:rPr>
          <w:color w:val="000000"/>
          <w:spacing w:val="0"/>
          <w:w w:val="100"/>
          <w:position w:val="0"/>
        </w:rPr>
        <w:t>听第</w:t>
      </w:r>
      <w:r>
        <w:rPr>
          <w:rFonts w:ascii="Times New Roman" w:hAnsi="Times New Roman" w:eastAsia="Times New Roman" w:cs="Times New Roman"/>
          <w:color w:val="000000"/>
          <w:spacing w:val="0"/>
          <w:w w:val="100"/>
          <w:position w:val="0"/>
          <w:lang w:val="en-US" w:eastAsia="en-US" w:bidi="en-US"/>
        </w:rPr>
        <w:t>10</w:t>
      </w:r>
      <w:r>
        <w:rPr>
          <w:color w:val="000000"/>
          <w:spacing w:val="0"/>
          <w:w w:val="100"/>
          <w:position w:val="0"/>
        </w:rPr>
        <w:t>段材料，回答第</w:t>
      </w:r>
      <w:r>
        <w:rPr>
          <w:rFonts w:ascii="Times New Roman" w:hAnsi="Times New Roman" w:eastAsia="Times New Roman" w:cs="Times New Roman"/>
          <w:color w:val="000000"/>
          <w:spacing w:val="0"/>
          <w:w w:val="100"/>
          <w:position w:val="0"/>
        </w:rPr>
        <w:t>17</w:t>
      </w:r>
      <w:r>
        <w:rPr>
          <w:color w:val="000000"/>
          <w:spacing w:val="0"/>
          <w:w w:val="100"/>
          <w:position w:val="0"/>
        </w:rPr>
        <w:t>至</w:t>
      </w:r>
      <w:r>
        <w:rPr>
          <w:rFonts w:ascii="Times New Roman" w:hAnsi="Times New Roman" w:eastAsia="Times New Roman" w:cs="Times New Roman"/>
          <w:color w:val="000000"/>
          <w:spacing w:val="0"/>
          <w:w w:val="100"/>
          <w:position w:val="0"/>
        </w:rPr>
        <w:t>20</w:t>
      </w:r>
      <w:r>
        <w:rPr>
          <w:color w:val="000000"/>
          <w:spacing w:val="0"/>
          <w:w w:val="100"/>
          <w:position w:val="0"/>
        </w:rPr>
        <w:t>题。</w:t>
      </w:r>
    </w:p>
    <w:p>
      <w:pPr>
        <w:pStyle w:val="9"/>
        <w:keepNext w:val="0"/>
        <w:keepLines w:val="0"/>
        <w:widowControl w:val="0"/>
        <w:numPr>
          <w:ilvl w:val="0"/>
          <w:numId w:val="9"/>
        </w:numPr>
        <w:shd w:val="clear" w:color="auto" w:fill="auto"/>
        <w:tabs>
          <w:tab w:val="left" w:pos="493"/>
        </w:tabs>
        <w:bidi w:val="0"/>
        <w:spacing w:before="0" w:after="140" w:line="240" w:lineRule="auto"/>
        <w:ind w:left="0" w:right="0" w:firstLine="0"/>
        <w:jc w:val="left"/>
      </w:pPr>
      <w:bookmarkStart w:id="33" w:name="bookmark37"/>
      <w:bookmarkEnd w:id="33"/>
      <w:r>
        <w:rPr>
          <w:rFonts w:ascii="Times New Roman" w:hAnsi="Times New Roman" w:eastAsia="Times New Roman" w:cs="Times New Roman"/>
          <w:color w:val="000000"/>
          <w:spacing w:val="0"/>
          <w:w w:val="100"/>
          <w:position w:val="0"/>
          <w:lang w:val="en-US" w:eastAsia="en-US" w:bidi="en-US"/>
        </w:rPr>
        <w:t>How did David Evans feel at first?</w:t>
      </w:r>
    </w:p>
    <w:p>
      <w:pPr>
        <w:pStyle w:val="9"/>
        <w:keepNext w:val="0"/>
        <w:keepLines w:val="0"/>
        <w:widowControl w:val="0"/>
        <w:shd w:val="clear" w:color="auto" w:fill="auto"/>
        <w:tabs>
          <w:tab w:val="left" w:pos="3686"/>
        </w:tabs>
        <w:bidi w:val="0"/>
        <w:spacing w:before="0" w:after="140" w:line="240" w:lineRule="auto"/>
        <w:ind w:left="0" w:right="0"/>
        <w:jc w:val="left"/>
        <w:sectPr>
          <w:type w:val="continuous"/>
          <w:pgSz w:w="11900" w:h="16840"/>
          <w:pgMar w:top="1122" w:right="882" w:bottom="2006" w:left="846" w:header="0" w:footer="3" w:gutter="0"/>
          <w:cols w:space="720" w:num="1"/>
          <w:rtlGutter w:val="0"/>
          <w:docGrid w:linePitch="360" w:charSpace="0"/>
        </w:sectPr>
      </w:pPr>
      <w:r>
        <w:rPr>
          <w:rFonts w:ascii="Times New Roman" w:hAnsi="Times New Roman" w:eastAsia="Times New Roman" w:cs="Times New Roman"/>
          <w:color w:val="000000"/>
          <w:spacing w:val="0"/>
          <w:w w:val="100"/>
          <w:position w:val="0"/>
          <w:lang w:val="en-US" w:eastAsia="en-US" w:bidi="en-US"/>
        </w:rPr>
        <w:t>A. Relieved.</w:t>
      </w:r>
      <w:r>
        <w:rPr>
          <w:rFonts w:ascii="Times New Roman" w:hAnsi="Times New Roman" w:eastAsia="Times New Roman" w:cs="Times New Roman"/>
          <w:color w:val="000000"/>
          <w:spacing w:val="0"/>
          <w:w w:val="100"/>
          <w:position w:val="0"/>
          <w:lang w:val="en-US" w:eastAsia="en-US" w:bidi="en-US"/>
        </w:rPr>
        <w:tab/>
      </w:r>
      <w:r>
        <w:rPr>
          <w:rFonts w:ascii="Times New Roman" w:hAnsi="Times New Roman" w:eastAsia="Times New Roman" w:cs="Times New Roman"/>
          <w:color w:val="000000"/>
          <w:spacing w:val="0"/>
          <w:w w:val="100"/>
          <w:position w:val="0"/>
          <w:lang w:val="en-US" w:eastAsia="en-US" w:bidi="en-US"/>
        </w:rPr>
        <w:t>B</w:t>
      </w:r>
      <w:r>
        <w:rPr>
          <w:rFonts w:hint="eastAsia" w:eastAsia="宋体" w:cs="Times New Roman"/>
          <w:color w:val="000000"/>
          <w:spacing w:val="0"/>
          <w:w w:val="100"/>
          <w:position w:val="0"/>
          <w:lang w:val="en-US" w:eastAsia="zh-CN" w:bidi="en-US"/>
        </w:rPr>
        <w:t>.</w:t>
      </w:r>
      <w:r>
        <w:rPr>
          <w:rFonts w:ascii="Times New Roman" w:hAnsi="Times New Roman" w:eastAsia="Times New Roman" w:cs="Times New Roman"/>
          <w:color w:val="000000"/>
          <w:spacing w:val="0"/>
          <w:w w:val="100"/>
          <w:position w:val="0"/>
          <w:lang w:val="en-US" w:eastAsia="en-US" w:bidi="en-US"/>
        </w:rPr>
        <w:t>Anxious.</w:t>
      </w:r>
    </w:p>
    <w:p>
      <w:pPr>
        <w:pStyle w:val="9"/>
        <w:keepNext w:val="0"/>
        <w:keepLines w:val="0"/>
        <w:widowControl w:val="0"/>
        <w:numPr>
          <w:ilvl w:val="0"/>
          <w:numId w:val="9"/>
        </w:numPr>
        <w:shd w:val="clear" w:color="auto" w:fill="auto"/>
        <w:tabs>
          <w:tab w:val="left" w:pos="437"/>
        </w:tabs>
        <w:bidi w:val="0"/>
        <w:spacing w:before="0" w:after="0" w:line="372" w:lineRule="auto"/>
        <w:ind w:left="0" w:right="0" w:firstLine="0"/>
        <w:jc w:val="left"/>
      </w:pPr>
      <w:r>
        <mc:AlternateContent>
          <mc:Choice Requires="wps">
            <w:drawing>
              <wp:anchor distT="0" distB="0" distL="114300" distR="114300" simplePos="0" relativeHeight="251673600" behindDoc="0" locked="0" layoutInCell="1" allowOverlap="1">
                <wp:simplePos x="0" y="0"/>
                <wp:positionH relativeFrom="page">
                  <wp:posOffset>5007610</wp:posOffset>
                </wp:positionH>
                <wp:positionV relativeFrom="margin">
                  <wp:posOffset>466725</wp:posOffset>
                </wp:positionV>
                <wp:extent cx="1359535" cy="694690"/>
                <wp:effectExtent l="0" t="0" r="0" b="0"/>
                <wp:wrapSquare wrapText="left"/>
                <wp:docPr id="23" name="Shape 23"/>
                <wp:cNvGraphicFramePr/>
                <a:graphic xmlns:a="http://schemas.openxmlformats.org/drawingml/2006/main">
                  <a:graphicData uri="http://schemas.microsoft.com/office/word/2010/wordprocessingShape">
                    <wps:wsp>
                      <wps:cNvSpPr txBox="1"/>
                      <wps:spPr>
                        <a:xfrm>
                          <a:off x="0" y="0"/>
                          <a:ext cx="1359535" cy="694690"/>
                        </a:xfrm>
                        <a:prstGeom prst="rect">
                          <a:avLst/>
                        </a:prstGeom>
                        <a:noFill/>
                      </wps:spPr>
                      <wps:txbx>
                        <w:txbxContent>
                          <w:p>
                            <w:pPr>
                              <w:pStyle w:val="9"/>
                              <w:keepNext w:val="0"/>
                              <w:keepLines w:val="0"/>
                              <w:widowControl w:val="0"/>
                              <w:shd w:val="clear" w:color="auto" w:fill="auto"/>
                              <w:bidi w:val="0"/>
                              <w:spacing w:before="0" w:after="540" w:line="240" w:lineRule="auto"/>
                              <w:ind w:left="0" w:right="0" w:firstLine="0"/>
                              <w:jc w:val="left"/>
                            </w:pPr>
                            <w:r>
                              <w:rPr>
                                <w:rFonts w:ascii="Times New Roman" w:hAnsi="Times New Roman" w:eastAsia="Times New Roman" w:cs="Times New Roman"/>
                                <w:color w:val="000000"/>
                                <w:spacing w:val="0"/>
                                <w:w w:val="100"/>
                                <w:position w:val="0"/>
                                <w:lang w:val="en-US" w:eastAsia="en-US" w:bidi="en-US"/>
                              </w:rPr>
                              <w:t>C. English literature.</w:t>
                            </w:r>
                          </w:p>
                          <w:p>
                            <w:pPr>
                              <w:pStyle w:val="9"/>
                              <w:keepNext w:val="0"/>
                              <w:keepLines w:val="0"/>
                              <w:widowControl w:val="0"/>
                              <w:shd w:val="clear" w:color="auto" w:fill="auto"/>
                              <w:bidi w:val="0"/>
                              <w:spacing w:before="0" w:after="0" w:line="240" w:lineRule="auto"/>
                              <w:ind w:left="0" w:right="0" w:firstLine="0"/>
                              <w:jc w:val="left"/>
                            </w:pPr>
                            <w:r>
                              <w:rPr>
                                <w:rFonts w:ascii="Times New Roman" w:hAnsi="Times New Roman" w:eastAsia="Times New Roman" w:cs="Times New Roman"/>
                                <w:color w:val="000000"/>
                                <w:spacing w:val="0"/>
                                <w:w w:val="100"/>
                                <w:position w:val="0"/>
                                <w:lang w:val="en-US" w:eastAsia="en-US" w:bidi="en-US"/>
                              </w:rPr>
                              <w:t>C. A student.</w:t>
                            </w:r>
                          </w:p>
                        </w:txbxContent>
                      </wps:txbx>
                      <wps:bodyPr lIns="0" tIns="0" rIns="0" bIns="0"/>
                    </wps:wsp>
                  </a:graphicData>
                </a:graphic>
              </wp:anchor>
            </w:drawing>
          </mc:Choice>
          <mc:Fallback>
            <w:pict>
              <v:shape id="Shape 23" o:spid="_x0000_s1026" o:spt="202" type="#_x0000_t202" style="position:absolute;left:0pt;margin-left:394.3pt;margin-top:36.75pt;height:54.7pt;width:107.05pt;mso-position-horizontal-relative:page;mso-position-vertical-relative:margin;mso-wrap-distance-bottom:0pt;mso-wrap-distance-left:9pt;mso-wrap-distance-right:9pt;mso-wrap-distance-top:0pt;z-index:251673600;mso-width-relative:page;mso-height-relative:page;" filled="f" stroked="f" coordsize="21600,21600" o:gfxdata="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">
                <v:fill on="f" focussize="0,0"/>
                <v:stroke on="f"/>
                <v:imagedata o:title=""/>
                <o:lock v:ext="edit" aspectratio="f"/>
                <v:textbox inset="0mm,0mm,0mm,0mm">
                  <w:txbxContent>
                    <w:p>
                      <w:pPr>
                        <w:pStyle w:val="9"/>
                        <w:keepNext w:val="0"/>
                        <w:keepLines w:val="0"/>
                        <w:widowControl w:val="0"/>
                        <w:shd w:val="clear" w:color="auto" w:fill="auto"/>
                        <w:bidi w:val="0"/>
                        <w:spacing w:before="0" w:after="540" w:line="240" w:lineRule="auto"/>
                        <w:ind w:left="0" w:right="0" w:firstLine="0"/>
                        <w:jc w:val="left"/>
                      </w:pPr>
                      <w:r>
                        <w:rPr>
                          <w:rFonts w:ascii="Times New Roman" w:hAnsi="Times New Roman" w:eastAsia="Times New Roman" w:cs="Times New Roman"/>
                          <w:color w:val="000000"/>
                          <w:spacing w:val="0"/>
                          <w:w w:val="100"/>
                          <w:position w:val="0"/>
                          <w:lang w:val="en-US" w:eastAsia="en-US" w:bidi="en-US"/>
                        </w:rPr>
                        <w:t>C. English literature.</w:t>
                      </w:r>
                    </w:p>
                    <w:p>
                      <w:pPr>
                        <w:pStyle w:val="9"/>
                        <w:keepNext w:val="0"/>
                        <w:keepLines w:val="0"/>
                        <w:widowControl w:val="0"/>
                        <w:shd w:val="clear" w:color="auto" w:fill="auto"/>
                        <w:bidi w:val="0"/>
                        <w:spacing w:before="0" w:after="0" w:line="240" w:lineRule="auto"/>
                        <w:ind w:left="0" w:right="0" w:firstLine="0"/>
                        <w:jc w:val="left"/>
                      </w:pPr>
                      <w:r>
                        <w:rPr>
                          <w:rFonts w:ascii="Times New Roman" w:hAnsi="Times New Roman" w:eastAsia="Times New Roman" w:cs="Times New Roman"/>
                          <w:color w:val="000000"/>
                          <w:spacing w:val="0"/>
                          <w:w w:val="100"/>
                          <w:position w:val="0"/>
                          <w:lang w:val="en-US" w:eastAsia="en-US" w:bidi="en-US"/>
                        </w:rPr>
                        <w:t>C. A student.</w:t>
                      </w:r>
                    </w:p>
                  </w:txbxContent>
                </v:textbox>
                <w10:wrap type="square" side="left"/>
              </v:shape>
            </w:pict>
          </mc:Fallback>
        </mc:AlternateContent>
      </w:r>
      <w:bookmarkStart w:id="34" w:name="bookmark38"/>
      <w:bookmarkEnd w:id="34"/>
      <w:r>
        <w:rPr>
          <w:rFonts w:ascii="Times New Roman" w:hAnsi="Times New Roman" w:eastAsia="Times New Roman" w:cs="Times New Roman"/>
          <w:color w:val="000000"/>
          <w:spacing w:val="0"/>
          <w:w w:val="100"/>
          <w:position w:val="0"/>
          <w:lang w:val="en-US" w:eastAsia="en-US" w:bidi="en-US"/>
        </w:rPr>
        <w:t>Which subject was David Evans good at?</w:t>
      </w:r>
    </w:p>
    <w:p>
      <w:pPr>
        <w:pStyle w:val="9"/>
        <w:keepNext w:val="0"/>
        <w:keepLines w:val="0"/>
        <w:widowControl w:val="0"/>
        <w:shd w:val="clear" w:color="auto" w:fill="auto"/>
        <w:tabs>
          <w:tab w:val="left" w:pos="3637"/>
        </w:tabs>
        <w:bidi w:val="0"/>
        <w:spacing w:before="0" w:after="0" w:line="372" w:lineRule="auto"/>
        <w:ind w:left="0" w:right="0"/>
        <w:jc w:val="left"/>
      </w:pPr>
      <w:r>
        <w:rPr>
          <w:rFonts w:ascii="Times New Roman" w:hAnsi="Times New Roman" w:eastAsia="Times New Roman" w:cs="Times New Roman"/>
          <w:color w:val="000000"/>
          <w:spacing w:val="0"/>
          <w:w w:val="100"/>
          <w:position w:val="0"/>
          <w:lang w:val="en-US" w:eastAsia="en-US" w:bidi="en-US"/>
        </w:rPr>
        <w:t>A. P・ E.</w:t>
      </w:r>
      <w:r>
        <w:rPr>
          <w:rFonts w:ascii="Times New Roman" w:hAnsi="Times New Roman" w:eastAsia="Times New Roman" w:cs="Times New Roman"/>
          <w:color w:val="000000"/>
          <w:spacing w:val="0"/>
          <w:w w:val="100"/>
          <w:position w:val="0"/>
          <w:lang w:val="en-US" w:eastAsia="en-US" w:bidi="en-US"/>
        </w:rPr>
        <w:tab/>
      </w:r>
      <w:r>
        <w:rPr>
          <w:rFonts w:ascii="Times New Roman" w:hAnsi="Times New Roman" w:eastAsia="Times New Roman" w:cs="Times New Roman"/>
          <w:color w:val="000000"/>
          <w:spacing w:val="0"/>
          <w:w w:val="100"/>
          <w:position w:val="0"/>
          <w:lang w:val="en-US" w:eastAsia="en-US" w:bidi="en-US"/>
        </w:rPr>
        <w:t>B. Science.</w:t>
      </w:r>
    </w:p>
    <w:p>
      <w:pPr>
        <w:pStyle w:val="9"/>
        <w:keepNext w:val="0"/>
        <w:keepLines w:val="0"/>
        <w:widowControl w:val="0"/>
        <w:numPr>
          <w:ilvl w:val="0"/>
          <w:numId w:val="9"/>
        </w:numPr>
        <w:shd w:val="clear" w:color="auto" w:fill="auto"/>
        <w:tabs>
          <w:tab w:val="left" w:pos="442"/>
        </w:tabs>
        <w:bidi w:val="0"/>
        <w:spacing w:before="0" w:after="0" w:line="372" w:lineRule="auto"/>
        <w:ind w:left="0" w:right="0" w:firstLine="0"/>
        <w:jc w:val="left"/>
      </w:pPr>
      <w:bookmarkStart w:id="35" w:name="bookmark39"/>
      <w:bookmarkEnd w:id="35"/>
      <w:r>
        <w:rPr>
          <w:rFonts w:ascii="Times New Roman" w:hAnsi="Times New Roman" w:eastAsia="Times New Roman" w:cs="Times New Roman"/>
          <w:color w:val="000000"/>
          <w:spacing w:val="0"/>
          <w:w w:val="100"/>
          <w:position w:val="0"/>
          <w:lang w:val="en-US" w:eastAsia="en-US" w:bidi="en-US"/>
        </w:rPr>
        <w:t>What is David Evans?</w:t>
      </w:r>
    </w:p>
    <w:p>
      <w:pPr>
        <w:pStyle w:val="9"/>
        <w:keepNext w:val="0"/>
        <w:keepLines w:val="0"/>
        <w:widowControl w:val="0"/>
        <w:shd w:val="clear" w:color="auto" w:fill="auto"/>
        <w:tabs>
          <w:tab w:val="left" w:pos="3637"/>
        </w:tabs>
        <w:bidi w:val="0"/>
        <w:spacing w:before="0" w:after="0" w:line="372" w:lineRule="auto"/>
        <w:ind w:left="0" w:right="0"/>
        <w:jc w:val="left"/>
      </w:pPr>
      <w:r>
        <w:rPr>
          <w:rFonts w:ascii="Times New Roman" w:hAnsi="Times New Roman" w:eastAsia="Times New Roman" w:cs="Times New Roman"/>
          <w:color w:val="000000"/>
          <w:spacing w:val="0"/>
          <w:w w:val="100"/>
          <w:position w:val="0"/>
          <w:lang w:val="en-US" w:eastAsia="en-US" w:bidi="en-US"/>
        </w:rPr>
        <w:t>A. An aullion</w:t>
      </w:r>
      <w:r>
        <w:rPr>
          <w:rFonts w:ascii="Times New Roman" w:hAnsi="Times New Roman" w:eastAsia="Times New Roman" w:cs="Times New Roman"/>
          <w:color w:val="000000"/>
          <w:spacing w:val="0"/>
          <w:w w:val="100"/>
          <w:position w:val="0"/>
          <w:lang w:val="en-US" w:eastAsia="en-US" w:bidi="en-US"/>
        </w:rPr>
        <w:tab/>
      </w:r>
      <w:r>
        <w:rPr>
          <w:rFonts w:ascii="Times New Roman" w:hAnsi="Times New Roman" w:eastAsia="Times New Roman" w:cs="Times New Roman"/>
          <w:color w:val="000000"/>
          <w:spacing w:val="0"/>
          <w:w w:val="100"/>
          <w:position w:val="0"/>
          <w:lang w:val="en-US" w:eastAsia="en-US" w:bidi="en-US"/>
        </w:rPr>
        <w:t>B. A teacher.</w:t>
      </w:r>
    </w:p>
    <w:p>
      <w:pPr>
        <w:pStyle w:val="9"/>
        <w:keepNext w:val="0"/>
        <w:keepLines w:val="0"/>
        <w:widowControl w:val="0"/>
        <w:numPr>
          <w:ilvl w:val="0"/>
          <w:numId w:val="9"/>
        </w:numPr>
        <w:shd w:val="clear" w:color="auto" w:fill="auto"/>
        <w:tabs>
          <w:tab w:val="left" w:pos="480"/>
        </w:tabs>
        <w:bidi w:val="0"/>
        <w:spacing w:before="0" w:after="0" w:line="372" w:lineRule="auto"/>
        <w:ind w:left="0" w:right="0" w:firstLine="0"/>
        <w:jc w:val="left"/>
      </w:pPr>
      <w:bookmarkStart w:id="36" w:name="bookmark40"/>
      <w:bookmarkEnd w:id="36"/>
      <w:r>
        <w:rPr>
          <w:rFonts w:ascii="Times New Roman" w:hAnsi="Times New Roman" w:eastAsia="Times New Roman" w:cs="Times New Roman"/>
          <w:color w:val="000000"/>
          <w:spacing w:val="0"/>
          <w:w w:val="100"/>
          <w:position w:val="0"/>
          <w:lang w:val="en-US" w:eastAsia="en-US" w:bidi="en-US"/>
        </w:rPr>
        <w:t>What did Victoria do in the afternoon?</w:t>
      </w:r>
    </w:p>
    <w:p>
      <w:pPr>
        <w:pStyle w:val="9"/>
        <w:keepNext w:val="0"/>
        <w:keepLines w:val="0"/>
        <w:widowControl w:val="0"/>
        <w:numPr>
          <w:ilvl w:val="0"/>
          <w:numId w:val="12"/>
        </w:numPr>
        <w:shd w:val="clear" w:color="auto" w:fill="auto"/>
        <w:tabs>
          <w:tab w:val="left" w:pos="745"/>
        </w:tabs>
        <w:bidi w:val="0"/>
        <w:spacing w:before="0" w:after="0" w:line="372" w:lineRule="auto"/>
        <w:ind w:left="0" w:right="0"/>
        <w:jc w:val="left"/>
      </w:pPr>
      <w:bookmarkStart w:id="37" w:name="bookmark41"/>
      <w:bookmarkEnd w:id="37"/>
      <w:r>
        <w:rPr>
          <w:rFonts w:ascii="Times New Roman" w:hAnsi="Times New Roman" w:eastAsia="Times New Roman" w:cs="Times New Roman"/>
          <w:color w:val="000000"/>
          <w:spacing w:val="0"/>
          <w:w w:val="100"/>
          <w:position w:val="0"/>
          <w:lang w:val="en-US" w:eastAsia="en-US" w:bidi="en-US"/>
        </w:rPr>
        <w:t>She did some gardening.</w:t>
      </w:r>
    </w:p>
    <w:p>
      <w:pPr>
        <w:pStyle w:val="9"/>
        <w:keepNext w:val="0"/>
        <w:keepLines w:val="0"/>
        <w:widowControl w:val="0"/>
        <w:numPr>
          <w:ilvl w:val="0"/>
          <w:numId w:val="12"/>
        </w:numPr>
        <w:shd w:val="clear" w:color="auto" w:fill="auto"/>
        <w:tabs>
          <w:tab w:val="left" w:pos="745"/>
        </w:tabs>
        <w:bidi w:val="0"/>
        <w:spacing w:before="0" w:after="0" w:line="372" w:lineRule="auto"/>
        <w:ind w:left="0" w:right="0"/>
        <w:jc w:val="left"/>
      </w:pPr>
      <w:bookmarkStart w:id="38" w:name="bookmark42"/>
      <w:bookmarkEnd w:id="38"/>
      <w:r>
        <w:rPr>
          <w:rFonts w:ascii="Times New Roman" w:hAnsi="Times New Roman" w:eastAsia="Times New Roman" w:cs="Times New Roman"/>
          <w:color w:val="000000"/>
          <w:spacing w:val="0"/>
          <w:w w:val="100"/>
          <w:position w:val="0"/>
          <w:lang w:val="en-US" w:eastAsia="en-US" w:bidi="en-US"/>
        </w:rPr>
        <w:t>She typed a chapter of a book,</w:t>
      </w:r>
    </w:p>
    <w:p>
      <w:pPr>
        <w:pStyle w:val="9"/>
        <w:keepNext w:val="0"/>
        <w:keepLines w:val="0"/>
        <w:widowControl w:val="0"/>
        <w:numPr>
          <w:ilvl w:val="0"/>
          <w:numId w:val="12"/>
        </w:numPr>
        <w:shd w:val="clear" w:color="auto" w:fill="auto"/>
        <w:tabs>
          <w:tab w:val="left" w:pos="745"/>
        </w:tabs>
        <w:bidi w:val="0"/>
        <w:spacing w:before="0" w:after="220" w:line="372" w:lineRule="auto"/>
        <w:ind w:left="0" w:right="0"/>
        <w:jc w:val="left"/>
      </w:pPr>
      <w:bookmarkStart w:id="39" w:name="bookmark43"/>
      <w:bookmarkEnd w:id="39"/>
      <w:r>
        <w:rPr>
          <w:rFonts w:ascii="Times New Roman" w:hAnsi="Times New Roman" w:eastAsia="Times New Roman" w:cs="Times New Roman"/>
          <w:color w:val="000000"/>
          <w:spacing w:val="0"/>
          <w:w w:val="100"/>
          <w:position w:val="0"/>
          <w:lang w:val="en-US" w:eastAsia="en-US" w:bidi="en-US"/>
        </w:rPr>
        <w:t>She read the newspaper.</w:t>
      </w:r>
    </w:p>
    <w:p>
      <w:pPr>
        <w:pStyle w:val="19"/>
        <w:keepNext w:val="0"/>
        <w:keepLines w:val="0"/>
        <w:widowControl w:val="0"/>
        <w:shd w:val="clear" w:color="auto" w:fill="auto"/>
        <w:bidi w:val="0"/>
        <w:spacing w:before="0" w:after="80" w:line="360" w:lineRule="exact"/>
        <w:ind w:left="0" w:right="0" w:firstLine="0"/>
        <w:jc w:val="left"/>
      </w:pPr>
      <w:r>
        <w:rPr>
          <w:color w:val="000000"/>
          <w:spacing w:val="0"/>
          <w:w w:val="100"/>
          <w:position w:val="0"/>
        </w:rPr>
        <w:t>第二部分阅读理解（共两节;满分</w:t>
      </w:r>
      <w:r>
        <w:rPr>
          <w:rFonts w:ascii="Times New Roman" w:hAnsi="Times New Roman" w:eastAsia="Times New Roman" w:cs="Times New Roman"/>
          <w:color w:val="000000"/>
          <w:spacing w:val="0"/>
          <w:w w:val="100"/>
          <w:position w:val="0"/>
          <w:lang w:val="en-US" w:eastAsia="en-US" w:bidi="en-US"/>
        </w:rPr>
        <w:t>50</w:t>
      </w:r>
      <w:r>
        <w:rPr>
          <w:color w:val="000000"/>
          <w:spacing w:val="0"/>
          <w:w w:val="100"/>
          <w:position w:val="0"/>
        </w:rPr>
        <w:t>分） 第一节（共</w:t>
      </w:r>
      <w:r>
        <w:rPr>
          <w:rFonts w:ascii="Times New Roman" w:hAnsi="Times New Roman" w:eastAsia="Times New Roman" w:cs="Times New Roman"/>
          <w:color w:val="000000"/>
          <w:spacing w:val="0"/>
          <w:w w:val="100"/>
          <w:position w:val="0"/>
        </w:rPr>
        <w:t>15</w:t>
      </w:r>
      <w:r>
        <w:rPr>
          <w:color w:val="000000"/>
          <w:spacing w:val="0"/>
          <w:w w:val="100"/>
          <w:position w:val="0"/>
        </w:rPr>
        <w:t>小題;每小題</w:t>
      </w:r>
      <w:r>
        <w:rPr>
          <w:rFonts w:ascii="Times New Roman" w:hAnsi="Times New Roman" w:eastAsia="Times New Roman" w:cs="Times New Roman"/>
          <w:color w:val="000000"/>
          <w:spacing w:val="0"/>
          <w:w w:val="100"/>
          <w:position w:val="0"/>
        </w:rPr>
        <w:t>2.5</w:t>
      </w:r>
      <w:r>
        <w:rPr>
          <w:color w:val="000000"/>
          <w:spacing w:val="0"/>
          <w:w w:val="100"/>
          <w:position w:val="0"/>
        </w:rPr>
        <w:t>分，满分</w:t>
      </w:r>
      <w:r>
        <w:rPr>
          <w:rFonts w:ascii="Times New Roman" w:hAnsi="Times New Roman" w:eastAsia="Times New Roman" w:cs="Times New Roman"/>
          <w:color w:val="000000"/>
          <w:spacing w:val="0"/>
          <w:w w:val="100"/>
          <w:position w:val="0"/>
        </w:rPr>
        <w:t>37.5</w:t>
      </w:r>
      <w:r>
        <w:rPr>
          <w:color w:val="000000"/>
          <w:spacing w:val="0"/>
          <w:w w:val="100"/>
          <w:position w:val="0"/>
        </w:rPr>
        <w:t>分） 阅读下列短文，从每题所给的</w:t>
      </w:r>
      <w:r>
        <w:rPr>
          <w:rFonts w:ascii="Times New Roman" w:hAnsi="Times New Roman" w:eastAsia="Times New Roman" w:cs="Times New Roman"/>
          <w:color w:val="000000"/>
          <w:spacing w:val="0"/>
          <w:w w:val="100"/>
          <w:position w:val="0"/>
          <w:lang w:val="en-US" w:eastAsia="en-US" w:bidi="en-US"/>
        </w:rPr>
        <w:t>A</w:t>
      </w:r>
      <w:r>
        <w:rPr>
          <w:color w:val="000000"/>
          <w:spacing w:val="0"/>
          <w:w w:val="100"/>
          <w:position w:val="0"/>
          <w:lang w:val="en-US" w:eastAsia="en-US" w:bidi="en-US"/>
        </w:rPr>
        <w:t>、</w:t>
      </w:r>
      <w:r>
        <w:rPr>
          <w:rFonts w:ascii="Times New Roman" w:hAnsi="Times New Roman" w:eastAsia="Times New Roman" w:cs="Times New Roman"/>
          <w:color w:val="000000"/>
          <w:spacing w:val="0"/>
          <w:w w:val="100"/>
          <w:position w:val="0"/>
          <w:lang w:val="en-US" w:eastAsia="en-US" w:bidi="en-US"/>
        </w:rPr>
        <w:t>B</w:t>
      </w:r>
      <w:r>
        <w:rPr>
          <w:color w:val="000000"/>
          <w:spacing w:val="0"/>
          <w:w w:val="100"/>
          <w:position w:val="0"/>
          <w:lang w:val="en-US" w:eastAsia="en-US" w:bidi="en-US"/>
        </w:rPr>
        <w:t>、</w:t>
      </w:r>
      <w:r>
        <w:rPr>
          <w:rFonts w:ascii="Times New Roman" w:hAnsi="Times New Roman" w:eastAsia="Times New Roman" w:cs="Times New Roman"/>
          <w:color w:val="000000"/>
          <w:spacing w:val="0"/>
          <w:w w:val="100"/>
          <w:position w:val="0"/>
          <w:lang w:val="en-US" w:eastAsia="en-US" w:bidi="en-US"/>
        </w:rPr>
        <w:t>C</w:t>
      </w:r>
      <w:r>
        <w:rPr>
          <w:color w:val="000000"/>
          <w:spacing w:val="0"/>
          <w:w w:val="100"/>
          <w:position w:val="0"/>
        </w:rPr>
        <w:t>和</w:t>
      </w:r>
      <w:r>
        <w:rPr>
          <w:rFonts w:ascii="Times New Roman" w:hAnsi="Times New Roman" w:eastAsia="Times New Roman" w:cs="Times New Roman"/>
          <w:color w:val="000000"/>
          <w:spacing w:val="0"/>
          <w:w w:val="100"/>
          <w:position w:val="0"/>
          <w:lang w:val="en-US" w:eastAsia="en-US" w:bidi="en-US"/>
        </w:rPr>
        <w:t>D</w:t>
      </w:r>
      <w:r>
        <w:rPr>
          <w:color w:val="000000"/>
          <w:spacing w:val="0"/>
          <w:w w:val="100"/>
          <w:position w:val="0"/>
        </w:rPr>
        <w:t>四个选项中，选出最佳选项。</w:t>
      </w:r>
    </w:p>
    <w:p>
      <w:pPr>
        <w:pStyle w:val="21"/>
        <w:keepNext/>
        <w:keepLines/>
        <w:widowControl w:val="0"/>
        <w:shd w:val="clear" w:color="auto" w:fill="auto"/>
        <w:bidi w:val="0"/>
        <w:spacing w:before="0" w:after="0" w:line="314" w:lineRule="auto"/>
        <w:ind w:left="0" w:right="0" w:firstLine="0"/>
        <w:jc w:val="center"/>
      </w:pPr>
      <w:bookmarkStart w:id="40" w:name="bookmark44"/>
      <w:bookmarkStart w:id="41" w:name="bookmark45"/>
      <w:bookmarkStart w:id="42" w:name="bookmark46"/>
      <w:r>
        <w:rPr>
          <w:rFonts w:ascii="Times New Roman" w:hAnsi="Times New Roman" w:eastAsia="Times New Roman" w:cs="Times New Roman"/>
          <w:color w:val="000000"/>
          <w:spacing w:val="0"/>
          <w:w w:val="100"/>
          <w:position w:val="0"/>
          <w:lang w:val="en-US" w:eastAsia="en-US" w:bidi="en-US"/>
        </w:rPr>
        <w:t>A</w:t>
      </w:r>
      <w:bookmarkEnd w:id="40"/>
      <w:bookmarkEnd w:id="41"/>
      <w:bookmarkEnd w:id="42"/>
    </w:p>
    <w:p>
      <w:pPr>
        <w:pStyle w:val="9"/>
        <w:keepNext w:val="0"/>
        <w:keepLines w:val="0"/>
        <w:widowControl w:val="0"/>
        <w:shd w:val="clear" w:color="auto" w:fill="auto"/>
        <w:bidi w:val="0"/>
        <w:spacing w:before="0" w:after="0" w:line="372" w:lineRule="auto"/>
        <w:ind w:left="0" w:right="0" w:firstLine="520"/>
        <w:jc w:val="both"/>
      </w:pPr>
      <w:r>
        <w:rPr>
          <w:rFonts w:ascii="Times New Roman" w:hAnsi="Times New Roman" w:eastAsia="Times New Roman" w:cs="Times New Roman"/>
          <w:color w:val="000000"/>
          <w:spacing w:val="0"/>
          <w:w w:val="100"/>
          <w:position w:val="0"/>
          <w:lang w:val="en-US" w:eastAsia="en-US" w:bidi="en-US"/>
        </w:rPr>
        <w:t>Ikigai</w:t>
      </w:r>
      <w:r>
        <w:rPr>
          <w:rFonts w:ascii="Times New Roman" w:hAnsi="Times New Roman" w:eastAsia="Times New Roman" w:cs="Times New Roman"/>
          <w:color w:val="000000"/>
          <w:spacing w:val="0"/>
          <w:w w:val="100"/>
          <w:position w:val="0"/>
          <w:lang w:val="zh-TW" w:eastAsia="zh-TW" w:bidi="zh-TW"/>
        </w:rPr>
        <w:t xml:space="preserve">, </w:t>
      </w:r>
      <w:r>
        <w:rPr>
          <w:rFonts w:ascii="Times New Roman" w:hAnsi="Times New Roman" w:eastAsia="Times New Roman" w:cs="Times New Roman"/>
          <w:color w:val="000000"/>
          <w:spacing w:val="0"/>
          <w:w w:val="100"/>
          <w:position w:val="0"/>
          <w:lang w:val="en-US" w:eastAsia="en-US" w:bidi="en-US"/>
        </w:rPr>
        <w:t>a Japanese philosophy, describes the act of seeking for a fulfilled life. And in Asia, there is no better place to find it than Osaka. In a recent survey of "liveability" in Asian cities （which include those in Oceania） by The Economist Intelligence Unit （ EIU） , Japan's second largest city Osaka ranked first, together with Melbourne from Australia. With 7 cities in total making the top ten, Japan and Australia dominated the upper reaches of the index.</w:t>
      </w:r>
    </w:p>
    <w:p>
      <w:pPr>
        <w:pStyle w:val="9"/>
        <w:keepNext w:val="0"/>
        <w:keepLines w:val="0"/>
        <w:widowControl w:val="0"/>
        <w:shd w:val="clear" w:color="auto" w:fill="auto"/>
        <w:tabs>
          <w:tab w:val="left" w:pos="4421"/>
        </w:tabs>
        <w:bidi w:val="0"/>
        <w:spacing w:before="0" w:after="0" w:line="372" w:lineRule="auto"/>
        <w:ind w:left="0" w:right="0" w:firstLine="520"/>
        <w:jc w:val="both"/>
      </w:pPr>
      <w:r>
        <w:rPr>
          <w:rFonts w:ascii="Times New Roman" w:hAnsi="Times New Roman" w:eastAsia="Times New Roman" w:cs="Times New Roman"/>
          <w:color w:val="000000"/>
          <w:spacing w:val="0"/>
          <w:w w:val="100"/>
          <w:position w:val="0"/>
          <w:lang w:val="en-US" w:eastAsia="en-US" w:bidi="en-US"/>
        </w:rPr>
        <w:t xml:space="preserve">The ETU's global index ranks </w:t>
      </w:r>
      <w:r>
        <w:rPr>
          <w:rFonts w:hint="eastAsia" w:eastAsia="宋体" w:cs="Times New Roman"/>
          <w:color w:val="000000"/>
          <w:spacing w:val="0"/>
          <w:w w:val="100"/>
          <w:position w:val="0"/>
          <w:lang w:val="en-US" w:eastAsia="zh-CN" w:bidi="en-US"/>
        </w:rPr>
        <w:t>li</w:t>
      </w:r>
      <w:r>
        <w:rPr>
          <w:rFonts w:ascii="Times New Roman" w:hAnsi="Times New Roman" w:eastAsia="Times New Roman" w:cs="Times New Roman"/>
          <w:color w:val="000000"/>
          <w:spacing w:val="0"/>
          <w:w w:val="100"/>
          <w:position w:val="0"/>
          <w:lang w:val="en-US" w:eastAsia="en-US" w:bidi="en-US"/>
        </w:rPr>
        <w:t>ving conditions in 172 cities across the world. The firm judges each city on a broad range of measures in five categories</w:t>
      </w:r>
      <w:r>
        <w:rPr>
          <w:rFonts w:ascii="Times New Roman" w:hAnsi="Times New Roman" w:eastAsia="Times New Roman" w:cs="Times New Roman"/>
          <w:color w:val="000000"/>
          <w:spacing w:val="0"/>
          <w:w w:val="100"/>
          <w:position w:val="0"/>
          <w:lang w:val="zh-TW" w:eastAsia="zh-TW" w:bidi="zh-TW"/>
        </w:rPr>
        <w:t xml:space="preserve">: </w:t>
      </w:r>
      <w:r>
        <w:rPr>
          <w:rFonts w:ascii="Times New Roman" w:hAnsi="Times New Roman" w:eastAsia="Times New Roman" w:cs="Times New Roman"/>
          <w:color w:val="000000"/>
          <w:spacing w:val="0"/>
          <w:w w:val="100"/>
          <w:position w:val="0"/>
          <w:lang w:val="en-US" w:eastAsia="en-US" w:bidi="en-US"/>
        </w:rPr>
        <w:t xml:space="preserve">culture and environment, education, health care, infrastructure </w:t>
      </w:r>
      <w:r>
        <w:rPr>
          <w:rFonts w:ascii="宋体" w:hAnsi="宋体" w:eastAsia="宋体" w:cs="宋体"/>
          <w:color w:val="000000"/>
          <w:spacing w:val="0"/>
          <w:w w:val="100"/>
          <w:position w:val="0"/>
          <w:sz w:val="20"/>
          <w:szCs w:val="20"/>
          <w:lang w:val="zh-TW" w:eastAsia="zh-TW" w:bidi="zh-TW"/>
        </w:rPr>
        <w:t>（基础</w:t>
      </w:r>
      <w:r>
        <w:rPr>
          <w:rFonts w:ascii="Times New Roman" w:hAnsi="Times New Roman" w:eastAsia="Times New Roman" w:cs="Times New Roman"/>
          <w:color w:val="000000"/>
          <w:spacing w:val="0"/>
          <w:w w:val="100"/>
          <w:position w:val="0"/>
          <w:lang w:val="en-US" w:eastAsia="en-US" w:bidi="en-US"/>
        </w:rPr>
        <w:t>and stability. On average, Asian cities achieved a score of 69 in 2022, compared with 91 for cities in Western Europe and 88 for North American ones. Sub-Saharan Africa is rated the least liveable region with an average score of just 50.</w:t>
      </w:r>
      <w:r>
        <w:rPr>
          <w:rFonts w:ascii="Times New Roman" w:hAnsi="Times New Roman" w:eastAsia="Times New Roman" w:cs="Times New Roman"/>
          <w:color w:val="000000"/>
          <w:spacing w:val="0"/>
          <w:w w:val="100"/>
          <w:position w:val="0"/>
          <w:lang w:val="en-US" w:eastAsia="en-US" w:bidi="en-US"/>
        </w:rPr>
        <w:tab/>
      </w:r>
    </w:p>
    <w:p>
      <w:pPr>
        <w:pStyle w:val="9"/>
        <w:keepNext w:val="0"/>
        <w:keepLines w:val="0"/>
        <w:widowControl w:val="0"/>
        <w:shd w:val="clear" w:color="auto" w:fill="auto"/>
        <w:bidi w:val="0"/>
        <w:spacing w:before="0" w:after="0" w:line="372" w:lineRule="auto"/>
        <w:ind w:left="0" w:right="0" w:firstLine="520"/>
        <w:jc w:val="both"/>
      </w:pPr>
      <w:r>
        <w:drawing>
          <wp:anchor distT="466090" distB="0" distL="259715" distR="88900" simplePos="0" relativeHeight="251674624" behindDoc="0" locked="0" layoutInCell="1" allowOverlap="1">
            <wp:simplePos x="0" y="0"/>
            <wp:positionH relativeFrom="page">
              <wp:posOffset>4096385</wp:posOffset>
            </wp:positionH>
            <wp:positionV relativeFrom="margin">
              <wp:posOffset>5175250</wp:posOffset>
            </wp:positionV>
            <wp:extent cx="2804160" cy="2517775"/>
            <wp:effectExtent l="0" t="0" r="15240" b="15875"/>
            <wp:wrapSquare wrapText="left"/>
            <wp:docPr id="25" name="Shape 25"/>
            <wp:cNvGraphicFramePr/>
            <a:graphic xmlns:a="http://schemas.openxmlformats.org/drawingml/2006/main">
              <a:graphicData uri="http://schemas.openxmlformats.org/drawingml/2006/picture">
                <pic:pic xmlns:pic="http://schemas.openxmlformats.org/drawingml/2006/picture">
                  <pic:nvPicPr>
                    <pic:cNvPr id="25" name="Shape 25"/>
                    <pic:cNvPicPr/>
                  </pic:nvPicPr>
                  <pic:blipFill>
                    <a:blip r:embed="rId19"/>
                    <a:stretch>
                      <a:fillRect/>
                    </a:stretch>
                  </pic:blipFill>
                  <pic:spPr>
                    <a:xfrm>
                      <a:off x="0" y="0"/>
                      <a:ext cx="2804160" cy="2517775"/>
                    </a:xfrm>
                    <a:prstGeom prst="rect">
                      <a:avLst/>
                    </a:prstGeom>
                  </pic:spPr>
                </pic:pic>
              </a:graphicData>
            </a:graphic>
          </wp:anchor>
        </w:drawing>
      </w:r>
      <w:r>
        <mc:AlternateContent>
          <mc:Choice Requires="wps">
            <w:drawing>
              <wp:anchor distT="0" distB="0" distL="0" distR="0" simplePos="0" relativeHeight="251678720" behindDoc="0" locked="0" layoutInCell="1" allowOverlap="1">
                <wp:simplePos x="0" y="0"/>
                <wp:positionH relativeFrom="page">
                  <wp:posOffset>3925570</wp:posOffset>
                </wp:positionH>
                <wp:positionV relativeFrom="margin">
                  <wp:posOffset>4709160</wp:posOffset>
                </wp:positionV>
                <wp:extent cx="2505710" cy="341630"/>
                <wp:effectExtent l="0" t="0" r="0" b="0"/>
                <wp:wrapNone/>
                <wp:docPr id="27" name="Shape 27"/>
                <wp:cNvGraphicFramePr/>
                <a:graphic xmlns:a="http://schemas.openxmlformats.org/drawingml/2006/main">
                  <a:graphicData uri="http://schemas.microsoft.com/office/word/2010/wordprocessingShape">
                    <wps:wsp>
                      <wps:cNvSpPr txBox="1"/>
                      <wps:spPr>
                        <a:xfrm>
                          <a:off x="0" y="0"/>
                          <a:ext cx="2505710" cy="341630"/>
                        </a:xfrm>
                        <a:prstGeom prst="rect">
                          <a:avLst/>
                        </a:prstGeom>
                        <a:noFill/>
                      </wps:spPr>
                      <wps:txbx>
                        <w:txbxContent>
                          <w:p>
                            <w:pPr>
                              <w:pStyle w:val="11"/>
                              <w:keepNext w:val="0"/>
                              <w:keepLines w:val="0"/>
                              <w:widowControl w:val="0"/>
                              <w:shd w:val="clear" w:color="auto" w:fill="auto"/>
                              <w:bidi w:val="0"/>
                              <w:spacing w:before="0" w:after="40" w:line="240" w:lineRule="auto"/>
                              <w:ind w:left="0" w:right="0" w:firstLine="0"/>
                              <w:jc w:val="left"/>
                            </w:pPr>
                            <w:r>
                              <w:rPr>
                                <w:rFonts w:ascii="Times New Roman" w:hAnsi="Times New Roman" w:eastAsia="Times New Roman" w:cs="Times New Roman"/>
                                <w:color w:val="000000"/>
                                <w:spacing w:val="0"/>
                                <w:w w:val="100"/>
                                <w:position w:val="0"/>
                                <w:lang w:val="en-US" w:eastAsia="en-US" w:bidi="en-US"/>
                              </w:rPr>
                              <w:t>Asia, City Liveability Ranking, March 2022</w:t>
                            </w:r>
                          </w:p>
                          <w:p>
                            <w:pPr>
                              <w:pStyle w:val="11"/>
                              <w:keepNext w:val="0"/>
                              <w:keepLines w:val="0"/>
                              <w:widowControl w:val="0"/>
                              <w:shd w:val="clear" w:color="auto" w:fill="auto"/>
                              <w:bidi w:val="0"/>
                              <w:spacing w:before="0" w:after="0" w:line="240" w:lineRule="auto"/>
                              <w:ind w:left="0" w:right="0" w:firstLine="0"/>
                              <w:jc w:val="left"/>
                            </w:pPr>
                            <w:r>
                              <w:rPr>
                                <w:rFonts w:ascii="Times New Roman" w:hAnsi="Times New Roman" w:eastAsia="Times New Roman" w:cs="Times New Roman"/>
                                <w:color w:val="000000"/>
                                <w:spacing w:val="0"/>
                                <w:w w:val="100"/>
                                <w:position w:val="0"/>
                                <w:lang w:val="en-US" w:eastAsia="en-US" w:bidi="en-US"/>
                              </w:rPr>
                              <w:t>Rank out of 58,1= most liveable</w:t>
                            </w:r>
                          </w:p>
                        </w:txbxContent>
                      </wps:txbx>
                      <wps:bodyPr lIns="0" tIns="0" rIns="0" bIns="0"/>
                    </wps:wsp>
                  </a:graphicData>
                </a:graphic>
              </wp:anchor>
            </w:drawing>
          </mc:Choice>
          <mc:Fallback>
            <w:pict>
              <v:shape id="Shape 27" o:spid="_x0000_s1026" o:spt="202" type="#_x0000_t202" style="position:absolute;left:0pt;margin-left:309.1pt;margin-top:370.8pt;height:26.9pt;width:197.3pt;mso-position-horizontal-relative:page;mso-position-vertical-relative:margin;z-index:251678720;mso-width-relative:page;mso-height-relative:page;" filled="f" stroked="f" coordsize="21600,21600" o:gfxdata="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">
                <v:fill on="f" focussize="0,0"/>
                <v:stroke on="f"/>
                <v:imagedata o:title=""/>
                <o:lock v:ext="edit" aspectratio="f"/>
                <v:textbox inset="0mm,0mm,0mm,0mm">
                  <w:txbxContent>
                    <w:p>
                      <w:pPr>
                        <w:pStyle w:val="11"/>
                        <w:keepNext w:val="0"/>
                        <w:keepLines w:val="0"/>
                        <w:widowControl w:val="0"/>
                        <w:shd w:val="clear" w:color="auto" w:fill="auto"/>
                        <w:bidi w:val="0"/>
                        <w:spacing w:before="0" w:after="40" w:line="240" w:lineRule="auto"/>
                        <w:ind w:left="0" w:right="0" w:firstLine="0"/>
                        <w:jc w:val="left"/>
                      </w:pPr>
                      <w:r>
                        <w:rPr>
                          <w:rFonts w:ascii="Times New Roman" w:hAnsi="Times New Roman" w:eastAsia="Times New Roman" w:cs="Times New Roman"/>
                          <w:color w:val="000000"/>
                          <w:spacing w:val="0"/>
                          <w:w w:val="100"/>
                          <w:position w:val="0"/>
                          <w:lang w:val="en-US" w:eastAsia="en-US" w:bidi="en-US"/>
                        </w:rPr>
                        <w:t>Asia, City Liveability Ranking, March 2022</w:t>
                      </w:r>
                    </w:p>
                    <w:p>
                      <w:pPr>
                        <w:pStyle w:val="11"/>
                        <w:keepNext w:val="0"/>
                        <w:keepLines w:val="0"/>
                        <w:widowControl w:val="0"/>
                        <w:shd w:val="clear" w:color="auto" w:fill="auto"/>
                        <w:bidi w:val="0"/>
                        <w:spacing w:before="0" w:after="0" w:line="240" w:lineRule="auto"/>
                        <w:ind w:left="0" w:right="0" w:firstLine="0"/>
                        <w:jc w:val="left"/>
                      </w:pPr>
                      <w:r>
                        <w:rPr>
                          <w:rFonts w:ascii="Times New Roman" w:hAnsi="Times New Roman" w:eastAsia="Times New Roman" w:cs="Times New Roman"/>
                          <w:color w:val="000000"/>
                          <w:spacing w:val="0"/>
                          <w:w w:val="100"/>
                          <w:position w:val="0"/>
                          <w:lang w:val="en-US" w:eastAsia="en-US" w:bidi="en-US"/>
                        </w:rPr>
                        <w:t>Rank out of 58,1= most liveable</w:t>
                      </w:r>
                    </w:p>
                  </w:txbxContent>
                </v:textbox>
              </v:shape>
            </w:pict>
          </mc:Fallback>
        </mc:AlternateContent>
      </w:r>
      <w:r>
        <w:rPr>
          <w:rFonts w:ascii="Times New Roman" w:hAnsi="Times New Roman" w:eastAsia="Times New Roman" w:cs="Times New Roman"/>
          <w:color w:val="000000"/>
          <w:spacing w:val="0"/>
          <w:w w:val="100"/>
          <w:position w:val="0"/>
          <w:shd w:val="clear" w:color="auto" w:fill="FFFFFF"/>
          <w:lang w:val="en-US" w:eastAsia="en-US" w:bidi="en-US"/>
        </w:rPr>
        <w:t>Many places across Asia lost ground to the West. In particular, countries with strict border controls have fallen behind when others are back</w:t>
      </w:r>
      <w:r>
        <w:rPr>
          <w:rFonts w:ascii="Times New Roman" w:hAnsi="Times New Roman" w:eastAsia="Times New Roman" w:cs="Times New Roman"/>
          <w:color w:val="000000"/>
          <w:spacing w:val="0"/>
          <w:w w:val="100"/>
          <w:position w:val="0"/>
          <w:lang w:val="en-US" w:eastAsia="en-US" w:bidi="en-US"/>
        </w:rPr>
        <w:t xml:space="preserve"> to normal. For example, when the survey was conducted</w:t>
      </w:r>
      <w:r>
        <w:rPr>
          <w:rFonts w:hint="eastAsia" w:eastAsia="宋体" w:cs="Times New Roman"/>
          <w:color w:val="000000"/>
          <w:spacing w:val="0"/>
          <w:w w:val="100"/>
          <w:position w:val="0"/>
          <w:lang w:val="en-US" w:eastAsia="zh-CN" w:bidi="en-US"/>
        </w:rPr>
        <w:t xml:space="preserve">, </w:t>
      </w:r>
      <w:r>
        <w:rPr>
          <w:rFonts w:ascii="Times New Roman" w:hAnsi="Times New Roman" w:eastAsia="Times New Roman" w:cs="Times New Roman"/>
          <w:color w:val="000000"/>
          <w:spacing w:val="0"/>
          <w:w w:val="100"/>
          <w:position w:val="0"/>
          <w:lang w:val="en-US" w:eastAsia="en-US" w:bidi="en-US"/>
        </w:rPr>
        <w:t xml:space="preserve">New Zealand experienced another wave of Covid-19 and introduced new restrictions. As a result </w:t>
      </w:r>
      <w:r>
        <w:rPr>
          <w:rFonts w:ascii="Times New Roman" w:hAnsi="Times New Roman" w:eastAsia="Times New Roman" w:cs="Times New Roman"/>
          <w:color w:val="000000"/>
          <w:spacing w:val="0"/>
          <w:w w:val="100"/>
          <w:position w:val="0"/>
          <w:vertAlign w:val="subscript"/>
          <w:lang w:val="en-US" w:eastAsia="en-US" w:bidi="en-US"/>
        </w:rPr>
        <w:t>t</w:t>
      </w:r>
      <w:r>
        <w:rPr>
          <w:rFonts w:ascii="Times New Roman" w:hAnsi="Times New Roman" w:eastAsia="Times New Roman" w:cs="Times New Roman"/>
          <w:color w:val="000000"/>
          <w:spacing w:val="0"/>
          <w:w w:val="100"/>
          <w:position w:val="0"/>
          <w:lang w:val="en-US" w:eastAsia="en-US" w:bidi="en-US"/>
        </w:rPr>
        <w:t xml:space="preserve"> Auckland, which topped the worldwide index in 2021, fell by 33 places.</w:t>
      </w:r>
    </w:p>
    <w:p>
      <w:pPr>
        <w:pStyle w:val="9"/>
        <w:keepNext w:val="0"/>
        <w:keepLines w:val="0"/>
        <w:widowControl w:val="0"/>
        <w:shd w:val="clear" w:color="auto" w:fill="auto"/>
        <w:bidi w:val="0"/>
        <w:spacing w:before="0" w:after="420" w:line="403" w:lineRule="auto"/>
        <w:ind w:left="0" w:right="0" w:firstLine="540"/>
        <w:jc w:val="both"/>
      </w:pPr>
      <w:r>
        <w:rPr>
          <w:rFonts w:ascii="Times New Roman" w:hAnsi="Times New Roman" w:eastAsia="Times New Roman" w:cs="Times New Roman"/>
          <w:color w:val="000000"/>
          <w:spacing w:val="0"/>
          <w:w w:val="100"/>
          <w:position w:val="0"/>
          <w:lang w:val="en-US" w:eastAsia="en-US" w:bidi="en-US"/>
        </w:rPr>
        <w:t>The average score of the cities improved by about 4. 5 points on last year. The biggest gains were in the culture and environment category, thanks to the recovery of cultural and sporting activities that had been stopped by earlier Covid restrictions.</w:t>
      </w:r>
    </w:p>
    <w:p>
      <w:pPr>
        <w:pStyle w:val="9"/>
        <w:keepNext w:val="0"/>
        <w:keepLines w:val="0"/>
        <w:widowControl w:val="0"/>
        <w:shd w:val="clear" w:color="auto" w:fill="auto"/>
        <w:bidi w:val="0"/>
        <w:spacing w:before="0" w:after="160" w:line="240" w:lineRule="auto"/>
        <w:ind w:left="0" w:right="0" w:firstLine="0"/>
        <w:jc w:val="both"/>
      </w:pPr>
      <w:r>
        <w:rPr>
          <w:rFonts w:ascii="Times New Roman" w:hAnsi="Times New Roman" w:eastAsia="Times New Roman" w:cs="Times New Roman"/>
          <w:color w:val="000000"/>
          <w:spacing w:val="0"/>
          <w:w w:val="100"/>
          <w:position w:val="0"/>
          <w:lang w:val="en-US" w:eastAsia="en-US" w:bidi="en-US"/>
        </w:rPr>
        <w:t>2L According to the map, how many Australian cities ranked among top 10 in 2022?</w:t>
      </w:r>
    </w:p>
    <w:p>
      <w:pPr>
        <w:pStyle w:val="9"/>
        <w:keepNext w:val="0"/>
        <w:keepLines w:val="0"/>
        <w:widowControl w:val="0"/>
        <w:shd w:val="clear" w:color="auto" w:fill="auto"/>
        <w:tabs>
          <w:tab w:val="left" w:pos="2665"/>
          <w:tab w:val="left" w:pos="5022"/>
          <w:tab w:val="left" w:pos="7422"/>
        </w:tabs>
        <w:bidi w:val="0"/>
        <w:spacing w:before="0" w:after="160" w:line="240" w:lineRule="auto"/>
        <w:ind w:left="0" w:right="0"/>
        <w:jc w:val="both"/>
      </w:pPr>
      <w:r>
        <w:rPr>
          <w:rFonts w:ascii="Times New Roman" w:hAnsi="Times New Roman" w:eastAsia="Times New Roman" w:cs="Times New Roman"/>
          <w:color w:val="000000"/>
          <w:spacing w:val="0"/>
          <w:w w:val="100"/>
          <w:position w:val="0"/>
          <w:lang w:val="en-US" w:eastAsia="en-US" w:bidi="en-US"/>
        </w:rPr>
        <w:t>A. Seven,</w:t>
      </w:r>
      <w:r>
        <w:rPr>
          <w:rFonts w:ascii="Times New Roman" w:hAnsi="Times New Roman" w:eastAsia="Times New Roman" w:cs="Times New Roman"/>
          <w:color w:val="000000"/>
          <w:spacing w:val="0"/>
          <w:w w:val="100"/>
          <w:position w:val="0"/>
          <w:lang w:val="en-US" w:eastAsia="en-US" w:bidi="en-US"/>
        </w:rPr>
        <w:tab/>
      </w:r>
      <w:r>
        <w:rPr>
          <w:rFonts w:ascii="Times New Roman" w:hAnsi="Times New Roman" w:eastAsia="Times New Roman" w:cs="Times New Roman"/>
          <w:color w:val="000000"/>
          <w:spacing w:val="0"/>
          <w:w w:val="100"/>
          <w:position w:val="0"/>
          <w:lang w:val="en-US" w:eastAsia="en-US" w:bidi="en-US"/>
        </w:rPr>
        <w:t>B. Five.</w:t>
      </w:r>
      <w:r>
        <w:rPr>
          <w:rFonts w:ascii="Times New Roman" w:hAnsi="Times New Roman" w:eastAsia="Times New Roman" w:cs="Times New Roman"/>
          <w:color w:val="000000"/>
          <w:spacing w:val="0"/>
          <w:w w:val="100"/>
          <w:position w:val="0"/>
          <w:lang w:val="en-US" w:eastAsia="en-US" w:bidi="en-US"/>
        </w:rPr>
        <w:tab/>
      </w:r>
      <w:r>
        <w:rPr>
          <w:rFonts w:ascii="Times New Roman" w:hAnsi="Times New Roman" w:eastAsia="Times New Roman" w:cs="Times New Roman"/>
          <w:color w:val="000000"/>
          <w:spacing w:val="0"/>
          <w:w w:val="100"/>
          <w:position w:val="0"/>
          <w:lang w:val="en-US" w:eastAsia="en-US" w:bidi="en-US"/>
        </w:rPr>
        <w:t>C. Four.</w:t>
      </w:r>
      <w:r>
        <w:rPr>
          <w:rFonts w:ascii="Times New Roman" w:hAnsi="Times New Roman" w:eastAsia="Times New Roman" w:cs="Times New Roman"/>
          <w:color w:val="000000"/>
          <w:spacing w:val="0"/>
          <w:w w:val="100"/>
          <w:position w:val="0"/>
          <w:lang w:val="en-US" w:eastAsia="en-US" w:bidi="en-US"/>
        </w:rPr>
        <w:tab/>
      </w:r>
      <w:r>
        <w:rPr>
          <w:rFonts w:ascii="Times New Roman" w:hAnsi="Times New Roman" w:eastAsia="Times New Roman" w:cs="Times New Roman"/>
          <w:color w:val="000000"/>
          <w:spacing w:val="0"/>
          <w:w w:val="100"/>
          <w:position w:val="0"/>
          <w:lang w:val="en-US" w:eastAsia="en-US" w:bidi="en-US"/>
        </w:rPr>
        <w:t>D. Two.</w:t>
      </w:r>
    </w:p>
    <w:p>
      <w:pPr>
        <w:pStyle w:val="9"/>
        <w:keepNext w:val="0"/>
        <w:keepLines w:val="0"/>
        <w:widowControl w:val="0"/>
        <w:numPr>
          <w:ilvl w:val="0"/>
          <w:numId w:val="13"/>
        </w:numPr>
        <w:shd w:val="clear" w:color="auto" w:fill="auto"/>
        <w:tabs>
          <w:tab w:val="left" w:pos="488"/>
        </w:tabs>
        <w:bidi w:val="0"/>
        <w:spacing w:before="0" w:after="160" w:line="240" w:lineRule="auto"/>
        <w:ind w:left="0" w:right="0" w:firstLine="0"/>
        <w:jc w:val="both"/>
      </w:pPr>
      <w:bookmarkStart w:id="43" w:name="bookmark47"/>
      <w:bookmarkEnd w:id="43"/>
      <w:r>
        <w:rPr>
          <w:rFonts w:ascii="Times New Roman" w:hAnsi="Times New Roman" w:eastAsia="Times New Roman" w:cs="Times New Roman"/>
          <w:color w:val="000000"/>
          <w:spacing w:val="0"/>
          <w:w w:val="100"/>
          <w:position w:val="0"/>
          <w:lang w:val="en-US" w:eastAsia="en-US" w:bidi="en-US"/>
        </w:rPr>
        <w:t>What do we know from this year's EIU global index?</w:t>
      </w:r>
    </w:p>
    <w:p>
      <w:pPr>
        <w:pStyle w:val="9"/>
        <w:keepNext w:val="0"/>
        <w:keepLines w:val="0"/>
        <w:widowControl w:val="0"/>
        <w:shd w:val="clear" w:color="auto" w:fill="auto"/>
        <w:bidi w:val="0"/>
        <w:spacing w:before="0" w:after="160" w:line="240" w:lineRule="auto"/>
        <w:ind w:left="0" w:right="0"/>
        <w:jc w:val="both"/>
      </w:pPr>
      <w:r>
        <w:rPr>
          <w:rFonts w:ascii="Times New Roman" w:hAnsi="Times New Roman" w:eastAsia="Times New Roman" w:cs="Times New Roman"/>
          <w:color w:val="000000"/>
          <w:spacing w:val="0"/>
          <w:w w:val="100"/>
          <w:position w:val="0"/>
          <w:lang w:val="en-US" w:eastAsia="en-US" w:bidi="en-US"/>
        </w:rPr>
        <w:t>A. It covers 58 cities across the world.</w:t>
      </w:r>
    </w:p>
    <w:p>
      <w:pPr>
        <w:pStyle w:val="9"/>
        <w:keepNext w:val="0"/>
        <w:keepLines w:val="0"/>
        <w:widowControl w:val="0"/>
        <w:shd w:val="clear" w:color="auto" w:fill="auto"/>
        <w:bidi w:val="0"/>
        <w:spacing w:before="0" w:after="160" w:line="240" w:lineRule="auto"/>
        <w:ind w:left="0" w:right="0"/>
        <w:jc w:val="both"/>
      </w:pPr>
      <w:r>
        <w:rPr>
          <w:rFonts w:ascii="Times New Roman" w:hAnsi="Times New Roman" w:eastAsia="Times New Roman" w:cs="Times New Roman"/>
          <w:color w:val="000000"/>
          <w:spacing w:val="0"/>
          <w:w w:val="100"/>
          <w:position w:val="0"/>
          <w:lang w:val="en-US" w:eastAsia="en-US" w:bidi="en-US"/>
        </w:rPr>
        <w:t>B</w:t>
      </w:r>
      <w:r>
        <w:rPr>
          <w:rFonts w:hint="eastAsia" w:eastAsia="宋体" w:cs="Times New Roman"/>
          <w:color w:val="000000"/>
          <w:spacing w:val="0"/>
          <w:w w:val="100"/>
          <w:position w:val="0"/>
          <w:lang w:val="en-US" w:eastAsia="zh-CN" w:bidi="en-US"/>
        </w:rPr>
        <w:t xml:space="preserve">. </w:t>
      </w:r>
      <w:r>
        <w:rPr>
          <w:rFonts w:ascii="Times New Roman" w:hAnsi="Times New Roman" w:eastAsia="Times New Roman" w:cs="Times New Roman"/>
          <w:color w:val="000000"/>
          <w:spacing w:val="0"/>
          <w:w w:val="100"/>
          <w:position w:val="0"/>
          <w:lang w:val="en-US" w:eastAsia="en-US" w:bidi="en-US"/>
        </w:rPr>
        <w:t>The average score for all cities is 69.</w:t>
      </w:r>
    </w:p>
    <w:p>
      <w:pPr>
        <w:pStyle w:val="9"/>
        <w:keepNext w:val="0"/>
        <w:keepLines w:val="0"/>
        <w:widowControl w:val="0"/>
        <w:numPr>
          <w:ilvl w:val="0"/>
          <w:numId w:val="14"/>
        </w:numPr>
        <w:shd w:val="clear" w:color="auto" w:fill="auto"/>
        <w:tabs>
          <w:tab w:val="left" w:pos="768"/>
        </w:tabs>
        <w:bidi w:val="0"/>
        <w:spacing w:before="0" w:after="160" w:line="240" w:lineRule="auto"/>
        <w:ind w:left="0" w:right="0"/>
        <w:jc w:val="both"/>
      </w:pPr>
      <w:bookmarkStart w:id="44" w:name="bookmark48"/>
      <w:bookmarkEnd w:id="44"/>
      <w:r>
        <w:rPr>
          <w:rFonts w:ascii="Times New Roman" w:hAnsi="Times New Roman" w:eastAsia="Times New Roman" w:cs="Times New Roman"/>
          <w:color w:val="000000"/>
          <w:spacing w:val="0"/>
          <w:w w:val="100"/>
          <w:position w:val="0"/>
          <w:lang w:val="en-US" w:eastAsia="en-US" w:bidi="en-US"/>
        </w:rPr>
        <w:t>North American cities are the most liveable.</w:t>
      </w:r>
    </w:p>
    <w:p>
      <w:pPr>
        <w:pStyle w:val="9"/>
        <w:keepNext w:val="0"/>
        <w:keepLines w:val="0"/>
        <w:widowControl w:val="0"/>
        <w:numPr>
          <w:ilvl w:val="0"/>
          <w:numId w:val="12"/>
        </w:numPr>
        <w:shd w:val="clear" w:color="auto" w:fill="auto"/>
        <w:tabs>
          <w:tab w:val="left" w:pos="782"/>
        </w:tabs>
        <w:bidi w:val="0"/>
        <w:spacing w:before="0" w:after="160" w:line="240" w:lineRule="auto"/>
        <w:ind w:left="0" w:right="0"/>
        <w:jc w:val="both"/>
      </w:pPr>
      <w:bookmarkStart w:id="45" w:name="bookmark49"/>
      <w:bookmarkEnd w:id="45"/>
      <w:r>
        <w:rPr>
          <w:rFonts w:ascii="Times New Roman" w:hAnsi="Times New Roman" w:eastAsia="Times New Roman" w:cs="Times New Roman"/>
          <w:color w:val="000000"/>
          <w:spacing w:val="0"/>
          <w:w w:val="100"/>
          <w:position w:val="0"/>
          <w:lang w:val="en-US" w:eastAsia="en-US" w:bidi="en-US"/>
        </w:rPr>
        <w:t>Sub-Saharan African cities score the lowest.</w:t>
      </w:r>
    </w:p>
    <w:p>
      <w:pPr>
        <w:pStyle w:val="9"/>
        <w:keepNext w:val="0"/>
        <w:keepLines w:val="0"/>
        <w:widowControl w:val="0"/>
        <w:numPr>
          <w:ilvl w:val="0"/>
          <w:numId w:val="13"/>
        </w:numPr>
        <w:shd w:val="clear" w:color="auto" w:fill="auto"/>
        <w:tabs>
          <w:tab w:val="left" w:pos="503"/>
        </w:tabs>
        <w:bidi w:val="0"/>
        <w:spacing w:before="0" w:after="160" w:line="240" w:lineRule="auto"/>
        <w:ind w:left="0" w:right="0" w:firstLine="0"/>
        <w:jc w:val="both"/>
      </w:pPr>
      <w:bookmarkStart w:id="46" w:name="bookmark50"/>
      <w:bookmarkEnd w:id="46"/>
      <w:r>
        <w:rPr>
          <w:rFonts w:ascii="Times New Roman" w:hAnsi="Times New Roman" w:eastAsia="Times New Roman" w:cs="Times New Roman"/>
          <w:color w:val="000000"/>
          <w:spacing w:val="0"/>
          <w:w w:val="100"/>
          <w:position w:val="0"/>
          <w:lang w:val="en-US" w:eastAsia="en-US" w:bidi="en-US"/>
        </w:rPr>
        <w:t>What made Auckland's ranking drop this year?</w:t>
      </w:r>
    </w:p>
    <w:p>
      <w:pPr>
        <w:pStyle w:val="9"/>
        <w:keepNext w:val="0"/>
        <w:keepLines w:val="0"/>
        <w:widowControl w:val="0"/>
        <w:shd w:val="clear" w:color="auto" w:fill="auto"/>
        <w:tabs>
          <w:tab w:val="left" w:pos="5022"/>
        </w:tabs>
        <w:bidi w:val="0"/>
        <w:spacing w:before="0" w:after="160" w:line="240" w:lineRule="auto"/>
        <w:ind w:left="0" w:right="0"/>
        <w:jc w:val="both"/>
      </w:pPr>
      <w:r>
        <w:rPr>
          <w:rFonts w:ascii="Times New Roman" w:hAnsi="Times New Roman" w:eastAsia="Times New Roman" w:cs="Times New Roman"/>
          <w:color w:val="000000"/>
          <w:spacing w:val="0"/>
          <w:w w:val="100"/>
          <w:position w:val="0"/>
          <w:lang w:val="en-US" w:eastAsia="en-US" w:bidi="en-US"/>
        </w:rPr>
        <w:t>A. Changed standards of rating.</w:t>
      </w:r>
      <w:r>
        <w:rPr>
          <w:rFonts w:ascii="Times New Roman" w:hAnsi="Times New Roman" w:eastAsia="Times New Roman" w:cs="Times New Roman"/>
          <w:color w:val="000000"/>
          <w:spacing w:val="0"/>
          <w:w w:val="100"/>
          <w:position w:val="0"/>
          <w:lang w:val="en-US" w:eastAsia="en-US" w:bidi="en-US"/>
        </w:rPr>
        <w:tab/>
      </w:r>
      <w:r>
        <w:rPr>
          <w:rFonts w:ascii="Times New Roman" w:hAnsi="Times New Roman" w:eastAsia="Times New Roman" w:cs="Times New Roman"/>
          <w:color w:val="000000"/>
          <w:spacing w:val="0"/>
          <w:w w:val="100"/>
          <w:position w:val="0"/>
          <w:lang w:val="en-US" w:eastAsia="en-US" w:bidi="en-US"/>
        </w:rPr>
        <w:t>B. Recovery of sporting activities.</w:t>
      </w:r>
    </w:p>
    <w:p>
      <w:pPr>
        <w:pStyle w:val="9"/>
        <w:keepNext w:val="0"/>
        <w:keepLines w:val="0"/>
        <w:widowControl w:val="0"/>
        <w:shd w:val="clear" w:color="auto" w:fill="auto"/>
        <w:tabs>
          <w:tab w:val="left" w:pos="5022"/>
        </w:tabs>
        <w:bidi w:val="0"/>
        <w:spacing w:before="0" w:after="500" w:line="240" w:lineRule="auto"/>
        <w:ind w:left="0" w:right="0"/>
        <w:jc w:val="both"/>
      </w:pPr>
      <w:r>
        <w:rPr>
          <w:rFonts w:ascii="Times New Roman" w:hAnsi="Times New Roman" w:eastAsia="Times New Roman" w:cs="Times New Roman"/>
          <w:color w:val="000000"/>
          <w:spacing w:val="0"/>
          <w:w w:val="100"/>
          <w:position w:val="0"/>
          <w:lang w:val="en-US" w:eastAsia="en-US" w:bidi="en-US"/>
        </w:rPr>
        <w:t>C. Strict measures against Covid-19.</w:t>
      </w:r>
      <w:r>
        <w:rPr>
          <w:rFonts w:ascii="Times New Roman" w:hAnsi="Times New Roman" w:eastAsia="Times New Roman" w:cs="Times New Roman"/>
          <w:color w:val="000000"/>
          <w:spacing w:val="0"/>
          <w:w w:val="100"/>
          <w:position w:val="0"/>
          <w:lang w:val="en-US" w:eastAsia="en-US" w:bidi="en-US"/>
        </w:rPr>
        <w:tab/>
      </w:r>
      <w:r>
        <w:rPr>
          <w:rFonts w:ascii="Times New Roman" w:hAnsi="Times New Roman" w:eastAsia="Times New Roman" w:cs="Times New Roman"/>
          <w:color w:val="000000"/>
          <w:spacing w:val="0"/>
          <w:w w:val="100"/>
          <w:position w:val="0"/>
          <w:lang w:val="en-US" w:eastAsia="en-US" w:bidi="en-US"/>
        </w:rPr>
        <w:t>D. Increase in environmental damage.</w:t>
      </w:r>
    </w:p>
    <w:p>
      <w:pPr>
        <w:pStyle w:val="21"/>
        <w:keepNext/>
        <w:keepLines/>
        <w:widowControl w:val="0"/>
        <w:shd w:val="clear" w:color="auto" w:fill="auto"/>
        <w:bidi w:val="0"/>
        <w:spacing w:before="0" w:after="0" w:line="336" w:lineRule="auto"/>
        <w:ind w:left="0" w:right="0" w:firstLine="0"/>
        <w:jc w:val="center"/>
      </w:pPr>
      <w:bookmarkStart w:id="47" w:name="bookmark51"/>
      <w:bookmarkStart w:id="48" w:name="bookmark52"/>
      <w:bookmarkStart w:id="49" w:name="bookmark53"/>
      <w:r>
        <w:rPr>
          <w:rFonts w:ascii="Times New Roman" w:hAnsi="Times New Roman" w:eastAsia="Times New Roman" w:cs="Times New Roman"/>
          <w:color w:val="000000"/>
          <w:spacing w:val="0"/>
          <w:w w:val="100"/>
          <w:position w:val="0"/>
          <w:lang w:val="en-US" w:eastAsia="en-US" w:bidi="en-US"/>
        </w:rPr>
        <w:t>B</w:t>
      </w:r>
      <w:bookmarkEnd w:id="47"/>
      <w:bookmarkEnd w:id="48"/>
      <w:bookmarkEnd w:id="49"/>
    </w:p>
    <w:p>
      <w:pPr>
        <w:pStyle w:val="9"/>
        <w:keepNext w:val="0"/>
        <w:keepLines w:val="0"/>
        <w:widowControl w:val="0"/>
        <w:shd w:val="clear" w:color="auto" w:fill="auto"/>
        <w:bidi w:val="0"/>
        <w:spacing w:before="0" w:after="0" w:line="398" w:lineRule="auto"/>
        <w:ind w:left="0" w:right="0" w:firstLine="540"/>
        <w:jc w:val="both"/>
      </w:pPr>
      <w:r>
        <w:rPr>
          <w:rFonts w:ascii="Times New Roman" w:hAnsi="Times New Roman" w:eastAsia="Times New Roman" w:cs="Times New Roman"/>
          <w:color w:val="000000"/>
          <w:spacing w:val="0"/>
          <w:w w:val="100"/>
          <w:position w:val="0"/>
          <w:lang w:val="en-US" w:eastAsia="en-US" w:bidi="en-US"/>
        </w:rPr>
        <w:t xml:space="preserve">Kenneth Grahame was a Scottish writer, most famous for </w:t>
      </w:r>
      <w:r>
        <w:rPr>
          <w:rFonts w:ascii="Times New Roman" w:hAnsi="Times New Roman" w:eastAsia="Times New Roman" w:cs="Times New Roman"/>
          <w:i/>
          <w:iCs/>
          <w:color w:val="000000"/>
          <w:spacing w:val="0"/>
          <w:w w:val="100"/>
          <w:position w:val="0"/>
          <w:lang w:val="en-US" w:eastAsia="en-US" w:bidi="en-US"/>
        </w:rPr>
        <w:t>The Wind in the Willows</w:t>
      </w:r>
      <w:r>
        <w:rPr>
          <w:rFonts w:ascii="Times New Roman" w:hAnsi="Times New Roman" w:eastAsia="Times New Roman" w:cs="Times New Roman"/>
          <w:color w:val="000000"/>
          <w:spacing w:val="0"/>
          <w:w w:val="100"/>
          <w:position w:val="0"/>
          <w:lang w:val="en-US" w:eastAsia="en-US" w:bidi="en-US"/>
        </w:rPr>
        <w:t xml:space="preserve"> (1908) and </w:t>
      </w:r>
      <w:r>
        <w:rPr>
          <w:rFonts w:ascii="Times New Roman" w:hAnsi="Times New Roman" w:eastAsia="Times New Roman" w:cs="Times New Roman"/>
          <w:i/>
          <w:iCs/>
          <w:color w:val="000000"/>
          <w:spacing w:val="0"/>
          <w:w w:val="100"/>
          <w:position w:val="0"/>
          <w:lang w:val="en-US" w:eastAsia="en-US" w:bidi="en-US"/>
        </w:rPr>
        <w:t>The Reluctant Dragon</w:t>
      </w:r>
      <w:r>
        <w:rPr>
          <w:rFonts w:ascii="Times New Roman" w:hAnsi="Times New Roman" w:eastAsia="Times New Roman" w:cs="Times New Roman"/>
          <w:color w:val="000000"/>
          <w:spacing w:val="0"/>
          <w:w w:val="100"/>
          <w:position w:val="0"/>
          <w:lang w:val="en-US" w:eastAsia="en-US" w:bidi="en-US"/>
        </w:rPr>
        <w:t xml:space="preserve"> (1898) , both later adapted for stage and film. Bo</w:t>
      </w:r>
      <w:r>
        <w:rPr>
          <w:rFonts w:hint="eastAsia" w:eastAsia="宋体" w:cs="Times New Roman"/>
          <w:color w:val="000000"/>
          <w:spacing w:val="0"/>
          <w:w w:val="100"/>
          <w:position w:val="0"/>
          <w:lang w:val="en-US" w:eastAsia="zh-CN" w:bidi="en-US"/>
        </w:rPr>
        <w:t>rn</w:t>
      </w:r>
      <w:r>
        <w:rPr>
          <w:rFonts w:ascii="Times New Roman" w:hAnsi="Times New Roman" w:eastAsia="Times New Roman" w:cs="Times New Roman"/>
          <w:color w:val="000000"/>
          <w:spacing w:val="0"/>
          <w:w w:val="100"/>
          <w:position w:val="0"/>
          <w:lang w:val="en-US" w:eastAsia="en-US" w:bidi="en-US"/>
        </w:rPr>
        <w:t xml:space="preserve"> in Edinburgh, Scotland, on 8th March, 1859, Grahame grew up with his grandma Ingle, spending </w:t>
      </w:r>
      <w:r>
        <w:rPr>
          <w:rFonts w:hint="default" w:ascii="Times New Roman" w:hAnsi="Times New Roman" w:eastAsia="宋体" w:cs="Times New Roman"/>
          <w:color w:val="000000"/>
          <w:spacing w:val="0"/>
          <w:w w:val="100"/>
          <w:position w:val="0"/>
          <w:sz w:val="20"/>
          <w:szCs w:val="20"/>
          <w:lang w:val="en-US" w:eastAsia="zh-CN" w:bidi="zh-TW"/>
        </w:rPr>
        <w:t>th</w:t>
      </w:r>
      <w:r>
        <w:rPr>
          <w:rFonts w:ascii="Times New Roman" w:hAnsi="Times New Roman" w:eastAsia="Times New Roman" w:cs="Times New Roman"/>
          <w:color w:val="000000"/>
          <w:spacing w:val="0"/>
          <w:w w:val="100"/>
          <w:position w:val="0"/>
          <w:lang w:val="en-US" w:eastAsia="en-US" w:bidi="en-US"/>
        </w:rPr>
        <w:t xml:space="preserve">e childhood in idyllic countryside, particularly Quarry Wood and the River Thames, which are believed to have inspired the setting for </w:t>
      </w:r>
      <w:r>
        <w:rPr>
          <w:rFonts w:ascii="Times New Roman" w:hAnsi="Times New Roman" w:eastAsia="Times New Roman" w:cs="Times New Roman"/>
          <w:i/>
          <w:iCs/>
          <w:color w:val="000000"/>
          <w:spacing w:val="0"/>
          <w:w w:val="100"/>
          <w:position w:val="0"/>
          <w:lang w:val="en-US" w:eastAsia="en-US" w:bidi="en-US"/>
        </w:rPr>
        <w:t>The Wind in the Willows.</w:t>
      </w:r>
    </w:p>
    <w:p>
      <w:pPr>
        <w:pStyle w:val="9"/>
        <w:keepNext w:val="0"/>
        <w:keepLines w:val="0"/>
        <w:widowControl w:val="0"/>
        <w:shd w:val="clear" w:color="auto" w:fill="auto"/>
        <w:bidi w:val="0"/>
        <w:spacing w:before="0" w:after="0" w:line="398" w:lineRule="auto"/>
        <w:ind w:left="0" w:right="0" w:firstLine="540"/>
        <w:jc w:val="both"/>
      </w:pPr>
      <w:r>
        <w:rPr>
          <w:rFonts w:ascii="Times New Roman" w:hAnsi="Times New Roman" w:eastAsia="Times New Roman" w:cs="Times New Roman"/>
          <w:color w:val="000000"/>
          <w:spacing w:val="0"/>
          <w:w w:val="100"/>
          <w:position w:val="0"/>
          <w:lang w:val="en-US" w:eastAsia="en-US" w:bidi="en-US"/>
        </w:rPr>
        <w:t xml:space="preserve">In 1879, Grahame obtained a position with the Bank of England in London. During his early career </w:t>
      </w:r>
      <w:r>
        <w:rPr>
          <w:rFonts w:ascii="Times New Roman" w:hAnsi="Times New Roman" w:eastAsia="Times New Roman" w:cs="Times New Roman"/>
          <w:color w:val="000000"/>
          <w:spacing w:val="0"/>
          <w:w w:val="100"/>
          <w:position w:val="0"/>
          <w:vertAlign w:val="subscript"/>
          <w:lang w:val="en-US" w:eastAsia="en-US" w:bidi="en-US"/>
        </w:rPr>
        <w:t>9</w:t>
      </w:r>
      <w:r>
        <w:rPr>
          <w:rFonts w:ascii="Times New Roman" w:hAnsi="Times New Roman" w:eastAsia="Times New Roman" w:cs="Times New Roman"/>
          <w:color w:val="000000"/>
          <w:spacing w:val="0"/>
          <w:w w:val="100"/>
          <w:position w:val="0"/>
          <w:lang w:val="en-US" w:eastAsia="en-US" w:bidi="en-US"/>
        </w:rPr>
        <w:t xml:space="preserve"> Grahame began to write in the evenings and published a number of works during the 1890s, including a collection of essays and two collections of short stories. All of these achieved both commercial and critical success.</w:t>
      </w:r>
    </w:p>
    <w:p>
      <w:pPr>
        <w:pStyle w:val="9"/>
        <w:keepNext w:val="0"/>
        <w:keepLines w:val="0"/>
        <w:widowControl w:val="0"/>
        <w:shd w:val="clear" w:color="auto" w:fill="auto"/>
        <w:bidi w:val="0"/>
        <w:spacing w:before="0" w:after="160" w:line="398" w:lineRule="auto"/>
        <w:ind w:left="0" w:right="0" w:firstLine="540"/>
        <w:jc w:val="both"/>
        <w:sectPr>
          <w:footerReference r:id="rId10" w:type="first"/>
          <w:footerReference r:id="rId8" w:type="default"/>
          <w:footerReference r:id="rId9" w:type="even"/>
          <w:pgSz w:w="11900" w:h="16840"/>
          <w:pgMar w:top="1122" w:right="882" w:bottom="2006" w:left="846" w:header="0" w:footer="3" w:gutter="0"/>
          <w:cols w:space="720" w:num="1"/>
          <w:titlePg/>
          <w:rtlGutter w:val="0"/>
          <w:docGrid w:linePitch="360" w:charSpace="0"/>
        </w:sectPr>
      </w:pPr>
      <w:r>
        <w:rPr>
          <w:rFonts w:ascii="Times New Roman" w:hAnsi="Times New Roman" w:eastAsia="Times New Roman" w:cs="Times New Roman"/>
          <w:color w:val="000000"/>
          <w:spacing w:val="0"/>
          <w:w w:val="100"/>
          <w:position w:val="0"/>
          <w:lang w:val="en-US" w:eastAsia="en-US" w:bidi="en-US"/>
        </w:rPr>
        <w:t>Kenneth Grahame married Elspeth Thomson in 1899. They had only one child, a boy named Alastair, who was bo</w:t>
      </w:r>
      <w:r>
        <w:rPr>
          <w:rFonts w:hint="eastAsia" w:eastAsia="宋体" w:cs="Times New Roman"/>
          <w:color w:val="000000"/>
          <w:spacing w:val="0"/>
          <w:w w:val="100"/>
          <w:position w:val="0"/>
          <w:lang w:val="en-US" w:eastAsia="zh-CN" w:bidi="en-US"/>
        </w:rPr>
        <w:t>rn</w:t>
      </w:r>
      <w:r>
        <w:rPr>
          <w:rFonts w:ascii="Times New Roman" w:hAnsi="Times New Roman" w:eastAsia="Times New Roman" w:cs="Times New Roman"/>
          <w:color w:val="000000"/>
          <w:spacing w:val="0"/>
          <w:w w:val="100"/>
          <w:position w:val="0"/>
          <w:lang w:val="en-US" w:eastAsia="en-US" w:bidi="en-US"/>
        </w:rPr>
        <w:t xml:space="preserve"> blind in one eye and suffered from health problems throughout his short life. Grahame retired from the bank in 1907 and moved with his family to the countryside. This gave him time to travel and concentrate on his writing efforts. Grahame produced bedtime stories that he told Alastair and turned into </w:t>
      </w:r>
      <w:r>
        <w:rPr>
          <w:rFonts w:ascii="Times New Roman" w:hAnsi="Times New Roman" w:eastAsia="Times New Roman" w:cs="Times New Roman"/>
          <w:i/>
          <w:iCs/>
          <w:color w:val="000000"/>
          <w:spacing w:val="0"/>
          <w:w w:val="100"/>
          <w:position w:val="0"/>
          <w:lang w:val="en-US" w:eastAsia="en-US" w:bidi="en-US"/>
        </w:rPr>
        <w:t xml:space="preserve">The Wind in. the Willows </w:t>
      </w:r>
      <w:r>
        <w:rPr>
          <w:rFonts w:ascii="Times New Roman" w:hAnsi="Times New Roman" w:eastAsia="Times New Roman" w:cs="Times New Roman"/>
          <w:i/>
          <w:iCs/>
          <w:color w:val="000000"/>
          <w:spacing w:val="0"/>
          <w:w w:val="100"/>
          <w:position w:val="0"/>
          <w:vertAlign w:val="subscript"/>
          <w:lang w:val="en-US" w:eastAsia="en-US" w:bidi="en-US"/>
        </w:rPr>
        <w:t>f</w:t>
      </w:r>
      <w:r>
        <w:rPr>
          <w:rFonts w:ascii="Times New Roman" w:hAnsi="Times New Roman" w:eastAsia="Times New Roman" w:cs="Times New Roman"/>
          <w:color w:val="000000"/>
          <w:spacing w:val="0"/>
          <w:w w:val="100"/>
          <w:position w:val="0"/>
          <w:lang w:val="en-US" w:eastAsia="en-US" w:bidi="en-US"/>
        </w:rPr>
        <w:t xml:space="preserve"> his best-known work. Grahame took his son for inspiration, and the wayward and headstrong nature he saw in his boy Alastair (also known by the nickname "Mouse") was transformed into Mr, Toad.</w:t>
      </w:r>
    </w:p>
    <w:p>
      <w:pPr>
        <w:pStyle w:val="9"/>
        <w:keepNext w:val="0"/>
        <w:keepLines w:val="0"/>
        <w:widowControl w:val="0"/>
        <w:shd w:val="clear" w:color="auto" w:fill="auto"/>
        <w:bidi w:val="0"/>
        <w:spacing w:before="0" w:after="140" w:line="406" w:lineRule="auto"/>
        <w:ind w:left="0" w:right="0" w:firstLine="540"/>
        <w:jc w:val="both"/>
        <w:rPr>
          <w:rFonts w:ascii="Times New Roman" w:hAnsi="Times New Roman" w:eastAsia="Times New Roman" w:cs="Times New Roman"/>
          <w:color w:val="000000"/>
          <w:spacing w:val="0"/>
          <w:w w:val="100"/>
          <w:position w:val="0"/>
          <w:lang w:val="en-US" w:eastAsia="en-US" w:bidi="en-US"/>
        </w:rPr>
      </w:pPr>
      <w:r>
        <w:rPr>
          <w:rFonts w:ascii="Times New Roman" w:hAnsi="Times New Roman" w:eastAsia="Times New Roman" w:cs="Times New Roman"/>
          <w:color w:val="000000"/>
          <w:spacing w:val="0"/>
          <w:w w:val="100"/>
          <w:position w:val="0"/>
          <w:lang w:val="en-US" w:eastAsia="en-US" w:bidi="en-US"/>
        </w:rPr>
        <w:t>Despite the book's success, Grahame never attempted to write a follow-up</w:t>
      </w:r>
      <w:r>
        <w:rPr>
          <w:rFonts w:ascii="Times New Roman" w:hAnsi="Times New Roman" w:eastAsia="Times New Roman" w:cs="Times New Roman"/>
          <w:color w:val="000000"/>
          <w:spacing w:val="0"/>
          <w:w w:val="100"/>
          <w:position w:val="0"/>
          <w:lang w:val="zh-TW" w:eastAsia="zh-TW" w:bidi="zh-TW"/>
        </w:rPr>
        <w:t>—</w:t>
      </w:r>
      <w:r>
        <w:rPr>
          <w:rFonts w:ascii="Times New Roman" w:hAnsi="Times New Roman" w:eastAsia="Times New Roman" w:cs="Times New Roman"/>
          <w:color w:val="000000"/>
          <w:spacing w:val="0"/>
          <w:w w:val="100"/>
          <w:position w:val="0"/>
          <w:lang w:val="en-US" w:eastAsia="en-US" w:bidi="en-US"/>
        </w:rPr>
        <w:t>largely due to per</w:t>
      </w:r>
      <w:r>
        <w:rPr>
          <w:rFonts w:hint="eastAsia" w:eastAsia="宋体" w:cs="Times New Roman"/>
          <w:color w:val="000000"/>
          <w:spacing w:val="0"/>
          <w:w w:val="100"/>
          <w:position w:val="0"/>
          <w:lang w:val="en-US" w:eastAsia="zh-CN" w:bidi="en-US"/>
        </w:rPr>
        <w:t>s</w:t>
      </w:r>
      <w:r>
        <w:rPr>
          <w:rFonts w:ascii="Times New Roman" w:hAnsi="Times New Roman" w:eastAsia="Times New Roman" w:cs="Times New Roman"/>
          <w:color w:val="000000"/>
          <w:spacing w:val="0"/>
          <w:w w:val="100"/>
          <w:position w:val="0"/>
          <w:lang w:val="en-US" w:eastAsia="en-US" w:bidi="en-US"/>
        </w:rPr>
        <w:t xml:space="preserve">onal tragedy. In 1920, Alastair died of an accident just two days before his twentieth birthday. Grahame was profoundly grieved. When he died, he was buried side by side with his son in the same grave. His epitaph </w:t>
      </w:r>
      <w:r>
        <w:rPr>
          <w:rFonts w:ascii="宋体" w:hAnsi="宋体" w:eastAsia="宋体" w:cs="宋体"/>
          <w:color w:val="000000"/>
          <w:spacing w:val="0"/>
          <w:w w:val="100"/>
          <w:position w:val="0"/>
          <w:sz w:val="20"/>
          <w:szCs w:val="20"/>
          <w:lang w:val="zh-TW" w:eastAsia="zh-TW" w:bidi="zh-TW"/>
        </w:rPr>
        <w:t>（碑文）</w:t>
      </w:r>
      <w:r>
        <w:rPr>
          <w:rFonts w:ascii="Times New Roman" w:hAnsi="Times New Roman" w:eastAsia="Times New Roman" w:cs="Times New Roman"/>
          <w:color w:val="000000"/>
          <w:spacing w:val="0"/>
          <w:w w:val="100"/>
          <w:position w:val="0"/>
          <w:lang w:val="en-US" w:eastAsia="en-US" w:bidi="en-US"/>
        </w:rPr>
        <w:t>reads</w:t>
      </w:r>
      <w:r>
        <w:rPr>
          <w:rFonts w:ascii="Times New Roman" w:hAnsi="Times New Roman" w:eastAsia="Times New Roman" w:cs="Times New Roman"/>
          <w:color w:val="000000"/>
          <w:spacing w:val="0"/>
          <w:w w:val="100"/>
          <w:position w:val="0"/>
          <w:lang w:val="zh-TW" w:eastAsia="zh-TW" w:bidi="zh-TW"/>
        </w:rPr>
        <w:t xml:space="preserve">: </w:t>
      </w:r>
      <w:r>
        <w:rPr>
          <w:rFonts w:ascii="Times New Roman" w:hAnsi="Times New Roman" w:eastAsia="Times New Roman" w:cs="Times New Roman"/>
          <w:color w:val="000000"/>
          <w:spacing w:val="0"/>
          <w:w w:val="100"/>
          <w:position w:val="0"/>
          <w:lang w:val="en-US" w:eastAsia="en-US" w:bidi="en-US"/>
        </w:rPr>
        <w:t>"To the beautiful memory of Kenneth Grahame, who passed the river on the 6th of July, 1932, leaving childhood and literature through him the more blessed for all time."</w:t>
      </w:r>
    </w:p>
    <w:p>
      <w:pPr>
        <w:pStyle w:val="9"/>
        <w:keepNext w:val="0"/>
        <w:keepLines w:val="0"/>
        <w:widowControl w:val="0"/>
        <w:shd w:val="clear" w:color="auto" w:fill="auto"/>
        <w:bidi w:val="0"/>
        <w:spacing w:before="0" w:after="140" w:line="406" w:lineRule="auto"/>
        <w:ind w:left="0" w:leftChars="0" w:right="0" w:firstLine="0" w:firstLineChars="0"/>
        <w:jc w:val="both"/>
      </w:pPr>
      <w:r>
        <w:rPr>
          <w:rFonts w:ascii="Times New Roman" w:hAnsi="Times New Roman" w:eastAsia="Times New Roman" w:cs="Times New Roman"/>
          <w:color w:val="000000"/>
          <w:spacing w:val="0"/>
          <w:w w:val="100"/>
          <w:position w:val="0"/>
          <w:lang w:val="en-US" w:eastAsia="en-US" w:bidi="en-US"/>
        </w:rPr>
        <w:t xml:space="preserve"> 24. How did the countryside influence </w:t>
      </w:r>
      <w:r>
        <w:rPr>
          <w:rFonts w:ascii="Times New Roman" w:hAnsi="Times New Roman" w:eastAsia="Times New Roman" w:cs="Times New Roman"/>
          <w:i/>
          <w:iCs/>
          <w:color w:val="000000"/>
          <w:spacing w:val="0"/>
          <w:w w:val="100"/>
          <w:position w:val="0"/>
          <w:lang w:val="en-US" w:eastAsia="en-US" w:bidi="en-US"/>
        </w:rPr>
        <w:t>The Wind in the Willows'!</w:t>
      </w:r>
    </w:p>
    <w:p>
      <w:pPr>
        <w:pStyle w:val="9"/>
        <w:keepNext w:val="0"/>
        <w:keepLines w:val="0"/>
        <w:widowControl w:val="0"/>
        <w:numPr>
          <w:ilvl w:val="0"/>
          <w:numId w:val="15"/>
        </w:numPr>
        <w:shd w:val="clear" w:color="auto" w:fill="auto"/>
        <w:tabs>
          <w:tab w:val="left" w:pos="811"/>
        </w:tabs>
        <w:bidi w:val="0"/>
        <w:spacing w:before="0" w:after="140" w:line="240" w:lineRule="auto"/>
        <w:ind w:left="0" w:right="0" w:firstLine="400"/>
        <w:jc w:val="both"/>
      </w:pPr>
      <w:bookmarkStart w:id="50" w:name="bookmark54"/>
      <w:bookmarkEnd w:id="50"/>
      <w:r>
        <w:rPr>
          <w:rFonts w:ascii="Times New Roman" w:hAnsi="Times New Roman" w:eastAsia="Times New Roman" w:cs="Times New Roman"/>
          <w:color w:val="000000"/>
          <w:spacing w:val="0"/>
          <w:w w:val="100"/>
          <w:position w:val="0"/>
          <w:lang w:val="en-US" w:eastAsia="en-US" w:bidi="en-US"/>
        </w:rPr>
        <w:t>It inspired the stories of the book.</w:t>
      </w:r>
    </w:p>
    <w:p>
      <w:pPr>
        <w:pStyle w:val="9"/>
        <w:keepNext w:val="0"/>
        <w:keepLines w:val="0"/>
        <w:widowControl w:val="0"/>
        <w:numPr>
          <w:ilvl w:val="0"/>
          <w:numId w:val="15"/>
        </w:numPr>
        <w:shd w:val="clear" w:color="auto" w:fill="auto"/>
        <w:tabs>
          <w:tab w:val="left" w:pos="811"/>
        </w:tabs>
        <w:bidi w:val="0"/>
        <w:spacing w:before="0" w:after="140" w:line="240" w:lineRule="auto"/>
        <w:ind w:left="0" w:right="0" w:firstLine="400"/>
        <w:jc w:val="both"/>
      </w:pPr>
      <w:bookmarkStart w:id="51" w:name="bookmark55"/>
      <w:bookmarkEnd w:id="51"/>
      <w:r>
        <w:rPr>
          <w:rFonts w:ascii="Times New Roman" w:hAnsi="Times New Roman" w:eastAsia="Times New Roman" w:cs="Times New Roman"/>
          <w:color w:val="000000"/>
          <w:spacing w:val="0"/>
          <w:w w:val="100"/>
          <w:position w:val="0"/>
          <w:lang w:val="en-US" w:eastAsia="en-US" w:bidi="en-US"/>
        </w:rPr>
        <w:t>It affected the book's choice of words.</w:t>
      </w:r>
    </w:p>
    <w:p>
      <w:pPr>
        <w:pStyle w:val="9"/>
        <w:keepNext w:val="0"/>
        <w:keepLines w:val="0"/>
        <w:widowControl w:val="0"/>
        <w:numPr>
          <w:ilvl w:val="0"/>
          <w:numId w:val="15"/>
        </w:numPr>
        <w:shd w:val="clear" w:color="auto" w:fill="auto"/>
        <w:tabs>
          <w:tab w:val="left" w:pos="811"/>
        </w:tabs>
        <w:bidi w:val="0"/>
        <w:spacing w:before="0" w:after="140" w:line="240" w:lineRule="auto"/>
        <w:ind w:left="0" w:right="0" w:firstLine="400"/>
        <w:jc w:val="both"/>
      </w:pPr>
      <w:bookmarkStart w:id="52" w:name="bookmark56"/>
      <w:bookmarkEnd w:id="52"/>
      <w:r>
        <w:rPr>
          <w:rFonts w:ascii="Times New Roman" w:hAnsi="Times New Roman" w:eastAsia="Times New Roman" w:cs="Times New Roman"/>
          <w:color w:val="000000"/>
          <w:spacing w:val="0"/>
          <w:w w:val="100"/>
          <w:position w:val="0"/>
          <w:lang w:val="en-US" w:eastAsia="en-US" w:bidi="en-US"/>
        </w:rPr>
        <w:t>It contributed to the book's imagination and fantasy.</w:t>
      </w:r>
    </w:p>
    <w:p>
      <w:pPr>
        <w:pStyle w:val="9"/>
        <w:keepNext w:val="0"/>
        <w:keepLines w:val="0"/>
        <w:widowControl w:val="0"/>
        <w:numPr>
          <w:ilvl w:val="0"/>
          <w:numId w:val="15"/>
        </w:numPr>
        <w:shd w:val="clear" w:color="auto" w:fill="auto"/>
        <w:tabs>
          <w:tab w:val="left" w:pos="816"/>
        </w:tabs>
        <w:bidi w:val="0"/>
        <w:spacing w:before="0" w:after="140" w:line="240" w:lineRule="auto"/>
        <w:ind w:left="0" w:right="0" w:firstLine="400"/>
        <w:jc w:val="both"/>
      </w:pPr>
      <w:bookmarkStart w:id="53" w:name="bookmark57"/>
      <w:bookmarkEnd w:id="53"/>
      <w:r>
        <w:rPr>
          <w:rFonts w:ascii="Times New Roman" w:hAnsi="Times New Roman" w:eastAsia="Times New Roman" w:cs="Times New Roman"/>
          <w:color w:val="000000"/>
          <w:spacing w:val="0"/>
          <w:w w:val="100"/>
          <w:position w:val="0"/>
          <w:lang w:val="en-US" w:eastAsia="en-US" w:bidi="en-US"/>
        </w:rPr>
        <w:t>It gave Grahame an idea of where the stories took place.</w:t>
      </w:r>
    </w:p>
    <w:p>
      <w:pPr>
        <w:pStyle w:val="25"/>
        <w:keepNext w:val="0"/>
        <w:keepLines w:val="0"/>
        <w:widowControl w:val="0"/>
        <w:shd w:val="clear" w:color="auto" w:fill="auto"/>
        <w:bidi w:val="0"/>
        <w:spacing w:before="0" w:after="0" w:line="240" w:lineRule="auto"/>
        <w:ind w:left="5" w:right="0" w:firstLine="0"/>
        <w:jc w:val="left"/>
      </w:pPr>
      <w:r>
        <w:rPr>
          <w:rFonts w:ascii="Times New Roman" w:hAnsi="Times New Roman" w:eastAsia="Times New Roman" w:cs="Times New Roman"/>
          <w:color w:val="000000"/>
          <w:spacing w:val="0"/>
          <w:w w:val="100"/>
          <w:position w:val="0"/>
          <w:lang w:val="en-US" w:eastAsia="en-US" w:bidi="en-US"/>
        </w:rPr>
        <w:t xml:space="preserve">25. What kind of book is </w:t>
      </w:r>
      <w:r>
        <w:rPr>
          <w:rFonts w:ascii="Times New Roman" w:hAnsi="Times New Roman" w:eastAsia="Times New Roman" w:cs="Times New Roman"/>
          <w:i/>
          <w:iCs/>
          <w:color w:val="000000"/>
          <w:spacing w:val="0"/>
          <w:w w:val="100"/>
          <w:position w:val="0"/>
          <w:lang w:val="en-US" w:eastAsia="en-US" w:bidi="en-US"/>
        </w:rPr>
        <w:t>The Wind in the Willows</w:t>
      </w:r>
      <w:r>
        <w:rPr>
          <w:rFonts w:ascii="Times New Roman" w:hAnsi="Times New Roman" w:eastAsia="Times New Roman" w:cs="Times New Roman"/>
          <w:color w:val="000000"/>
          <w:spacing w:val="0"/>
          <w:w w:val="100"/>
          <w:position w:val="0"/>
          <w:lang w:val="en-US" w:eastAsia="en-US" w:bidi="en-US"/>
        </w:rPr>
        <w:t xml:space="preserve"> most likely to be?</w:t>
      </w:r>
    </w:p>
    <w:tbl>
      <w:tblPr>
        <w:tblStyle w:val="4"/>
        <w:tblW w:w="0" w:type="auto"/>
        <w:tblInd w:w="0" w:type="dxa"/>
        <w:tblLayout w:type="fixed"/>
        <w:tblCellMar>
          <w:top w:w="0" w:type="dxa"/>
          <w:left w:w="10" w:type="dxa"/>
          <w:bottom w:w="0" w:type="dxa"/>
          <w:right w:w="10" w:type="dxa"/>
        </w:tblCellMar>
      </w:tblPr>
      <w:tblGrid>
        <w:gridCol w:w="4877"/>
        <w:gridCol w:w="2434"/>
      </w:tblGrid>
      <w:tr>
        <w:tblPrEx>
          <w:tblCellMar>
            <w:top w:w="0" w:type="dxa"/>
            <w:left w:w="10" w:type="dxa"/>
            <w:bottom w:w="0" w:type="dxa"/>
            <w:right w:w="10" w:type="dxa"/>
          </w:tblCellMar>
        </w:tblPrEx>
        <w:trPr>
          <w:trHeight w:val="336" w:hRule="exact"/>
        </w:trPr>
        <w:tc>
          <w:tcPr>
            <w:tcW w:w="4877" w:type="dxa"/>
            <w:shd w:val="clear" w:color="auto" w:fill="FFFFFF"/>
            <w:vAlign w:val="top"/>
          </w:tcPr>
          <w:p>
            <w:pPr>
              <w:pStyle w:val="27"/>
              <w:keepNext w:val="0"/>
              <w:keepLines w:val="0"/>
              <w:widowControl w:val="0"/>
              <w:shd w:val="clear" w:color="auto" w:fill="auto"/>
              <w:bidi w:val="0"/>
              <w:spacing w:before="0" w:after="0" w:line="240" w:lineRule="auto"/>
              <w:ind w:left="0" w:right="0"/>
              <w:jc w:val="left"/>
            </w:pPr>
            <w:r>
              <w:rPr>
                <w:rFonts w:ascii="Times New Roman" w:hAnsi="Times New Roman" w:eastAsia="Times New Roman" w:cs="Times New Roman"/>
                <w:color w:val="000000"/>
                <w:spacing w:val="0"/>
                <w:w w:val="100"/>
                <w:position w:val="0"/>
                <w:lang w:val="en-US" w:eastAsia="en-US" w:bidi="en-US"/>
              </w:rPr>
              <w:t>A. Science fiction.</w:t>
            </w:r>
          </w:p>
        </w:tc>
        <w:tc>
          <w:tcPr>
            <w:tcW w:w="2434" w:type="dxa"/>
            <w:shd w:val="clear" w:color="auto" w:fill="FFFFFF"/>
            <w:vAlign w:val="top"/>
          </w:tcPr>
          <w:p>
            <w:pPr>
              <w:pStyle w:val="27"/>
              <w:keepNext w:val="0"/>
              <w:keepLines w:val="0"/>
              <w:widowControl w:val="0"/>
              <w:shd w:val="clear" w:color="auto" w:fill="auto"/>
              <w:bidi w:val="0"/>
              <w:spacing w:before="0" w:after="0" w:line="240" w:lineRule="auto"/>
              <w:ind w:left="0" w:right="0" w:firstLine="0"/>
              <w:jc w:val="left"/>
            </w:pPr>
            <w:r>
              <w:rPr>
                <w:rFonts w:ascii="Times New Roman" w:hAnsi="Times New Roman" w:eastAsia="Times New Roman" w:cs="Times New Roman"/>
                <w:color w:val="000000"/>
                <w:spacing w:val="0"/>
                <w:w w:val="100"/>
                <w:position w:val="0"/>
                <w:lang w:val="en-US" w:eastAsia="en-US" w:bidi="en-US"/>
              </w:rPr>
              <w:t>B. Children's literature.</w:t>
            </w:r>
          </w:p>
        </w:tc>
      </w:tr>
      <w:tr>
        <w:tblPrEx>
          <w:tblCellMar>
            <w:top w:w="0" w:type="dxa"/>
            <w:left w:w="10" w:type="dxa"/>
            <w:bottom w:w="0" w:type="dxa"/>
            <w:right w:w="10" w:type="dxa"/>
          </w:tblCellMar>
        </w:tblPrEx>
        <w:trPr>
          <w:trHeight w:val="432" w:hRule="exact"/>
        </w:trPr>
        <w:tc>
          <w:tcPr>
            <w:tcW w:w="4877" w:type="dxa"/>
            <w:shd w:val="clear" w:color="auto" w:fill="FFFFFF"/>
            <w:vAlign w:val="bottom"/>
          </w:tcPr>
          <w:p>
            <w:pPr>
              <w:pStyle w:val="27"/>
              <w:keepNext w:val="0"/>
              <w:keepLines w:val="0"/>
              <w:widowControl w:val="0"/>
              <w:shd w:val="clear" w:color="auto" w:fill="auto"/>
              <w:bidi w:val="0"/>
              <w:spacing w:before="0" w:after="0" w:line="240" w:lineRule="auto"/>
              <w:ind w:left="0" w:right="0"/>
              <w:jc w:val="left"/>
            </w:pPr>
            <w:r>
              <w:rPr>
                <w:rFonts w:ascii="Times New Roman" w:hAnsi="Times New Roman" w:eastAsia="Times New Roman" w:cs="Times New Roman"/>
                <w:color w:val="000000"/>
                <w:spacing w:val="0"/>
                <w:w w:val="100"/>
                <w:position w:val="0"/>
                <w:lang w:val="en-US" w:eastAsia="en-US" w:bidi="en-US"/>
              </w:rPr>
              <w:t>C. Historical fantasy.</w:t>
            </w:r>
          </w:p>
        </w:tc>
        <w:tc>
          <w:tcPr>
            <w:tcW w:w="2434" w:type="dxa"/>
            <w:shd w:val="clear" w:color="auto" w:fill="FFFFFF"/>
            <w:vAlign w:val="bottom"/>
          </w:tcPr>
          <w:p>
            <w:pPr>
              <w:pStyle w:val="27"/>
              <w:keepNext w:val="0"/>
              <w:keepLines w:val="0"/>
              <w:widowControl w:val="0"/>
              <w:shd w:val="clear" w:color="auto" w:fill="auto"/>
              <w:bidi w:val="0"/>
              <w:spacing w:before="0" w:after="0" w:line="240" w:lineRule="auto"/>
              <w:ind w:left="0" w:right="0" w:firstLine="0"/>
              <w:jc w:val="left"/>
            </w:pPr>
            <w:r>
              <w:rPr>
                <w:rFonts w:ascii="Times New Roman" w:hAnsi="Times New Roman" w:eastAsia="Times New Roman" w:cs="Times New Roman"/>
                <w:color w:val="000000"/>
                <w:spacing w:val="0"/>
                <w:w w:val="100"/>
                <w:position w:val="0"/>
                <w:lang w:val="en-US" w:eastAsia="en-US" w:bidi="en-US"/>
              </w:rPr>
              <w:t>D. Romantic comedy.</w:t>
            </w:r>
          </w:p>
        </w:tc>
      </w:tr>
      <w:tr>
        <w:tblPrEx>
          <w:tblCellMar>
            <w:top w:w="0" w:type="dxa"/>
            <w:left w:w="10" w:type="dxa"/>
            <w:bottom w:w="0" w:type="dxa"/>
            <w:right w:w="10" w:type="dxa"/>
          </w:tblCellMar>
        </w:tblPrEx>
        <w:trPr>
          <w:trHeight w:val="398" w:hRule="exact"/>
        </w:trPr>
        <w:tc>
          <w:tcPr>
            <w:tcW w:w="4877" w:type="dxa"/>
            <w:shd w:val="clear" w:color="auto" w:fill="FFFFFF"/>
            <w:vAlign w:val="top"/>
          </w:tcPr>
          <w:p>
            <w:pPr>
              <w:pStyle w:val="27"/>
              <w:keepNext w:val="0"/>
              <w:keepLines w:val="0"/>
              <w:widowControl w:val="0"/>
              <w:shd w:val="clear" w:color="auto" w:fill="auto"/>
              <w:bidi w:val="0"/>
              <w:spacing w:before="0" w:after="0" w:line="240" w:lineRule="auto"/>
              <w:ind w:left="0" w:right="0" w:firstLine="0"/>
              <w:jc w:val="left"/>
            </w:pPr>
            <w:r>
              <w:rPr>
                <w:rFonts w:ascii="Times New Roman" w:hAnsi="Times New Roman" w:eastAsia="Times New Roman" w:cs="Times New Roman"/>
                <w:color w:val="000000"/>
                <w:spacing w:val="0"/>
                <w:w w:val="100"/>
                <w:position w:val="0"/>
                <w:lang w:val="en-US" w:eastAsia="en-US" w:bidi="en-US"/>
              </w:rPr>
              <w:t>26. How can we describe Grahame as a father?</w:t>
            </w:r>
          </w:p>
        </w:tc>
        <w:tc>
          <w:tcPr>
            <w:tcW w:w="2434" w:type="dxa"/>
            <w:shd w:val="clear" w:color="auto" w:fill="FFFFFF"/>
            <w:vAlign w:val="top"/>
          </w:tcPr>
          <w:p>
            <w:pPr>
              <w:widowControl w:val="0"/>
              <w:rPr>
                <w:sz w:val="10"/>
                <w:szCs w:val="10"/>
              </w:rPr>
            </w:pPr>
          </w:p>
        </w:tc>
      </w:tr>
      <w:tr>
        <w:tblPrEx>
          <w:tblCellMar>
            <w:top w:w="0" w:type="dxa"/>
            <w:left w:w="10" w:type="dxa"/>
            <w:bottom w:w="0" w:type="dxa"/>
            <w:right w:w="10" w:type="dxa"/>
          </w:tblCellMar>
        </w:tblPrEx>
        <w:trPr>
          <w:trHeight w:val="422" w:hRule="exact"/>
        </w:trPr>
        <w:tc>
          <w:tcPr>
            <w:tcW w:w="4877" w:type="dxa"/>
            <w:shd w:val="clear" w:color="auto" w:fill="FFFFFF"/>
            <w:vAlign w:val="top"/>
          </w:tcPr>
          <w:p>
            <w:pPr>
              <w:pStyle w:val="27"/>
              <w:keepNext w:val="0"/>
              <w:keepLines w:val="0"/>
              <w:widowControl w:val="0"/>
              <w:shd w:val="clear" w:color="auto" w:fill="auto"/>
              <w:bidi w:val="0"/>
              <w:spacing w:before="0" w:after="0" w:line="240" w:lineRule="auto"/>
              <w:ind w:left="0" w:right="0"/>
              <w:jc w:val="left"/>
            </w:pPr>
            <w:r>
              <w:rPr>
                <w:rFonts w:ascii="Times New Roman" w:hAnsi="Times New Roman" w:eastAsia="Times New Roman" w:cs="Times New Roman"/>
                <w:color w:val="000000"/>
                <w:spacing w:val="0"/>
                <w:w w:val="100"/>
                <w:position w:val="0"/>
                <w:lang w:val="en-US" w:eastAsia="en-US" w:bidi="en-US"/>
              </w:rPr>
              <w:t>A. Loving.</w:t>
            </w:r>
          </w:p>
        </w:tc>
        <w:tc>
          <w:tcPr>
            <w:tcW w:w="2434" w:type="dxa"/>
            <w:shd w:val="clear" w:color="auto" w:fill="FFFFFF"/>
            <w:vAlign w:val="top"/>
          </w:tcPr>
          <w:p>
            <w:pPr>
              <w:pStyle w:val="27"/>
              <w:keepNext w:val="0"/>
              <w:keepLines w:val="0"/>
              <w:widowControl w:val="0"/>
              <w:shd w:val="clear" w:color="auto" w:fill="auto"/>
              <w:bidi w:val="0"/>
              <w:spacing w:before="0" w:after="0" w:line="240" w:lineRule="auto"/>
              <w:ind w:left="0" w:right="0" w:firstLine="0"/>
              <w:jc w:val="left"/>
            </w:pPr>
            <w:r>
              <w:rPr>
                <w:rFonts w:ascii="Times New Roman" w:hAnsi="Times New Roman" w:eastAsia="Times New Roman" w:cs="Times New Roman"/>
                <w:color w:val="000000"/>
                <w:spacing w:val="0"/>
                <w:w w:val="100"/>
                <w:position w:val="0"/>
                <w:lang w:val="en-US" w:eastAsia="en-US" w:bidi="en-US"/>
              </w:rPr>
              <w:t>B. Protective.</w:t>
            </w:r>
          </w:p>
        </w:tc>
      </w:tr>
      <w:tr>
        <w:tblPrEx>
          <w:tblCellMar>
            <w:top w:w="0" w:type="dxa"/>
            <w:left w:w="10" w:type="dxa"/>
            <w:bottom w:w="0" w:type="dxa"/>
            <w:right w:w="10" w:type="dxa"/>
          </w:tblCellMar>
        </w:tblPrEx>
        <w:trPr>
          <w:trHeight w:val="307" w:hRule="exact"/>
        </w:trPr>
        <w:tc>
          <w:tcPr>
            <w:tcW w:w="4877" w:type="dxa"/>
            <w:shd w:val="clear" w:color="auto" w:fill="FFFFFF"/>
            <w:vAlign w:val="bottom"/>
          </w:tcPr>
          <w:p>
            <w:pPr>
              <w:pStyle w:val="27"/>
              <w:keepNext w:val="0"/>
              <w:keepLines w:val="0"/>
              <w:widowControl w:val="0"/>
              <w:shd w:val="clear" w:color="auto" w:fill="auto"/>
              <w:bidi w:val="0"/>
              <w:spacing w:before="0" w:after="0" w:line="240" w:lineRule="auto"/>
              <w:ind w:left="0" w:right="0"/>
              <w:jc w:val="left"/>
            </w:pPr>
            <w:r>
              <w:rPr>
                <w:rFonts w:ascii="Times New Roman" w:hAnsi="Times New Roman" w:eastAsia="Times New Roman" w:cs="Times New Roman"/>
                <w:color w:val="000000"/>
                <w:spacing w:val="0"/>
                <w:w w:val="100"/>
                <w:position w:val="0"/>
                <w:lang w:val="en-US" w:eastAsia="en-US" w:bidi="en-US"/>
              </w:rPr>
              <w:t>C. Severe.</w:t>
            </w:r>
          </w:p>
        </w:tc>
        <w:tc>
          <w:tcPr>
            <w:tcW w:w="2434" w:type="dxa"/>
            <w:shd w:val="clear" w:color="auto" w:fill="FFFFFF"/>
            <w:vAlign w:val="bottom"/>
          </w:tcPr>
          <w:p>
            <w:pPr>
              <w:pStyle w:val="27"/>
              <w:keepNext w:val="0"/>
              <w:keepLines w:val="0"/>
              <w:widowControl w:val="0"/>
              <w:shd w:val="clear" w:color="auto" w:fill="auto"/>
              <w:bidi w:val="0"/>
              <w:spacing w:before="0" w:after="0" w:line="240" w:lineRule="auto"/>
              <w:ind w:left="0" w:right="0" w:firstLine="0"/>
              <w:jc w:val="left"/>
            </w:pPr>
            <w:r>
              <w:rPr>
                <w:rFonts w:ascii="Times New Roman" w:hAnsi="Times New Roman" w:eastAsia="Times New Roman" w:cs="Times New Roman"/>
                <w:color w:val="000000"/>
                <w:spacing w:val="0"/>
                <w:w w:val="100"/>
                <w:position w:val="0"/>
                <w:lang w:val="en-US" w:eastAsia="en-US" w:bidi="en-US"/>
              </w:rPr>
              <w:t>D. Inflexible.</w:t>
            </w:r>
          </w:p>
        </w:tc>
      </w:tr>
    </w:tbl>
    <w:p>
      <w:pPr>
        <w:widowControl w:val="0"/>
        <w:spacing w:after="139" w:line="1" w:lineRule="exact"/>
      </w:pPr>
    </w:p>
    <w:p>
      <w:pPr>
        <w:pStyle w:val="9"/>
        <w:keepNext w:val="0"/>
        <w:keepLines w:val="0"/>
        <w:widowControl w:val="0"/>
        <w:shd w:val="clear" w:color="auto" w:fill="auto"/>
        <w:bidi w:val="0"/>
        <w:spacing w:before="0" w:after="140" w:line="240" w:lineRule="auto"/>
        <w:ind w:left="0" w:right="0" w:firstLine="0"/>
        <w:jc w:val="both"/>
      </w:pPr>
      <w:r>
        <w:rPr>
          <w:rFonts w:ascii="Times New Roman" w:hAnsi="Times New Roman" w:eastAsia="Times New Roman" w:cs="Times New Roman"/>
          <w:color w:val="000000"/>
          <w:spacing w:val="0"/>
          <w:w w:val="100"/>
          <w:position w:val="0"/>
          <w:lang w:val="en-US" w:eastAsia="en-US" w:bidi="en-US"/>
        </w:rPr>
        <w:t>27. What does Grahame</w:t>
      </w:r>
      <w:r>
        <w:rPr>
          <w:rFonts w:hint="default" w:eastAsia="宋体" w:cs="Times New Roman"/>
          <w:color w:val="000000"/>
          <w:spacing w:val="0"/>
          <w:w w:val="100"/>
          <w:position w:val="0"/>
          <w:lang w:val="en-US" w:eastAsia="zh-CN" w:bidi="en-US"/>
        </w:rPr>
        <w:t>’</w:t>
      </w:r>
      <w:r>
        <w:rPr>
          <w:rFonts w:ascii="Times New Roman" w:hAnsi="Times New Roman" w:eastAsia="Times New Roman" w:cs="Times New Roman"/>
          <w:color w:val="000000"/>
          <w:spacing w:val="0"/>
          <w:w w:val="100"/>
          <w:position w:val="0"/>
          <w:lang w:val="en-US" w:eastAsia="en-US" w:bidi="en-US"/>
        </w:rPr>
        <w:t>s epitaph tell us?</w:t>
      </w:r>
    </w:p>
    <w:p>
      <w:pPr>
        <w:pStyle w:val="9"/>
        <w:keepNext w:val="0"/>
        <w:keepLines w:val="0"/>
        <w:widowControl w:val="0"/>
        <w:numPr>
          <w:ilvl w:val="0"/>
          <w:numId w:val="16"/>
        </w:numPr>
        <w:shd w:val="clear" w:color="auto" w:fill="auto"/>
        <w:tabs>
          <w:tab w:val="left" w:pos="821"/>
        </w:tabs>
        <w:bidi w:val="0"/>
        <w:spacing w:before="0" w:after="140" w:line="240" w:lineRule="auto"/>
        <w:ind w:left="0" w:right="0" w:firstLine="400"/>
        <w:jc w:val="both"/>
      </w:pPr>
      <w:bookmarkStart w:id="54" w:name="bookmark58"/>
      <w:bookmarkEnd w:id="54"/>
      <w:r>
        <w:rPr>
          <w:rFonts w:ascii="Times New Roman" w:hAnsi="Times New Roman" w:eastAsia="Times New Roman" w:cs="Times New Roman"/>
          <w:color w:val="000000"/>
          <w:spacing w:val="0"/>
          <w:w w:val="100"/>
          <w:position w:val="0"/>
          <w:lang w:val="en-US" w:eastAsia="en-US" w:bidi="en-US"/>
        </w:rPr>
        <w:t>Grahame finally achieved his goal.</w:t>
      </w:r>
    </w:p>
    <w:p>
      <w:pPr>
        <w:pStyle w:val="9"/>
        <w:keepNext w:val="0"/>
        <w:keepLines w:val="0"/>
        <w:widowControl w:val="0"/>
        <w:numPr>
          <w:ilvl w:val="0"/>
          <w:numId w:val="16"/>
        </w:numPr>
        <w:shd w:val="clear" w:color="auto" w:fill="auto"/>
        <w:tabs>
          <w:tab w:val="left" w:pos="821"/>
        </w:tabs>
        <w:bidi w:val="0"/>
        <w:spacing w:before="0" w:after="140" w:line="240" w:lineRule="auto"/>
        <w:ind w:left="0" w:right="0" w:firstLine="400"/>
        <w:jc w:val="both"/>
      </w:pPr>
      <w:bookmarkStart w:id="55" w:name="bookmark59"/>
      <w:bookmarkEnd w:id="55"/>
      <w:r>
        <w:rPr>
          <w:rFonts w:ascii="Times New Roman" w:hAnsi="Times New Roman" w:eastAsia="Times New Roman" w:cs="Times New Roman"/>
          <w:color w:val="000000"/>
          <w:spacing w:val="0"/>
          <w:w w:val="100"/>
          <w:position w:val="0"/>
          <w:lang w:val="en-US" w:eastAsia="en-US" w:bidi="en-US"/>
        </w:rPr>
        <w:t>Grahame died when crossing a river.</w:t>
      </w:r>
    </w:p>
    <w:p>
      <w:pPr>
        <w:pStyle w:val="9"/>
        <w:keepNext w:val="0"/>
        <w:keepLines w:val="0"/>
        <w:widowControl w:val="0"/>
        <w:numPr>
          <w:ilvl w:val="0"/>
          <w:numId w:val="16"/>
        </w:numPr>
        <w:shd w:val="clear" w:color="auto" w:fill="auto"/>
        <w:tabs>
          <w:tab w:val="left" w:pos="821"/>
        </w:tabs>
        <w:bidi w:val="0"/>
        <w:spacing w:before="0" w:after="140" w:line="240" w:lineRule="auto"/>
        <w:ind w:left="0" w:right="0" w:firstLine="400"/>
        <w:jc w:val="both"/>
      </w:pPr>
      <w:bookmarkStart w:id="56" w:name="bookmark60"/>
      <w:bookmarkEnd w:id="56"/>
      <w:r>
        <w:rPr>
          <w:rFonts w:ascii="Times New Roman" w:hAnsi="Times New Roman" w:eastAsia="Times New Roman" w:cs="Times New Roman"/>
          <w:color w:val="000000"/>
          <w:spacing w:val="0"/>
          <w:w w:val="100"/>
          <w:position w:val="0"/>
          <w:lang w:val="en-US" w:eastAsia="en-US" w:bidi="en-US"/>
        </w:rPr>
        <w:t>Grahame had a blessed life and career.</w:t>
      </w:r>
    </w:p>
    <w:p>
      <w:pPr>
        <w:pStyle w:val="9"/>
        <w:keepNext w:val="0"/>
        <w:keepLines w:val="0"/>
        <w:widowControl w:val="0"/>
        <w:numPr>
          <w:ilvl w:val="0"/>
          <w:numId w:val="16"/>
        </w:numPr>
        <w:shd w:val="clear" w:color="auto" w:fill="auto"/>
        <w:tabs>
          <w:tab w:val="left" w:pos="821"/>
        </w:tabs>
        <w:bidi w:val="0"/>
        <w:spacing w:before="0" w:after="500" w:line="240" w:lineRule="auto"/>
        <w:ind w:left="0" w:right="0" w:firstLine="400"/>
        <w:jc w:val="both"/>
      </w:pPr>
      <w:bookmarkStart w:id="57" w:name="bookmark61"/>
      <w:bookmarkEnd w:id="57"/>
      <w:r>
        <w:rPr>
          <w:rFonts w:ascii="Times New Roman" w:hAnsi="Times New Roman" w:eastAsia="Times New Roman" w:cs="Times New Roman"/>
          <w:color w:val="000000"/>
          <w:spacing w:val="0"/>
          <w:w w:val="100"/>
          <w:position w:val="0"/>
          <w:lang w:val="en-US" w:eastAsia="en-US" w:bidi="en-US"/>
        </w:rPr>
        <w:t>Grahame left us a rich literary heritage.</w:t>
      </w:r>
    </w:p>
    <w:p>
      <w:pPr>
        <w:pStyle w:val="21"/>
        <w:keepNext/>
        <w:keepLines/>
        <w:widowControl w:val="0"/>
        <w:shd w:val="clear" w:color="auto" w:fill="auto"/>
        <w:bidi w:val="0"/>
        <w:spacing w:before="0" w:after="0" w:line="331" w:lineRule="auto"/>
        <w:ind w:left="0" w:right="0" w:firstLine="0"/>
        <w:jc w:val="center"/>
      </w:pPr>
      <w:bookmarkStart w:id="58" w:name="bookmark64"/>
      <w:bookmarkStart w:id="59" w:name="bookmark63"/>
      <w:bookmarkStart w:id="60" w:name="bookmark62"/>
      <w:r>
        <w:rPr>
          <w:rFonts w:ascii="Times New Roman" w:hAnsi="Times New Roman" w:eastAsia="Times New Roman" w:cs="Times New Roman"/>
          <w:color w:val="000000"/>
          <w:spacing w:val="0"/>
          <w:w w:val="100"/>
          <w:position w:val="0"/>
          <w:lang w:val="en-US" w:eastAsia="en-US" w:bidi="en-US"/>
        </w:rPr>
        <w:t>C</w:t>
      </w:r>
      <w:bookmarkEnd w:id="58"/>
      <w:bookmarkEnd w:id="59"/>
      <w:bookmarkEnd w:id="60"/>
    </w:p>
    <w:p>
      <w:pPr>
        <w:pStyle w:val="9"/>
        <w:keepNext w:val="0"/>
        <w:keepLines w:val="0"/>
        <w:widowControl w:val="0"/>
        <w:shd w:val="clear" w:color="auto" w:fill="auto"/>
        <w:bidi w:val="0"/>
        <w:spacing w:before="0" w:after="0" w:line="414" w:lineRule="exact"/>
        <w:ind w:left="0" w:right="0" w:firstLine="540"/>
        <w:jc w:val="both"/>
      </w:pPr>
      <w:r>
        <w:rPr>
          <w:rFonts w:ascii="Times New Roman" w:hAnsi="Times New Roman" w:eastAsia="Times New Roman" w:cs="Times New Roman"/>
          <w:color w:val="000000"/>
          <w:spacing w:val="0"/>
          <w:w w:val="100"/>
          <w:position w:val="0"/>
          <w:lang w:val="en-US" w:eastAsia="en-US" w:bidi="en-US"/>
        </w:rPr>
        <w:t xml:space="preserve">Vanilla </w:t>
      </w:r>
      <w:r>
        <w:rPr>
          <w:rFonts w:ascii="宋体" w:hAnsi="宋体" w:eastAsia="宋体" w:cs="宋体"/>
          <w:color w:val="000000"/>
          <w:spacing w:val="0"/>
          <w:w w:val="100"/>
          <w:position w:val="0"/>
          <w:sz w:val="20"/>
          <w:szCs w:val="20"/>
          <w:lang w:val="zh-TW" w:eastAsia="zh-TW" w:bidi="zh-TW"/>
        </w:rPr>
        <w:t>（香草）</w:t>
      </w:r>
      <w:r>
        <w:rPr>
          <w:rFonts w:ascii="Times New Roman" w:hAnsi="Times New Roman" w:eastAsia="Times New Roman" w:cs="Times New Roman"/>
          <w:color w:val="000000"/>
          <w:spacing w:val="0"/>
          <w:w w:val="100"/>
          <w:position w:val="0"/>
          <w:lang w:val="en-US" w:eastAsia="en-US" w:bidi="en-US"/>
        </w:rPr>
        <w:t>is one of the world's most popular spices and an important ingredient in products ranging from chocolate to perfume. However, the wholesale price of vanilla has reached up to $ 600 per kilogram, when just a few years ago it was sold at tenth of that. What is happening?</w:t>
      </w:r>
    </w:p>
    <w:p>
      <w:pPr>
        <w:pStyle w:val="9"/>
        <w:keepNext w:val="0"/>
        <w:keepLines w:val="0"/>
        <w:widowControl w:val="0"/>
        <w:shd w:val="clear" w:color="auto" w:fill="auto"/>
        <w:bidi w:val="0"/>
        <w:spacing w:before="0" w:after="0" w:line="414" w:lineRule="exact"/>
        <w:ind w:left="0" w:right="0" w:firstLine="540"/>
        <w:jc w:val="both"/>
      </w:pPr>
      <w:r>
        <w:rPr>
          <w:rFonts w:ascii="Times New Roman" w:hAnsi="Times New Roman" w:eastAsia="Times New Roman" w:cs="Times New Roman"/>
          <w:color w:val="000000"/>
          <w:spacing w:val="0"/>
          <w:w w:val="100"/>
          <w:position w:val="0"/>
          <w:lang w:val="en-US" w:eastAsia="en-US" w:bidi="en-US"/>
        </w:rPr>
        <w:t xml:space="preserve">Madagascar supplies more than </w:t>
      </w:r>
      <w:r>
        <w:rPr>
          <w:rFonts w:ascii="Times New Roman" w:hAnsi="Times New Roman" w:eastAsia="Times New Roman" w:cs="Times New Roman"/>
          <w:color w:val="000000"/>
          <w:spacing w:val="0"/>
          <w:w w:val="100"/>
          <w:position w:val="0"/>
          <w:lang w:val="zh-CN" w:eastAsia="zh-CN" w:bidi="zh-CN"/>
        </w:rPr>
        <w:t xml:space="preserve">80% </w:t>
      </w:r>
      <w:r>
        <w:rPr>
          <w:rFonts w:ascii="Times New Roman" w:hAnsi="Times New Roman" w:eastAsia="Times New Roman" w:cs="Times New Roman"/>
          <w:color w:val="000000"/>
          <w:spacing w:val="0"/>
          <w:w w:val="100"/>
          <w:position w:val="0"/>
          <w:lang w:val="en-US" w:eastAsia="en-US" w:bidi="en-US"/>
        </w:rPr>
        <w:t xml:space="preserve">of the world's natural vanilla. Today, vanilla represents </w:t>
      </w:r>
      <w:r>
        <w:rPr>
          <w:rFonts w:ascii="Times New Roman" w:hAnsi="Times New Roman" w:eastAsia="Times New Roman" w:cs="Times New Roman"/>
          <w:color w:val="000000"/>
          <w:spacing w:val="0"/>
          <w:w w:val="100"/>
          <w:position w:val="0"/>
          <w:lang w:val="zh-CN" w:eastAsia="zh-CN" w:bidi="zh-CN"/>
        </w:rPr>
        <w:t xml:space="preserve">20% </w:t>
      </w:r>
      <w:r>
        <w:rPr>
          <w:rFonts w:ascii="Times New Roman" w:hAnsi="Times New Roman" w:eastAsia="Times New Roman" w:cs="Times New Roman"/>
          <w:color w:val="000000"/>
          <w:spacing w:val="0"/>
          <w:w w:val="100"/>
          <w:position w:val="0"/>
          <w:lang w:val="en-US" w:eastAsia="en-US" w:bidi="en-US"/>
        </w:rPr>
        <w:t xml:space="preserve">of Madagascan exports, worth around $600 million at current prices. However, it is a difficult crop to grow. A vine takes three to four years to mature. The flowers open for just one day a year, so pollination </w:t>
      </w:r>
      <w:r>
        <w:rPr>
          <w:rFonts w:ascii="宋体" w:hAnsi="宋体" w:eastAsia="宋体" w:cs="宋体"/>
          <w:color w:val="000000"/>
          <w:spacing w:val="0"/>
          <w:w w:val="100"/>
          <w:position w:val="0"/>
          <w:sz w:val="20"/>
          <w:szCs w:val="20"/>
          <w:lang w:val="zh-TW" w:eastAsia="zh-TW" w:bidi="zh-TW"/>
        </w:rPr>
        <w:t>（授粉）</w:t>
      </w:r>
      <w:r>
        <w:rPr>
          <w:rFonts w:ascii="Times New Roman" w:hAnsi="Times New Roman" w:eastAsia="Times New Roman" w:cs="Times New Roman"/>
          <w:color w:val="000000"/>
          <w:spacing w:val="0"/>
          <w:w w:val="100"/>
          <w:position w:val="0"/>
          <w:lang w:val="en-US" w:eastAsia="en-US" w:bidi="en-US"/>
        </w:rPr>
        <w:t>is done completely by hand. Nine months later, the green beans must be hand</w:t>
      </w:r>
      <w:r>
        <w:rPr>
          <w:rFonts w:hint="eastAsia" w:eastAsia="宋体" w:cs="Times New Roman"/>
          <w:color w:val="000000"/>
          <w:spacing w:val="0"/>
          <w:w w:val="100"/>
          <w:position w:val="0"/>
          <w:lang w:val="en-US" w:eastAsia="zh-CN" w:bidi="en-US"/>
        </w:rPr>
        <w:t>-</w:t>
      </w:r>
      <w:r>
        <w:rPr>
          <w:rFonts w:ascii="Times New Roman" w:hAnsi="Times New Roman" w:eastAsia="Times New Roman" w:cs="Times New Roman"/>
          <w:color w:val="000000"/>
          <w:spacing w:val="0"/>
          <w:w w:val="100"/>
          <w:position w:val="0"/>
          <w:lang w:val="en-US" w:eastAsia="en-US" w:bidi="en-US"/>
        </w:rPr>
        <w:t>picked when perfectly ripe to get their content. Months of processing and gradual drying in the sun are then necessary to produce the spice. Six hundred hand-pollinated blossoms yield six kilos of green beans, which can turn into one kilo of dried beans.</w:t>
      </w:r>
    </w:p>
    <w:p>
      <w:pPr>
        <w:pStyle w:val="9"/>
        <w:keepNext w:val="0"/>
        <w:keepLines w:val="0"/>
        <w:widowControl w:val="0"/>
        <w:shd w:val="clear" w:color="auto" w:fill="auto"/>
        <w:bidi w:val="0"/>
        <w:spacing w:before="0" w:after="0" w:line="391" w:lineRule="auto"/>
        <w:ind w:left="0" w:right="0" w:firstLine="500"/>
        <w:jc w:val="both"/>
      </w:pPr>
      <w:r>
        <w:rPr>
          <w:rFonts w:ascii="Times New Roman" w:hAnsi="Times New Roman" w:eastAsia="Times New Roman" w:cs="Times New Roman"/>
          <w:color w:val="000000"/>
          <w:spacing w:val="0"/>
          <w:w w:val="100"/>
          <w:position w:val="0"/>
          <w:lang w:val="en-US" w:eastAsia="en-US" w:bidi="en-US"/>
        </w:rPr>
        <w:t xml:space="preserve">The price of Madagascan vanilla was once set by the government. But such were the high prices that in the 1980s buyers turned their attention to the cheaper, poorer-quality version available elsewhere </w:t>
      </w:r>
      <w:r>
        <w:rPr>
          <w:rFonts w:ascii="Times New Roman" w:hAnsi="Times New Roman" w:eastAsia="Times New Roman" w:cs="Times New Roman"/>
          <w:color w:val="000000"/>
          <w:spacing w:val="0"/>
          <w:w w:val="100"/>
          <w:position w:val="0"/>
          <w:vertAlign w:val="subscript"/>
          <w:lang w:val="en-US" w:eastAsia="en-US" w:bidi="en-US"/>
        </w:rPr>
        <w:t>T</w:t>
      </w:r>
      <w:r>
        <w:rPr>
          <w:rFonts w:ascii="Times New Roman" w:hAnsi="Times New Roman" w:eastAsia="Times New Roman" w:cs="Times New Roman"/>
          <w:color w:val="000000"/>
          <w:spacing w:val="0"/>
          <w:w w:val="100"/>
          <w:position w:val="0"/>
          <w:lang w:val="en-US" w:eastAsia="en-US" w:bidi="en-US"/>
        </w:rPr>
        <w:t xml:space="preserve"> in particular Indonesia. Madagascar's government was finally forced to end its price-fixing policy. Food giants such as Nestle and Unilever increased their use of man-made vanilla, adding to the pressure. For 30 years, Madagascar's vanilla fa</w:t>
      </w:r>
      <w:r>
        <w:rPr>
          <w:rFonts w:hint="eastAsia" w:eastAsia="宋体" w:cs="Times New Roman"/>
          <w:color w:val="000000"/>
          <w:spacing w:val="0"/>
          <w:w w:val="100"/>
          <w:position w:val="0"/>
          <w:lang w:val="en-US" w:eastAsia="zh-CN" w:bidi="en-US"/>
        </w:rPr>
        <w:t>rm</w:t>
      </w:r>
      <w:r>
        <w:rPr>
          <w:rFonts w:ascii="Times New Roman" w:hAnsi="Times New Roman" w:eastAsia="Times New Roman" w:cs="Times New Roman"/>
          <w:color w:val="000000"/>
          <w:spacing w:val="0"/>
          <w:w w:val="100"/>
          <w:position w:val="0"/>
          <w:lang w:val="en-US" w:eastAsia="en-US" w:bidi="en-US"/>
        </w:rPr>
        <w:t>ers earned just a small amount of money, and many ended up leaving the business. But even with fewer producers, the price of natural vanilla stayed low.</w:t>
      </w:r>
    </w:p>
    <w:p>
      <w:pPr>
        <w:pStyle w:val="9"/>
        <w:keepNext w:val="0"/>
        <w:keepLines w:val="0"/>
        <w:widowControl w:val="0"/>
        <w:shd w:val="clear" w:color="auto" w:fill="auto"/>
        <w:bidi w:val="0"/>
        <w:spacing w:before="0" w:after="400" w:line="391" w:lineRule="auto"/>
        <w:ind w:left="0" w:right="0" w:firstLine="500"/>
        <w:jc w:val="both"/>
      </w:pPr>
      <w:r>
        <w:rPr>
          <w:rFonts w:ascii="Times New Roman" w:hAnsi="Times New Roman" w:eastAsia="Times New Roman" w:cs="Times New Roman"/>
          <w:color w:val="000000"/>
          <w:spacing w:val="0"/>
          <w:w w:val="100"/>
          <w:position w:val="0"/>
          <w:lang w:val="en-US" w:eastAsia="en-US" w:bidi="en-US"/>
        </w:rPr>
        <w:t>It was not until public tastes started shifting to all things natural that farmers, fortunes revived. From around 2011, some producers began to focus once more on natural vanilla. In 2015, Nestle announced plans to use only natural ingredients in five years and Hershey's followed suit. Its demand and prices have therefore rocketed in part because natural supplies are insufficient.</w:t>
      </w:r>
    </w:p>
    <w:p>
      <w:pPr>
        <w:pStyle w:val="9"/>
        <w:keepNext w:val="0"/>
        <w:keepLines w:val="0"/>
        <w:widowControl w:val="0"/>
        <w:shd w:val="clear" w:color="auto" w:fill="auto"/>
        <w:bidi w:val="0"/>
        <w:spacing w:before="0" w:after="140" w:line="240" w:lineRule="auto"/>
        <w:ind w:left="0" w:right="0" w:firstLine="0"/>
        <w:jc w:val="both"/>
      </w:pPr>
      <w:r>
        <w:rPr>
          <w:rFonts w:ascii="Times New Roman" w:hAnsi="Times New Roman" w:eastAsia="Times New Roman" w:cs="Times New Roman"/>
          <w:color w:val="000000"/>
          <w:spacing w:val="0"/>
          <w:w w:val="100"/>
          <w:position w:val="0"/>
          <w:lang w:val="en-US" w:eastAsia="en-US" w:bidi="en-US"/>
        </w:rPr>
        <w:t>28・ How did the author illustrate his point in Paragraph 2?</w:t>
      </w:r>
    </w:p>
    <w:p>
      <w:pPr>
        <w:pStyle w:val="9"/>
        <w:keepNext w:val="0"/>
        <w:keepLines w:val="0"/>
        <w:widowControl w:val="0"/>
        <w:numPr>
          <w:ilvl w:val="0"/>
          <w:numId w:val="17"/>
        </w:numPr>
        <w:shd w:val="clear" w:color="auto" w:fill="auto"/>
        <w:tabs>
          <w:tab w:val="left" w:pos="804"/>
          <w:tab w:val="left" w:pos="4894"/>
        </w:tabs>
        <w:bidi w:val="0"/>
        <w:spacing w:before="0" w:after="140" w:line="240" w:lineRule="auto"/>
        <w:ind w:left="0" w:right="0"/>
        <w:jc w:val="both"/>
      </w:pPr>
      <w:bookmarkStart w:id="61" w:name="bookmark65"/>
      <w:bookmarkEnd w:id="61"/>
      <w:r>
        <w:rPr>
          <w:rFonts w:ascii="Times New Roman" w:hAnsi="Times New Roman" w:eastAsia="Times New Roman" w:cs="Times New Roman"/>
          <w:color w:val="000000"/>
          <w:spacing w:val="0"/>
          <w:w w:val="100"/>
          <w:position w:val="0"/>
          <w:lang w:val="en-US" w:eastAsia="en-US" w:bidi="en-US"/>
        </w:rPr>
        <w:t>By explaining studies.</w:t>
      </w:r>
      <w:r>
        <w:rPr>
          <w:rFonts w:ascii="Times New Roman" w:hAnsi="Times New Roman" w:eastAsia="Times New Roman" w:cs="Times New Roman"/>
          <w:color w:val="000000"/>
          <w:spacing w:val="0"/>
          <w:w w:val="100"/>
          <w:position w:val="0"/>
          <w:lang w:val="en-US" w:eastAsia="en-US" w:bidi="en-US"/>
        </w:rPr>
        <w:tab/>
      </w:r>
      <w:r>
        <w:rPr>
          <w:rFonts w:ascii="Times New Roman" w:hAnsi="Times New Roman" w:eastAsia="Times New Roman" w:cs="Times New Roman"/>
          <w:color w:val="000000"/>
          <w:spacing w:val="0"/>
          <w:w w:val="100"/>
          <w:position w:val="0"/>
          <w:lang w:val="en-US" w:eastAsia="en-US" w:bidi="en-US"/>
        </w:rPr>
        <w:t>B. By analyzing phenomena.</w:t>
      </w:r>
    </w:p>
    <w:p>
      <w:pPr>
        <w:pStyle w:val="9"/>
        <w:keepNext w:val="0"/>
        <w:keepLines w:val="0"/>
        <w:widowControl w:val="0"/>
        <w:shd w:val="clear" w:color="auto" w:fill="auto"/>
        <w:tabs>
          <w:tab w:val="left" w:pos="4894"/>
        </w:tabs>
        <w:bidi w:val="0"/>
        <w:spacing w:before="0" w:after="140" w:line="240" w:lineRule="auto"/>
        <w:ind w:left="0" w:right="0"/>
        <w:jc w:val="both"/>
      </w:pPr>
      <w:r>
        <w:rPr>
          <w:rFonts w:ascii="Times New Roman" w:hAnsi="Times New Roman" w:eastAsia="Times New Roman" w:cs="Times New Roman"/>
          <w:color w:val="000000"/>
          <w:spacing w:val="0"/>
          <w:w w:val="100"/>
          <w:position w:val="0"/>
          <w:lang w:val="en-US" w:eastAsia="en-US" w:bidi="en-US"/>
        </w:rPr>
        <w:t>C. By listing figures.</w:t>
      </w:r>
      <w:r>
        <w:rPr>
          <w:rFonts w:ascii="Times New Roman" w:hAnsi="Times New Roman" w:eastAsia="Times New Roman" w:cs="Times New Roman"/>
          <w:color w:val="000000"/>
          <w:spacing w:val="0"/>
          <w:w w:val="100"/>
          <w:position w:val="0"/>
          <w:lang w:val="en-US" w:eastAsia="en-US" w:bidi="en-US"/>
        </w:rPr>
        <w:tab/>
      </w:r>
      <w:r>
        <w:rPr>
          <w:rFonts w:ascii="Times New Roman" w:hAnsi="Times New Roman" w:eastAsia="Times New Roman" w:cs="Times New Roman"/>
          <w:color w:val="000000"/>
          <w:spacing w:val="0"/>
          <w:w w:val="100"/>
          <w:position w:val="0"/>
          <w:lang w:val="en-US" w:eastAsia="en-US" w:bidi="en-US"/>
        </w:rPr>
        <w:t>D. By making comparisons.</w:t>
      </w:r>
    </w:p>
    <w:p>
      <w:pPr>
        <w:pStyle w:val="9"/>
        <w:keepNext w:val="0"/>
        <w:keepLines w:val="0"/>
        <w:widowControl w:val="0"/>
        <w:numPr>
          <w:ilvl w:val="0"/>
          <w:numId w:val="18"/>
        </w:numPr>
        <w:shd w:val="clear" w:color="auto" w:fill="auto"/>
        <w:tabs>
          <w:tab w:val="left" w:pos="501"/>
        </w:tabs>
        <w:bidi w:val="0"/>
        <w:spacing w:before="0" w:after="140" w:line="240" w:lineRule="auto"/>
        <w:ind w:left="0" w:right="0" w:firstLine="0"/>
        <w:jc w:val="both"/>
      </w:pPr>
      <w:bookmarkStart w:id="62" w:name="bookmark66"/>
      <w:bookmarkEnd w:id="62"/>
      <w:r>
        <w:rPr>
          <w:rFonts w:ascii="Times New Roman" w:hAnsi="Times New Roman" w:eastAsia="Times New Roman" w:cs="Times New Roman"/>
          <w:color w:val="000000"/>
          <w:spacing w:val="0"/>
          <w:w w:val="100"/>
          <w:position w:val="0"/>
          <w:lang w:val="en-US" w:eastAsia="en-US" w:bidi="en-US"/>
        </w:rPr>
        <w:t>Why did Madagascan government stop its price-fixing policy?</w:t>
      </w:r>
    </w:p>
    <w:p>
      <w:pPr>
        <w:pStyle w:val="9"/>
        <w:keepNext w:val="0"/>
        <w:keepLines w:val="0"/>
        <w:widowControl w:val="0"/>
        <w:shd w:val="clear" w:color="auto" w:fill="auto"/>
        <w:bidi w:val="0"/>
        <w:spacing w:before="0" w:after="140" w:line="240" w:lineRule="auto"/>
        <w:ind w:left="0" w:right="0"/>
        <w:jc w:val="both"/>
      </w:pPr>
      <w:r>
        <w:rPr>
          <w:rFonts w:ascii="Times New Roman" w:hAnsi="Times New Roman" w:eastAsia="Times New Roman" w:cs="Times New Roman"/>
          <w:color w:val="000000"/>
          <w:spacing w:val="0"/>
          <w:w w:val="100"/>
          <w:position w:val="0"/>
          <w:lang w:val="en-US" w:eastAsia="en-US" w:bidi="en-US"/>
        </w:rPr>
        <w:t>A</w:t>
      </w:r>
      <w:r>
        <w:rPr>
          <w:rFonts w:hint="eastAsia" w:eastAsia="宋体" w:cs="Times New Roman"/>
          <w:color w:val="000000"/>
          <w:spacing w:val="0"/>
          <w:w w:val="100"/>
          <w:position w:val="0"/>
          <w:lang w:val="en-US" w:eastAsia="zh-CN" w:bidi="en-US"/>
        </w:rPr>
        <w:t>.</w:t>
      </w:r>
      <w:r>
        <w:rPr>
          <w:rFonts w:ascii="Times New Roman" w:hAnsi="Times New Roman" w:eastAsia="Times New Roman" w:cs="Times New Roman"/>
          <w:color w:val="000000"/>
          <w:spacing w:val="0"/>
          <w:w w:val="100"/>
          <w:position w:val="0"/>
          <w:lang w:val="en-US" w:eastAsia="en-US" w:bidi="en-US"/>
        </w:rPr>
        <w:t xml:space="preserve"> Vanilla itself takes rather a long time to mature and bloom.</w:t>
      </w:r>
    </w:p>
    <w:p>
      <w:pPr>
        <w:pStyle w:val="9"/>
        <w:keepNext w:val="0"/>
        <w:keepLines w:val="0"/>
        <w:widowControl w:val="0"/>
        <w:numPr>
          <w:ilvl w:val="0"/>
          <w:numId w:val="17"/>
        </w:numPr>
        <w:shd w:val="clear" w:color="auto" w:fill="auto"/>
        <w:tabs>
          <w:tab w:val="left" w:pos="804"/>
        </w:tabs>
        <w:bidi w:val="0"/>
        <w:spacing w:before="0" w:after="140" w:line="240" w:lineRule="auto"/>
        <w:ind w:left="0" w:right="0"/>
        <w:jc w:val="both"/>
      </w:pPr>
      <w:bookmarkStart w:id="63" w:name="bookmark67"/>
      <w:bookmarkEnd w:id="63"/>
      <w:r>
        <w:rPr>
          <w:rFonts w:ascii="Times New Roman" w:hAnsi="Times New Roman" w:eastAsia="Times New Roman" w:cs="Times New Roman"/>
          <w:color w:val="000000"/>
          <w:spacing w:val="0"/>
          <w:w w:val="100"/>
          <w:position w:val="0"/>
          <w:lang w:val="en-US" w:eastAsia="en-US" w:bidi="en-US"/>
        </w:rPr>
        <w:t>Fewer buyers chose Madagascan vanilla due to its high price.</w:t>
      </w:r>
    </w:p>
    <w:p>
      <w:pPr>
        <w:pStyle w:val="9"/>
        <w:keepNext w:val="0"/>
        <w:keepLines w:val="0"/>
        <w:widowControl w:val="0"/>
        <w:numPr>
          <w:ilvl w:val="0"/>
          <w:numId w:val="17"/>
        </w:numPr>
        <w:shd w:val="clear" w:color="auto" w:fill="auto"/>
        <w:tabs>
          <w:tab w:val="left" w:pos="804"/>
        </w:tabs>
        <w:bidi w:val="0"/>
        <w:spacing w:before="0" w:after="140" w:line="240" w:lineRule="auto"/>
        <w:ind w:left="0" w:right="0"/>
        <w:jc w:val="both"/>
      </w:pPr>
      <w:bookmarkStart w:id="64" w:name="bookmark68"/>
      <w:bookmarkEnd w:id="64"/>
      <w:r>
        <w:rPr>
          <w:rFonts w:ascii="Times New Roman" w:hAnsi="Times New Roman" w:eastAsia="Times New Roman" w:cs="Times New Roman"/>
          <w:color w:val="000000"/>
          <w:spacing w:val="0"/>
          <w:w w:val="100"/>
          <w:position w:val="0"/>
          <w:lang w:val="en-US" w:eastAsia="en-US" w:bidi="en-US"/>
        </w:rPr>
        <w:t>The pollination and harvest of vanilla require too much labor.</w:t>
      </w:r>
    </w:p>
    <w:p>
      <w:pPr>
        <w:pStyle w:val="9"/>
        <w:keepNext w:val="0"/>
        <w:keepLines w:val="0"/>
        <w:widowControl w:val="0"/>
        <w:shd w:val="clear" w:color="auto" w:fill="auto"/>
        <w:bidi w:val="0"/>
        <w:spacing w:before="0" w:after="140" w:line="240" w:lineRule="auto"/>
        <w:ind w:left="0" w:right="0"/>
        <w:jc w:val="both"/>
      </w:pPr>
      <w:r>
        <w:rPr>
          <w:rFonts w:ascii="Times New Roman" w:hAnsi="Times New Roman" w:eastAsia="Times New Roman" w:cs="Times New Roman"/>
          <w:color w:val="000000"/>
          <w:spacing w:val="0"/>
          <w:w w:val="100"/>
          <w:position w:val="0"/>
          <w:lang w:val="en-US" w:eastAsia="en-US" w:bidi="en-US"/>
        </w:rPr>
        <w:t>D- Many vanilla farmers left the business to seek fortune in Indonesia.</w:t>
      </w:r>
    </w:p>
    <w:p>
      <w:pPr>
        <w:pStyle w:val="9"/>
        <w:keepNext w:val="0"/>
        <w:keepLines w:val="0"/>
        <w:widowControl w:val="0"/>
        <w:numPr>
          <w:ilvl w:val="0"/>
          <w:numId w:val="18"/>
        </w:numPr>
        <w:shd w:val="clear" w:color="auto" w:fill="auto"/>
        <w:tabs>
          <w:tab w:val="left" w:pos="506"/>
        </w:tabs>
        <w:bidi w:val="0"/>
        <w:spacing w:before="0" w:after="140" w:line="240" w:lineRule="auto"/>
        <w:ind w:left="0" w:right="0" w:firstLine="0"/>
        <w:jc w:val="both"/>
      </w:pPr>
      <w:bookmarkStart w:id="65" w:name="bookmark69"/>
      <w:bookmarkEnd w:id="65"/>
      <w:r>
        <w:rPr>
          <w:rFonts w:ascii="Times New Roman" w:hAnsi="Times New Roman" w:eastAsia="Times New Roman" w:cs="Times New Roman"/>
          <w:color w:val="000000"/>
          <w:spacing w:val="0"/>
          <w:w w:val="100"/>
          <w:position w:val="0"/>
          <w:lang w:val="en-US" w:eastAsia="en-US" w:bidi="en-US"/>
        </w:rPr>
        <w:t>Which chart best shows the price trend of Madagascan vanilla?</w:t>
      </w:r>
    </w:p>
    <w:p>
      <w:pPr>
        <w:widowControl w:val="0"/>
        <w:spacing w:line="1" w:lineRule="exact"/>
      </w:pPr>
      <w:r>
        <w:drawing>
          <wp:anchor distT="0" distB="0" distL="0" distR="0" simplePos="0" relativeHeight="251675648" behindDoc="0" locked="0" layoutInCell="1" allowOverlap="1">
            <wp:simplePos x="0" y="0"/>
            <wp:positionH relativeFrom="page">
              <wp:posOffset>866775</wp:posOffset>
            </wp:positionH>
            <wp:positionV relativeFrom="paragraph">
              <wp:posOffset>0</wp:posOffset>
            </wp:positionV>
            <wp:extent cx="5845810" cy="1219200"/>
            <wp:effectExtent l="0" t="0" r="2540" b="0"/>
            <wp:wrapTopAndBottom/>
            <wp:docPr id="35" name="Shape 35"/>
            <wp:cNvGraphicFramePr/>
            <a:graphic xmlns:a="http://schemas.openxmlformats.org/drawingml/2006/main">
              <a:graphicData uri="http://schemas.openxmlformats.org/drawingml/2006/picture">
                <pic:pic xmlns:pic="http://schemas.openxmlformats.org/drawingml/2006/picture">
                  <pic:nvPicPr>
                    <pic:cNvPr id="35" name="Shape 35"/>
                    <pic:cNvPicPr/>
                  </pic:nvPicPr>
                  <pic:blipFill>
                    <a:blip r:embed="rId20"/>
                    <a:stretch>
                      <a:fillRect/>
                    </a:stretch>
                  </pic:blipFill>
                  <pic:spPr>
                    <a:xfrm>
                      <a:off x="0" y="0"/>
                      <a:ext cx="5845810" cy="1219200"/>
                    </a:xfrm>
                    <a:prstGeom prst="rect">
                      <a:avLst/>
                    </a:prstGeom>
                  </pic:spPr>
                </pic:pic>
              </a:graphicData>
            </a:graphic>
          </wp:anchor>
        </w:drawing>
      </w:r>
    </w:p>
    <w:p>
      <w:pPr>
        <w:widowControl w:val="0"/>
        <w:spacing w:line="1" w:lineRule="exact"/>
      </w:pPr>
      <w:r>
        <mc:AlternateContent>
          <mc:Choice Requires="wps">
            <w:drawing>
              <wp:anchor distT="127000" distB="0" distL="0" distR="0" simplePos="0" relativeHeight="251676672" behindDoc="0" locked="0" layoutInCell="1" allowOverlap="1">
                <wp:simplePos x="0" y="0"/>
                <wp:positionH relativeFrom="page">
                  <wp:posOffset>594995</wp:posOffset>
                </wp:positionH>
                <wp:positionV relativeFrom="paragraph">
                  <wp:posOffset>127000</wp:posOffset>
                </wp:positionV>
                <wp:extent cx="2978150" cy="868680"/>
                <wp:effectExtent l="0" t="0" r="0" b="0"/>
                <wp:wrapTopAndBottom/>
                <wp:docPr id="37" name="Shape 37"/>
                <wp:cNvGraphicFramePr/>
                <a:graphic xmlns:a="http://schemas.openxmlformats.org/drawingml/2006/main">
                  <a:graphicData uri="http://schemas.microsoft.com/office/word/2010/wordprocessingShape">
                    <wps:wsp>
                      <wps:cNvSpPr txBox="1"/>
                      <wps:spPr>
                        <a:xfrm>
                          <a:off x="0" y="0"/>
                          <a:ext cx="2978150" cy="868680"/>
                        </a:xfrm>
                        <a:prstGeom prst="rect">
                          <a:avLst/>
                        </a:prstGeom>
                        <a:noFill/>
                      </wps:spPr>
                      <wps:txbx>
                        <w:txbxContent>
                          <w:p>
                            <w:pPr>
                              <w:pStyle w:val="9"/>
                              <w:keepNext w:val="0"/>
                              <w:keepLines w:val="0"/>
                              <w:widowControl w:val="0"/>
                              <w:numPr>
                                <w:ilvl w:val="0"/>
                                <w:numId w:val="19"/>
                              </w:numPr>
                              <w:shd w:val="clear" w:color="auto" w:fill="auto"/>
                              <w:tabs>
                                <w:tab w:val="left" w:pos="398"/>
                              </w:tabs>
                              <w:bidi w:val="0"/>
                              <w:spacing w:before="0" w:after="0" w:line="425" w:lineRule="auto"/>
                              <w:ind w:left="0" w:right="0" w:firstLine="0"/>
                              <w:jc w:val="center"/>
                            </w:pPr>
                            <w:bookmarkStart w:id="105" w:name="bookmark0"/>
                            <w:bookmarkEnd w:id="105"/>
                            <w:r>
                              <w:rPr>
                                <w:rFonts w:ascii="Times New Roman" w:hAnsi="Times New Roman" w:eastAsia="Times New Roman" w:cs="Times New Roman"/>
                                <w:color w:val="000000"/>
                                <w:spacing w:val="0"/>
                                <w:w w:val="100"/>
                                <w:position w:val="0"/>
                                <w:shd w:val="clear" w:color="auto" w:fill="FFFFFF"/>
                                <w:lang w:val="en-US" w:eastAsia="en-US" w:bidi="en-US"/>
                              </w:rPr>
                              <w:t>What does this passage mainly talk about?</w:t>
                            </w:r>
                          </w:p>
                          <w:p>
                            <w:pPr>
                              <w:pStyle w:val="9"/>
                              <w:keepNext w:val="0"/>
                              <w:keepLines w:val="0"/>
                              <w:widowControl w:val="0"/>
                              <w:numPr>
                                <w:ilvl w:val="0"/>
                                <w:numId w:val="20"/>
                              </w:numPr>
                              <w:shd w:val="clear" w:color="auto" w:fill="auto"/>
                              <w:tabs>
                                <w:tab w:val="left" w:pos="683"/>
                              </w:tabs>
                              <w:bidi w:val="0"/>
                              <w:spacing w:before="0" w:after="0" w:line="425" w:lineRule="auto"/>
                              <w:ind w:left="400" w:right="0" w:firstLine="0"/>
                              <w:jc w:val="left"/>
                            </w:pPr>
                            <w:bookmarkStart w:id="106" w:name="bookmark1"/>
                            <w:bookmarkEnd w:id="106"/>
                            <w:r>
                              <w:rPr>
                                <w:rFonts w:ascii="Times New Roman" w:hAnsi="Times New Roman" w:eastAsia="Times New Roman" w:cs="Times New Roman"/>
                                <w:color w:val="000000"/>
                                <w:spacing w:val="0"/>
                                <w:w w:val="100"/>
                                <w:position w:val="0"/>
                                <w:lang w:val="en-US" w:eastAsia="en-US" w:bidi="en-US"/>
                              </w:rPr>
                              <w:t xml:space="preserve">The cost of making vanilla spice. </w:t>
                            </w:r>
                          </w:p>
                          <w:p>
                            <w:pPr>
                              <w:pStyle w:val="9"/>
                              <w:keepNext w:val="0"/>
                              <w:keepLines w:val="0"/>
                              <w:widowControl w:val="0"/>
                              <w:numPr>
                                <w:ilvl w:val="0"/>
                                <w:numId w:val="0"/>
                              </w:numPr>
                              <w:shd w:val="clear" w:color="auto" w:fill="auto"/>
                              <w:tabs>
                                <w:tab w:val="left" w:pos="683"/>
                              </w:tabs>
                              <w:bidi w:val="0"/>
                              <w:spacing w:before="0" w:after="0" w:line="425" w:lineRule="auto"/>
                              <w:ind w:left="400" w:leftChars="0" w:right="0" w:rightChars="0"/>
                              <w:jc w:val="left"/>
                            </w:pPr>
                            <w:r>
                              <w:rPr>
                                <w:rFonts w:ascii="Times New Roman" w:hAnsi="Times New Roman" w:eastAsia="Times New Roman" w:cs="Times New Roman"/>
                                <w:color w:val="000000"/>
                                <w:spacing w:val="0"/>
                                <w:w w:val="100"/>
                                <w:position w:val="0"/>
                                <w:lang w:val="en-US" w:eastAsia="en-US" w:bidi="en-US"/>
                              </w:rPr>
                              <w:t>C. The truth behind the price of vanilla.</w:t>
                            </w:r>
                          </w:p>
                        </w:txbxContent>
                      </wps:txbx>
                      <wps:bodyPr lIns="0" tIns="0" rIns="0" bIns="0"/>
                    </wps:wsp>
                  </a:graphicData>
                </a:graphic>
              </wp:anchor>
            </w:drawing>
          </mc:Choice>
          <mc:Fallback>
            <w:pict>
              <v:shape id="Shape 37" o:spid="_x0000_s1026" o:spt="202" type="#_x0000_t202" style="position:absolute;left:0pt;margin-left:46.85pt;margin-top:10pt;height:68.4pt;width:234.5pt;mso-position-horizontal-relative:page;mso-wrap-distance-bottom:0pt;mso-wrap-distance-top:10pt;z-index:251676672;mso-width-relative:page;mso-height-relative:page;" filled="f" stroked="f" coordsize="21600,21600" o:gfxdata="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">
                <v:fill on="f" focussize="0,0"/>
                <v:stroke on="f"/>
                <v:imagedata o:title=""/>
                <o:lock v:ext="edit" aspectratio="f"/>
                <v:textbox inset="0mm,0mm,0mm,0mm">
                  <w:txbxContent>
                    <w:p>
                      <w:pPr>
                        <w:pStyle w:val="9"/>
                        <w:keepNext w:val="0"/>
                        <w:keepLines w:val="0"/>
                        <w:widowControl w:val="0"/>
                        <w:numPr>
                          <w:ilvl w:val="0"/>
                          <w:numId w:val="19"/>
                        </w:numPr>
                        <w:shd w:val="clear" w:color="auto" w:fill="auto"/>
                        <w:tabs>
                          <w:tab w:val="left" w:pos="398"/>
                        </w:tabs>
                        <w:bidi w:val="0"/>
                        <w:spacing w:before="0" w:after="0" w:line="425" w:lineRule="auto"/>
                        <w:ind w:left="0" w:right="0" w:firstLine="0"/>
                        <w:jc w:val="center"/>
                      </w:pPr>
                      <w:bookmarkStart w:id="105" w:name="bookmark0"/>
                      <w:bookmarkEnd w:id="105"/>
                      <w:r>
                        <w:rPr>
                          <w:rFonts w:ascii="Times New Roman" w:hAnsi="Times New Roman" w:eastAsia="Times New Roman" w:cs="Times New Roman"/>
                          <w:color w:val="000000"/>
                          <w:spacing w:val="0"/>
                          <w:w w:val="100"/>
                          <w:position w:val="0"/>
                          <w:shd w:val="clear" w:color="auto" w:fill="FFFFFF"/>
                          <w:lang w:val="en-US" w:eastAsia="en-US" w:bidi="en-US"/>
                        </w:rPr>
                        <w:t>What does this passage mainly talk about?</w:t>
                      </w:r>
                    </w:p>
                    <w:p>
                      <w:pPr>
                        <w:pStyle w:val="9"/>
                        <w:keepNext w:val="0"/>
                        <w:keepLines w:val="0"/>
                        <w:widowControl w:val="0"/>
                        <w:numPr>
                          <w:ilvl w:val="0"/>
                          <w:numId w:val="20"/>
                        </w:numPr>
                        <w:shd w:val="clear" w:color="auto" w:fill="auto"/>
                        <w:tabs>
                          <w:tab w:val="left" w:pos="683"/>
                        </w:tabs>
                        <w:bidi w:val="0"/>
                        <w:spacing w:before="0" w:after="0" w:line="425" w:lineRule="auto"/>
                        <w:ind w:left="400" w:right="0" w:firstLine="0"/>
                        <w:jc w:val="left"/>
                      </w:pPr>
                      <w:bookmarkStart w:id="106" w:name="bookmark1"/>
                      <w:bookmarkEnd w:id="106"/>
                      <w:r>
                        <w:rPr>
                          <w:rFonts w:ascii="Times New Roman" w:hAnsi="Times New Roman" w:eastAsia="Times New Roman" w:cs="Times New Roman"/>
                          <w:color w:val="000000"/>
                          <w:spacing w:val="0"/>
                          <w:w w:val="100"/>
                          <w:position w:val="0"/>
                          <w:lang w:val="en-US" w:eastAsia="en-US" w:bidi="en-US"/>
                        </w:rPr>
                        <w:t xml:space="preserve">The cost of making vanilla spice. </w:t>
                      </w:r>
                    </w:p>
                    <w:p>
                      <w:pPr>
                        <w:pStyle w:val="9"/>
                        <w:keepNext w:val="0"/>
                        <w:keepLines w:val="0"/>
                        <w:widowControl w:val="0"/>
                        <w:numPr>
                          <w:ilvl w:val="0"/>
                          <w:numId w:val="0"/>
                        </w:numPr>
                        <w:shd w:val="clear" w:color="auto" w:fill="auto"/>
                        <w:tabs>
                          <w:tab w:val="left" w:pos="683"/>
                        </w:tabs>
                        <w:bidi w:val="0"/>
                        <w:spacing w:before="0" w:after="0" w:line="425" w:lineRule="auto"/>
                        <w:ind w:left="400" w:leftChars="0" w:right="0" w:rightChars="0"/>
                        <w:jc w:val="left"/>
                      </w:pPr>
                      <w:r>
                        <w:rPr>
                          <w:rFonts w:ascii="Times New Roman" w:hAnsi="Times New Roman" w:eastAsia="Times New Roman" w:cs="Times New Roman"/>
                          <w:color w:val="000000"/>
                          <w:spacing w:val="0"/>
                          <w:w w:val="100"/>
                          <w:position w:val="0"/>
                          <w:lang w:val="en-US" w:eastAsia="en-US" w:bidi="en-US"/>
                        </w:rPr>
                        <w:t>C. The truth behind the price of vanilla.</w:t>
                      </w:r>
                    </w:p>
                  </w:txbxContent>
                </v:textbox>
                <w10:wrap type="topAndBottom"/>
              </v:shape>
            </w:pict>
          </mc:Fallback>
        </mc:AlternateContent>
      </w:r>
      <w:r>
        <mc:AlternateContent>
          <mc:Choice Requires="wps">
            <w:drawing>
              <wp:anchor distT="407670" distB="112395" distL="0" distR="0" simplePos="0" relativeHeight="251677696" behindDoc="0" locked="0" layoutInCell="1" allowOverlap="1">
                <wp:simplePos x="0" y="0"/>
                <wp:positionH relativeFrom="page">
                  <wp:posOffset>3776980</wp:posOffset>
                </wp:positionH>
                <wp:positionV relativeFrom="paragraph">
                  <wp:posOffset>407670</wp:posOffset>
                </wp:positionV>
                <wp:extent cx="2688590" cy="475615"/>
                <wp:effectExtent l="0" t="0" r="0" b="0"/>
                <wp:wrapTopAndBottom/>
                <wp:docPr id="39" name="Shape 39"/>
                <wp:cNvGraphicFramePr/>
                <a:graphic xmlns:a="http://schemas.openxmlformats.org/drawingml/2006/main">
                  <a:graphicData uri="http://schemas.microsoft.com/office/word/2010/wordprocessingShape">
                    <wps:wsp>
                      <wps:cNvSpPr txBox="1"/>
                      <wps:spPr>
                        <a:xfrm>
                          <a:off x="0" y="0"/>
                          <a:ext cx="2688590" cy="475615"/>
                        </a:xfrm>
                        <a:prstGeom prst="rect">
                          <a:avLst/>
                        </a:prstGeom>
                        <a:noFill/>
                      </wps:spPr>
                      <wps:txbx>
                        <w:txbxContent>
                          <w:p>
                            <w:pPr>
                              <w:pStyle w:val="9"/>
                              <w:keepNext w:val="0"/>
                              <w:keepLines w:val="0"/>
                              <w:widowControl w:val="0"/>
                              <w:numPr>
                                <w:ilvl w:val="0"/>
                                <w:numId w:val="21"/>
                              </w:numPr>
                              <w:shd w:val="clear" w:color="auto" w:fill="auto"/>
                              <w:tabs>
                                <w:tab w:val="left" w:pos="269"/>
                              </w:tabs>
                              <w:bidi w:val="0"/>
                              <w:spacing w:before="0" w:after="180" w:line="240" w:lineRule="auto"/>
                              <w:ind w:left="0" w:right="0" w:firstLine="0"/>
                              <w:jc w:val="left"/>
                            </w:pPr>
                            <w:bookmarkStart w:id="107" w:name="bookmark2"/>
                            <w:bookmarkEnd w:id="107"/>
                            <w:r>
                              <w:rPr>
                                <w:rFonts w:ascii="Times New Roman" w:hAnsi="Times New Roman" w:eastAsia="Times New Roman" w:cs="Times New Roman"/>
                                <w:color w:val="000000"/>
                                <w:spacing w:val="0"/>
                                <w:w w:val="100"/>
                                <w:position w:val="0"/>
                                <w:lang w:val="en-US" w:eastAsia="en-US" w:bidi="en-US"/>
                              </w:rPr>
                              <w:t>The international vanilla business.</w:t>
                            </w:r>
                          </w:p>
                          <w:p>
                            <w:pPr>
                              <w:pStyle w:val="9"/>
                              <w:keepNext w:val="0"/>
                              <w:keepLines w:val="0"/>
                              <w:widowControl w:val="0"/>
                              <w:numPr>
                                <w:ilvl w:val="0"/>
                                <w:numId w:val="22"/>
                              </w:numPr>
                              <w:shd w:val="clear" w:color="auto" w:fill="auto"/>
                              <w:tabs>
                                <w:tab w:val="left" w:pos="278"/>
                              </w:tabs>
                              <w:bidi w:val="0"/>
                              <w:spacing w:before="0" w:after="0" w:line="240" w:lineRule="auto"/>
                              <w:ind w:left="0" w:right="0" w:firstLine="0"/>
                              <w:jc w:val="left"/>
                            </w:pPr>
                            <w:bookmarkStart w:id="108" w:name="bookmark3"/>
                            <w:bookmarkEnd w:id="108"/>
                            <w:r>
                              <w:rPr>
                                <w:rFonts w:ascii="Times New Roman" w:hAnsi="Times New Roman" w:eastAsia="Times New Roman" w:cs="Times New Roman"/>
                                <w:color w:val="000000"/>
                                <w:spacing w:val="0"/>
                                <w:w w:val="100"/>
                                <w:position w:val="0"/>
                                <w:lang w:val="en-US" w:eastAsia="en-US" w:bidi="en-US"/>
                              </w:rPr>
                              <w:t>The process of planting natural vani</w:t>
                            </w:r>
                            <w:r>
                              <w:rPr>
                                <w:rFonts w:hint="eastAsia" w:eastAsia="宋体" w:cs="Times New Roman"/>
                                <w:color w:val="000000"/>
                                <w:spacing w:val="0"/>
                                <w:w w:val="100"/>
                                <w:position w:val="0"/>
                                <w:lang w:val="en-US" w:eastAsia="zh-CN" w:bidi="en-US"/>
                              </w:rPr>
                              <w:t>ll</w:t>
                            </w:r>
                            <w:r>
                              <w:rPr>
                                <w:rFonts w:ascii="Times New Roman" w:hAnsi="Times New Roman" w:eastAsia="Times New Roman" w:cs="Times New Roman"/>
                                <w:color w:val="000000"/>
                                <w:spacing w:val="0"/>
                                <w:w w:val="100"/>
                                <w:position w:val="0"/>
                                <w:lang w:val="en-US" w:eastAsia="en-US" w:bidi="en-US"/>
                              </w:rPr>
                              <w:t>a.</w:t>
                            </w:r>
                          </w:p>
                        </w:txbxContent>
                      </wps:txbx>
                      <wps:bodyPr lIns="0" tIns="0" rIns="0" bIns="0"/>
                    </wps:wsp>
                  </a:graphicData>
                </a:graphic>
              </wp:anchor>
            </w:drawing>
          </mc:Choice>
          <mc:Fallback>
            <w:pict>
              <v:shape id="Shape 39" o:spid="_x0000_s1026" o:spt="202" type="#_x0000_t202" style="position:absolute;left:0pt;margin-left:297.4pt;margin-top:32.1pt;height:37.45pt;width:211.7pt;mso-position-horizontal-relative:page;mso-wrap-distance-bottom:8.85pt;mso-wrap-distance-top:32.1pt;z-index:251677696;mso-width-relative:page;mso-height-relative:page;" filled="f" stroked="f" coordsize="21600,21600" o:gfxdata="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">
                <v:fill on="f" focussize="0,0"/>
                <v:stroke on="f"/>
                <v:imagedata o:title=""/>
                <o:lock v:ext="edit" aspectratio="f"/>
                <v:textbox inset="0mm,0mm,0mm,0mm">
                  <w:txbxContent>
                    <w:p>
                      <w:pPr>
                        <w:pStyle w:val="9"/>
                        <w:keepNext w:val="0"/>
                        <w:keepLines w:val="0"/>
                        <w:widowControl w:val="0"/>
                        <w:numPr>
                          <w:ilvl w:val="0"/>
                          <w:numId w:val="21"/>
                        </w:numPr>
                        <w:shd w:val="clear" w:color="auto" w:fill="auto"/>
                        <w:tabs>
                          <w:tab w:val="left" w:pos="269"/>
                        </w:tabs>
                        <w:bidi w:val="0"/>
                        <w:spacing w:before="0" w:after="180" w:line="240" w:lineRule="auto"/>
                        <w:ind w:left="0" w:right="0" w:firstLine="0"/>
                        <w:jc w:val="left"/>
                      </w:pPr>
                      <w:bookmarkStart w:id="107" w:name="bookmark2"/>
                      <w:bookmarkEnd w:id="107"/>
                      <w:r>
                        <w:rPr>
                          <w:rFonts w:ascii="Times New Roman" w:hAnsi="Times New Roman" w:eastAsia="Times New Roman" w:cs="Times New Roman"/>
                          <w:color w:val="000000"/>
                          <w:spacing w:val="0"/>
                          <w:w w:val="100"/>
                          <w:position w:val="0"/>
                          <w:lang w:val="en-US" w:eastAsia="en-US" w:bidi="en-US"/>
                        </w:rPr>
                        <w:t>The international vanilla business.</w:t>
                      </w:r>
                    </w:p>
                    <w:p>
                      <w:pPr>
                        <w:pStyle w:val="9"/>
                        <w:keepNext w:val="0"/>
                        <w:keepLines w:val="0"/>
                        <w:widowControl w:val="0"/>
                        <w:numPr>
                          <w:ilvl w:val="0"/>
                          <w:numId w:val="22"/>
                        </w:numPr>
                        <w:shd w:val="clear" w:color="auto" w:fill="auto"/>
                        <w:tabs>
                          <w:tab w:val="left" w:pos="278"/>
                        </w:tabs>
                        <w:bidi w:val="0"/>
                        <w:spacing w:before="0" w:after="0" w:line="240" w:lineRule="auto"/>
                        <w:ind w:left="0" w:right="0" w:firstLine="0"/>
                        <w:jc w:val="left"/>
                      </w:pPr>
                      <w:bookmarkStart w:id="108" w:name="bookmark3"/>
                      <w:bookmarkEnd w:id="108"/>
                      <w:r>
                        <w:rPr>
                          <w:rFonts w:ascii="Times New Roman" w:hAnsi="Times New Roman" w:eastAsia="Times New Roman" w:cs="Times New Roman"/>
                          <w:color w:val="000000"/>
                          <w:spacing w:val="0"/>
                          <w:w w:val="100"/>
                          <w:position w:val="0"/>
                          <w:lang w:val="en-US" w:eastAsia="en-US" w:bidi="en-US"/>
                        </w:rPr>
                        <w:t>The process of planting natural vani</w:t>
                      </w:r>
                      <w:r>
                        <w:rPr>
                          <w:rFonts w:hint="eastAsia" w:eastAsia="宋体" w:cs="Times New Roman"/>
                          <w:color w:val="000000"/>
                          <w:spacing w:val="0"/>
                          <w:w w:val="100"/>
                          <w:position w:val="0"/>
                          <w:lang w:val="en-US" w:eastAsia="zh-CN" w:bidi="en-US"/>
                        </w:rPr>
                        <w:t>ll</w:t>
                      </w:r>
                      <w:r>
                        <w:rPr>
                          <w:rFonts w:ascii="Times New Roman" w:hAnsi="Times New Roman" w:eastAsia="Times New Roman" w:cs="Times New Roman"/>
                          <w:color w:val="000000"/>
                          <w:spacing w:val="0"/>
                          <w:w w:val="100"/>
                          <w:position w:val="0"/>
                          <w:lang w:val="en-US" w:eastAsia="en-US" w:bidi="en-US"/>
                        </w:rPr>
                        <w:t>a.</w:t>
                      </w:r>
                    </w:p>
                  </w:txbxContent>
                </v:textbox>
                <w10:wrap type="topAndBottom"/>
              </v:shape>
            </w:pict>
          </mc:Fallback>
        </mc:AlternateContent>
      </w:r>
    </w:p>
    <w:p>
      <w:pPr>
        <w:pStyle w:val="21"/>
        <w:keepNext/>
        <w:keepLines/>
        <w:widowControl w:val="0"/>
        <w:shd w:val="clear" w:color="auto" w:fill="auto"/>
        <w:bidi w:val="0"/>
        <w:spacing w:before="0" w:after="140" w:line="240" w:lineRule="auto"/>
        <w:ind w:left="0" w:right="0" w:firstLine="0"/>
        <w:jc w:val="center"/>
      </w:pPr>
      <w:bookmarkStart w:id="66" w:name="bookmark71"/>
      <w:bookmarkStart w:id="67" w:name="bookmark72"/>
      <w:bookmarkStart w:id="68" w:name="bookmark70"/>
      <w:r>
        <w:rPr>
          <w:rFonts w:ascii="Times New Roman" w:hAnsi="Times New Roman" w:eastAsia="Times New Roman" w:cs="Times New Roman"/>
          <w:color w:val="000000"/>
          <w:spacing w:val="0"/>
          <w:w w:val="100"/>
          <w:position w:val="0"/>
          <w:lang w:val="en-US" w:eastAsia="en-US" w:bidi="en-US"/>
        </w:rPr>
        <w:t>D</w:t>
      </w:r>
      <w:bookmarkEnd w:id="66"/>
      <w:bookmarkEnd w:id="67"/>
      <w:bookmarkEnd w:id="68"/>
    </w:p>
    <w:p>
      <w:pPr>
        <w:pStyle w:val="9"/>
        <w:keepNext w:val="0"/>
        <w:keepLines w:val="0"/>
        <w:widowControl w:val="0"/>
        <w:shd w:val="clear" w:color="auto" w:fill="auto"/>
        <w:bidi w:val="0"/>
        <w:spacing w:before="0" w:after="0" w:line="408" w:lineRule="auto"/>
        <w:ind w:left="0" w:right="0" w:firstLine="500"/>
        <w:jc w:val="both"/>
      </w:pPr>
      <w:r>
        <w:rPr>
          <w:rFonts w:ascii="Times New Roman" w:hAnsi="Times New Roman" w:eastAsia="Times New Roman" w:cs="Times New Roman"/>
          <w:color w:val="000000"/>
          <w:spacing w:val="0"/>
          <w:w w:val="100"/>
          <w:position w:val="0"/>
          <w:lang w:val="en-US" w:eastAsia="en-US" w:bidi="en-US"/>
        </w:rPr>
        <w:t xml:space="preserve">For the past five years, I have worked in strategic roles in advertising. During my work, I challenged the difficulties in creating an ad that would be relevant to the brand, match its core values, and would also target appropriately consumers with a strong consumer insight. When I contribute to a successful campaign that matches all of the above, what I get is </w:t>
      </w:r>
      <w:r>
        <w:rPr>
          <w:rFonts w:ascii="Times New Roman" w:hAnsi="Times New Roman" w:eastAsia="Times New Roman" w:cs="Times New Roman"/>
          <w:color w:val="000000"/>
          <w:spacing w:val="0"/>
          <w:w w:val="100"/>
          <w:position w:val="0"/>
          <w:u w:val="single"/>
          <w:lang w:val="en-US" w:eastAsia="en-US" w:bidi="en-US"/>
        </w:rPr>
        <w:t>sheer bliss.</w:t>
      </w:r>
      <w:r>
        <w:rPr>
          <w:rFonts w:ascii="Times New Roman" w:hAnsi="Times New Roman" w:eastAsia="Times New Roman" w:cs="Times New Roman"/>
          <w:color w:val="000000"/>
          <w:spacing w:val="0"/>
          <w:w w:val="100"/>
          <w:position w:val="0"/>
          <w:lang w:val="en-US" w:eastAsia="en-US" w:bidi="en-US"/>
        </w:rPr>
        <w:t xml:space="preserve"> In this sense, I love advertising.</w:t>
      </w:r>
    </w:p>
    <w:p>
      <w:pPr>
        <w:pStyle w:val="9"/>
        <w:keepNext w:val="0"/>
        <w:keepLines w:val="0"/>
        <w:widowControl w:val="0"/>
        <w:shd w:val="clear" w:color="auto" w:fill="auto"/>
        <w:bidi w:val="0"/>
        <w:spacing w:before="0" w:after="0" w:line="408" w:lineRule="auto"/>
        <w:ind w:left="0" w:right="0" w:firstLine="500"/>
        <w:jc w:val="both"/>
      </w:pPr>
      <w:r>
        <w:rPr>
          <w:rFonts w:ascii="Times New Roman" w:hAnsi="Times New Roman" w:eastAsia="Times New Roman" w:cs="Times New Roman"/>
          <w:color w:val="000000"/>
          <w:spacing w:val="0"/>
          <w:w w:val="100"/>
          <w:position w:val="0"/>
          <w:lang w:val="en-US" w:eastAsia="en-US" w:bidi="en-US"/>
        </w:rPr>
        <w:t xml:space="preserve">Nevertheless, I am aware advertising has its </w:t>
      </w:r>
      <w:r>
        <w:rPr>
          <w:rFonts w:ascii="Times New Roman" w:hAnsi="Times New Roman" w:eastAsia="Times New Roman" w:cs="Times New Roman"/>
          <w:b/>
          <w:bCs/>
          <w:color w:val="000000"/>
          <w:spacing w:val="0"/>
          <w:w w:val="100"/>
          <w:position w:val="0"/>
          <w:lang w:val="en-US" w:eastAsia="en-US" w:bidi="en-US"/>
        </w:rPr>
        <w:t>gray areas</w:t>
      </w:r>
      <w:r>
        <w:rPr>
          <w:rFonts w:ascii="Times New Roman" w:hAnsi="Times New Roman" w:eastAsia="Times New Roman" w:cs="Times New Roman"/>
          <w:color w:val="000000"/>
          <w:spacing w:val="0"/>
          <w:w w:val="100"/>
          <w:position w:val="0"/>
          <w:lang w:val="en-US" w:eastAsia="en-US" w:bidi="en-US"/>
        </w:rPr>
        <w:t>. In many cases, advertisers focus on few features that can distinguish them from the competition, while presenting an incomplete picture of the product. For example</w:t>
      </w:r>
      <w:r>
        <w:rPr>
          <w:rFonts w:hint="eastAsia" w:eastAsia="宋体" w:cs="Times New Roman"/>
          <w:color w:val="000000"/>
          <w:spacing w:val="0"/>
          <w:w w:val="100"/>
          <w:position w:val="0"/>
          <w:lang w:val="en-US" w:eastAsia="zh-CN" w:bidi="en-US"/>
        </w:rPr>
        <w:t>,</w:t>
      </w:r>
      <w:r>
        <w:rPr>
          <w:rFonts w:ascii="Times New Roman" w:hAnsi="Times New Roman" w:eastAsia="Times New Roman" w:cs="Times New Roman"/>
          <w:color w:val="000000"/>
          <w:spacing w:val="0"/>
          <w:w w:val="100"/>
          <w:position w:val="0"/>
          <w:lang w:val="en-US" w:eastAsia="en-US" w:bidi="en-US"/>
        </w:rPr>
        <w:t>a snack brand can focus on the taste claim and ignore any clear reference to nutritional values and calories of the product. In other cases, advertisers claim superiority by using survey findings that do not agree with consumers</w:t>
      </w:r>
      <w:r>
        <w:rPr>
          <w:rFonts w:hint="default" w:eastAsia="宋体" w:cs="Times New Roman"/>
          <w:color w:val="000000"/>
          <w:spacing w:val="0"/>
          <w:w w:val="100"/>
          <w:position w:val="0"/>
          <w:lang w:val="en-US" w:eastAsia="zh-CN" w:bidi="en-US"/>
        </w:rPr>
        <w:t>’</w:t>
      </w:r>
      <w:r>
        <w:rPr>
          <w:rFonts w:hint="eastAsia" w:eastAsia="宋体" w:cs="Times New Roman"/>
          <w:color w:val="000000"/>
          <w:spacing w:val="0"/>
          <w:w w:val="100"/>
          <w:position w:val="0"/>
          <w:lang w:val="en-US" w:eastAsia="zh-CN" w:bidi="en-US"/>
        </w:rPr>
        <w:t xml:space="preserve"> </w:t>
      </w:r>
      <w:r>
        <w:rPr>
          <w:rFonts w:ascii="Times New Roman" w:hAnsi="Times New Roman" w:eastAsia="Times New Roman" w:cs="Times New Roman"/>
          <w:color w:val="000000"/>
          <w:spacing w:val="0"/>
          <w:w w:val="100"/>
          <w:position w:val="0"/>
          <w:lang w:val="en-US" w:eastAsia="en-US" w:bidi="en-US"/>
        </w:rPr>
        <w:t xml:space="preserve">common sense. Recently, a new Cola was introduced by a major Israeli company, claiming its Cola tastes better than the traditional Coca-Cola, Although such claim is possible, it is highly unlikely that a private-label Cola will be able to better suit the Israeli taste, since Coca-Cola dominates the Israeli Cola market for decades with over </w:t>
      </w:r>
      <w:r>
        <w:rPr>
          <w:rFonts w:ascii="Times New Roman" w:hAnsi="Times New Roman" w:eastAsia="Times New Roman" w:cs="Times New Roman"/>
          <w:color w:val="000000"/>
          <w:spacing w:val="0"/>
          <w:w w:val="100"/>
          <w:position w:val="0"/>
          <w:lang w:val="zh-CN" w:eastAsia="zh-CN" w:bidi="zh-CN"/>
        </w:rPr>
        <w:t xml:space="preserve">90% </w:t>
      </w:r>
      <w:r>
        <w:rPr>
          <w:rFonts w:ascii="Times New Roman" w:hAnsi="Times New Roman" w:eastAsia="Times New Roman" w:cs="Times New Roman"/>
          <w:color w:val="000000"/>
          <w:spacing w:val="0"/>
          <w:w w:val="100"/>
          <w:position w:val="0"/>
          <w:lang w:val="en-US" w:eastAsia="en-US" w:bidi="en-US"/>
        </w:rPr>
        <w:t>market share. Yet, as a marketer, I understand we must be aggressive to put our products in consumers' consideration set.</w:t>
      </w:r>
    </w:p>
    <w:p>
      <w:pPr>
        <w:pStyle w:val="9"/>
        <w:keepNext w:val="0"/>
        <w:keepLines w:val="0"/>
        <w:widowControl w:val="0"/>
        <w:shd w:val="clear" w:color="auto" w:fill="auto"/>
        <w:bidi w:val="0"/>
        <w:spacing w:before="0" w:after="0" w:line="408" w:lineRule="auto"/>
        <w:ind w:left="0" w:right="0" w:firstLine="500"/>
        <w:jc w:val="both"/>
      </w:pPr>
      <w:r>
        <w:rPr>
          <w:rFonts w:ascii="Times New Roman" w:hAnsi="Times New Roman" w:eastAsia="Times New Roman" w:cs="Times New Roman"/>
          <w:color w:val="000000"/>
          <w:spacing w:val="0"/>
          <w:w w:val="100"/>
          <w:position w:val="0"/>
          <w:lang w:val="en-US" w:eastAsia="en-US" w:bidi="en-US"/>
        </w:rPr>
        <w:t xml:space="preserve">From a consumers standpoint, however, I have a contradictory attitude towards ads. I have some strong relationships with brands I encounter on a regular basis. I adore the design and innovation of Nespresso. I already replaced 4 iPhone models during the last decade and never bought a basketball shoe which is not a Nike shoe. When these brands advertise, I am open to hear about new products and watch ads. Consequently </w:t>
      </w:r>
      <w:r>
        <w:rPr>
          <w:rFonts w:hint="eastAsia" w:eastAsia="宋体" w:cs="Times New Roman"/>
          <w:color w:val="000000"/>
          <w:spacing w:val="0"/>
          <w:w w:val="100"/>
          <w:position w:val="0"/>
          <w:lang w:val="en-US" w:eastAsia="zh-CN" w:bidi="en-US"/>
        </w:rPr>
        <w:t>,</w:t>
      </w:r>
      <w:r>
        <w:rPr>
          <w:rFonts w:ascii="Times New Roman" w:hAnsi="Times New Roman" w:eastAsia="Times New Roman" w:cs="Times New Roman"/>
          <w:color w:val="000000"/>
          <w:spacing w:val="0"/>
          <w:w w:val="100"/>
          <w:position w:val="0"/>
          <w:lang w:val="en-US" w:eastAsia="en-US" w:bidi="en-US"/>
        </w:rPr>
        <w:t xml:space="preserve"> I am willing to pay more or purchase more expensive products.</w:t>
      </w:r>
    </w:p>
    <w:p>
      <w:pPr>
        <w:pStyle w:val="9"/>
        <w:keepNext w:val="0"/>
        <w:keepLines w:val="0"/>
        <w:widowControl w:val="0"/>
        <w:shd w:val="clear" w:color="auto" w:fill="auto"/>
        <w:bidi w:val="0"/>
        <w:spacing w:before="0" w:after="0" w:line="408" w:lineRule="auto"/>
        <w:ind w:left="0" w:right="0" w:firstLine="500"/>
        <w:jc w:val="both"/>
      </w:pPr>
      <w:r>
        <w:rPr>
          <w:rFonts w:ascii="Times New Roman" w:hAnsi="Times New Roman" w:eastAsia="Times New Roman" w:cs="Times New Roman"/>
          <w:color w:val="000000"/>
          <w:spacing w:val="0"/>
          <w:w w:val="100"/>
          <w:position w:val="0"/>
          <w:lang w:val="en-US" w:eastAsia="en-US" w:bidi="en-US"/>
        </w:rPr>
        <w:t>Meanwhile, getting used to certain brands makes me less willing to try new ones. When I experience a brand that does not meet my expectations as my usual choices do, I feel like I made a wrong decision. Moreover, the bad experience increases my skepticism towards new brands.</w:t>
      </w:r>
    </w:p>
    <w:p>
      <w:pPr>
        <w:pStyle w:val="9"/>
        <w:keepNext w:val="0"/>
        <w:keepLines w:val="0"/>
        <w:widowControl w:val="0"/>
        <w:shd w:val="clear" w:color="auto" w:fill="auto"/>
        <w:bidi w:val="0"/>
        <w:spacing w:before="0" w:after="440" w:line="408" w:lineRule="auto"/>
        <w:ind w:left="0" w:right="0" w:firstLine="500"/>
        <w:jc w:val="both"/>
      </w:pPr>
      <w:r>
        <w:rPr>
          <w:rFonts w:ascii="Times New Roman" w:hAnsi="Times New Roman" w:eastAsia="Times New Roman" w:cs="Times New Roman"/>
          <w:color w:val="000000"/>
          <w:spacing w:val="0"/>
          <w:w w:val="100"/>
          <w:position w:val="0"/>
          <w:lang w:val="en-US" w:eastAsia="en-US" w:bidi="en-US"/>
        </w:rPr>
        <w:t>Overall, I admire the efforts made by us advertisers to increase sales. However, my true desire as a consumer is to minimize my exposure to irrelevant ads as much as possible.</w:t>
      </w:r>
    </w:p>
    <w:p>
      <w:pPr>
        <w:pStyle w:val="9"/>
        <w:keepNext w:val="0"/>
        <w:keepLines w:val="0"/>
        <w:widowControl w:val="0"/>
        <w:numPr>
          <w:ilvl w:val="0"/>
          <w:numId w:val="23"/>
        </w:numPr>
        <w:shd w:val="clear" w:color="auto" w:fill="auto"/>
        <w:tabs>
          <w:tab w:val="left" w:pos="423"/>
        </w:tabs>
        <w:bidi w:val="0"/>
        <w:spacing w:before="0" w:after="0" w:line="408" w:lineRule="auto"/>
        <w:ind w:left="0" w:right="0" w:firstLine="0"/>
        <w:jc w:val="both"/>
      </w:pPr>
      <w:bookmarkStart w:id="69" w:name="bookmark73"/>
      <w:bookmarkEnd w:id="69"/>
      <w:r>
        <w:rPr>
          <w:rFonts w:ascii="Times New Roman" w:hAnsi="Times New Roman" w:eastAsia="Times New Roman" w:cs="Times New Roman"/>
          <w:color w:val="000000"/>
          <w:spacing w:val="0"/>
          <w:w w:val="100"/>
          <w:position w:val="0"/>
          <w:lang w:val="en-US" w:eastAsia="en-US" w:bidi="en-US"/>
        </w:rPr>
        <w:t xml:space="preserve">What does the underlined expression </w:t>
      </w:r>
      <w:r>
        <w:rPr>
          <w:rFonts w:hint="default" w:eastAsia="宋体" w:cs="Times New Roman"/>
          <w:color w:val="000000"/>
          <w:spacing w:val="0"/>
          <w:w w:val="100"/>
          <w:position w:val="0"/>
          <w:vertAlign w:val="superscript"/>
          <w:lang w:val="en-US" w:eastAsia="zh-CN" w:bidi="en-US"/>
        </w:rPr>
        <w:t>“</w:t>
      </w:r>
      <w:r>
        <w:rPr>
          <w:rFonts w:ascii="Times New Roman" w:hAnsi="Times New Roman" w:eastAsia="Times New Roman" w:cs="Times New Roman"/>
          <w:color w:val="000000"/>
          <w:spacing w:val="0"/>
          <w:w w:val="100"/>
          <w:position w:val="0"/>
          <w:lang w:val="en-US" w:eastAsia="en-US" w:bidi="en-US"/>
        </w:rPr>
        <w:t>sheer bliss</w:t>
      </w:r>
      <w:r>
        <w:rPr>
          <w:rFonts w:hint="default" w:eastAsia="宋体" w:cs="Times New Roman"/>
          <w:color w:val="000000"/>
          <w:spacing w:val="0"/>
          <w:w w:val="100"/>
          <w:position w:val="0"/>
          <w:lang w:val="en-US" w:eastAsia="zh-CN" w:bidi="en-US"/>
        </w:rPr>
        <w:t>”</w:t>
      </w:r>
      <w:r>
        <w:rPr>
          <w:rFonts w:ascii="Times New Roman" w:hAnsi="Times New Roman" w:eastAsia="Times New Roman" w:cs="Times New Roman"/>
          <w:color w:val="000000"/>
          <w:spacing w:val="0"/>
          <w:w w:val="100"/>
          <w:position w:val="0"/>
          <w:lang w:val="en-US" w:eastAsia="en-US" w:bidi="en-US"/>
        </w:rPr>
        <w:t>in Paragraph 1 mean?</w:t>
      </w:r>
    </w:p>
    <w:p>
      <w:pPr>
        <w:pStyle w:val="9"/>
        <w:keepNext w:val="0"/>
        <w:keepLines w:val="0"/>
        <w:widowControl w:val="0"/>
        <w:numPr>
          <w:ilvl w:val="0"/>
          <w:numId w:val="24"/>
        </w:numPr>
        <w:shd w:val="clear" w:color="auto" w:fill="auto"/>
        <w:tabs>
          <w:tab w:val="left" w:pos="706"/>
          <w:tab w:val="left" w:pos="5023"/>
        </w:tabs>
        <w:bidi w:val="0"/>
        <w:spacing w:before="0" w:after="0" w:line="408" w:lineRule="auto"/>
        <w:ind w:left="0" w:right="0" w:firstLine="360"/>
        <w:jc w:val="both"/>
      </w:pPr>
      <w:bookmarkStart w:id="70" w:name="bookmark74"/>
      <w:bookmarkEnd w:id="70"/>
      <w:r>
        <w:rPr>
          <w:rFonts w:ascii="Times New Roman" w:hAnsi="Times New Roman" w:eastAsia="Times New Roman" w:cs="Times New Roman"/>
          <w:color w:val="000000"/>
          <w:spacing w:val="0"/>
          <w:w w:val="100"/>
          <w:position w:val="0"/>
          <w:lang w:val="en-US" w:eastAsia="en-US" w:bidi="en-US"/>
        </w:rPr>
        <w:t>Pure happiness.</w:t>
      </w:r>
      <w:r>
        <w:rPr>
          <w:rFonts w:ascii="Times New Roman" w:hAnsi="Times New Roman" w:eastAsia="Times New Roman" w:cs="Times New Roman"/>
          <w:color w:val="000000"/>
          <w:spacing w:val="0"/>
          <w:w w:val="100"/>
          <w:position w:val="0"/>
          <w:lang w:val="en-US" w:eastAsia="en-US" w:bidi="en-US"/>
        </w:rPr>
        <w:tab/>
      </w:r>
      <w:r>
        <w:rPr>
          <w:rFonts w:ascii="Times New Roman" w:hAnsi="Times New Roman" w:eastAsia="Times New Roman" w:cs="Times New Roman"/>
          <w:color w:val="000000"/>
          <w:spacing w:val="0"/>
          <w:w w:val="100"/>
          <w:position w:val="0"/>
          <w:lang w:val="en-US" w:eastAsia="en-US" w:bidi="en-US"/>
        </w:rPr>
        <w:t>B. Deep worry.</w:t>
      </w:r>
    </w:p>
    <w:p>
      <w:pPr>
        <w:pStyle w:val="9"/>
        <w:keepNext w:val="0"/>
        <w:keepLines w:val="0"/>
        <w:widowControl w:val="0"/>
        <w:numPr>
          <w:ilvl w:val="0"/>
          <w:numId w:val="25"/>
        </w:numPr>
        <w:shd w:val="clear" w:color="auto" w:fill="auto"/>
        <w:tabs>
          <w:tab w:val="left" w:pos="692"/>
          <w:tab w:val="left" w:pos="5023"/>
        </w:tabs>
        <w:bidi w:val="0"/>
        <w:spacing w:before="0" w:after="60" w:line="408" w:lineRule="auto"/>
        <w:ind w:left="0" w:right="0" w:firstLine="360"/>
        <w:jc w:val="both"/>
      </w:pPr>
      <w:bookmarkStart w:id="71" w:name="bookmark75"/>
      <w:bookmarkEnd w:id="71"/>
      <w:r>
        <w:rPr>
          <w:rFonts w:ascii="Times New Roman" w:hAnsi="Times New Roman" w:eastAsia="Times New Roman" w:cs="Times New Roman"/>
          <w:color w:val="000000"/>
          <w:spacing w:val="0"/>
          <w:w w:val="100"/>
          <w:position w:val="0"/>
          <w:lang w:val="en-US" w:eastAsia="en-US" w:bidi="en-US"/>
        </w:rPr>
        <w:t>A heavy burden.</w:t>
      </w:r>
      <w:r>
        <w:rPr>
          <w:rFonts w:ascii="Times New Roman" w:hAnsi="Times New Roman" w:eastAsia="Times New Roman" w:cs="Times New Roman"/>
          <w:color w:val="000000"/>
          <w:spacing w:val="0"/>
          <w:w w:val="100"/>
          <w:position w:val="0"/>
          <w:lang w:val="en-US" w:eastAsia="en-US" w:bidi="en-US"/>
        </w:rPr>
        <w:tab/>
      </w:r>
      <w:r>
        <w:rPr>
          <w:rFonts w:ascii="Times New Roman" w:hAnsi="Times New Roman" w:eastAsia="Times New Roman" w:cs="Times New Roman"/>
          <w:color w:val="000000"/>
          <w:spacing w:val="0"/>
          <w:w w:val="100"/>
          <w:position w:val="0"/>
          <w:lang w:val="en-US" w:eastAsia="en-US" w:bidi="en-US"/>
        </w:rPr>
        <w:t>D. A great chance.</w:t>
      </w:r>
    </w:p>
    <w:p>
      <w:pPr>
        <w:pStyle w:val="9"/>
        <w:keepNext w:val="0"/>
        <w:keepLines w:val="0"/>
        <w:widowControl w:val="0"/>
        <w:numPr>
          <w:ilvl w:val="0"/>
          <w:numId w:val="23"/>
        </w:numPr>
        <w:shd w:val="clear" w:color="auto" w:fill="auto"/>
        <w:tabs>
          <w:tab w:val="left" w:pos="498"/>
          <w:tab w:val="left" w:pos="6456"/>
        </w:tabs>
        <w:bidi w:val="0"/>
        <w:spacing w:before="0" w:after="0" w:line="415" w:lineRule="auto"/>
        <w:ind w:left="0" w:right="0" w:firstLine="0"/>
        <w:jc w:val="both"/>
      </w:pPr>
      <w:bookmarkStart w:id="72" w:name="bookmark76"/>
      <w:bookmarkEnd w:id="72"/>
      <w:r>
        <w:rPr>
          <w:rFonts w:ascii="Times New Roman" w:hAnsi="Times New Roman" w:eastAsia="Times New Roman" w:cs="Times New Roman"/>
          <w:color w:val="000000"/>
          <w:spacing w:val="0"/>
          <w:w w:val="100"/>
          <w:position w:val="0"/>
          <w:lang w:val="en-US" w:eastAsia="en-US" w:bidi="en-US"/>
        </w:rPr>
        <w:t>The "grey areas</w:t>
      </w:r>
      <w:r>
        <w:rPr>
          <w:rFonts w:hint="default" w:eastAsia="宋体" w:cs="Times New Roman"/>
          <w:color w:val="000000"/>
          <w:spacing w:val="0"/>
          <w:w w:val="100"/>
          <w:position w:val="0"/>
          <w:vertAlign w:val="superscript"/>
          <w:lang w:val="en-US" w:eastAsia="zh-CN" w:bidi="en-US"/>
        </w:rPr>
        <w:t>’’</w:t>
      </w:r>
      <w:r>
        <w:rPr>
          <w:rFonts w:ascii="Times New Roman" w:hAnsi="Times New Roman" w:eastAsia="Times New Roman" w:cs="Times New Roman"/>
          <w:color w:val="000000"/>
          <w:spacing w:val="0"/>
          <w:w w:val="100"/>
          <w:position w:val="0"/>
          <w:lang w:val="en-US" w:eastAsia="en-US" w:bidi="en-US"/>
        </w:rPr>
        <w:t xml:space="preserve"> of ads result from the fact that</w:t>
      </w:r>
      <w:r>
        <w:rPr>
          <w:u w:val="single"/>
        </w:rPr>
        <w:t xml:space="preserve"> </w:t>
      </w:r>
      <w:r>
        <w:rPr>
          <w:u w:val="single"/>
        </w:rPr>
        <w:tab/>
      </w:r>
    </w:p>
    <w:p>
      <w:pPr>
        <w:pStyle w:val="9"/>
        <w:keepNext w:val="0"/>
        <w:keepLines w:val="0"/>
        <w:widowControl w:val="0"/>
        <w:numPr>
          <w:ilvl w:val="0"/>
          <w:numId w:val="26"/>
        </w:numPr>
        <w:shd w:val="clear" w:color="auto" w:fill="auto"/>
        <w:tabs>
          <w:tab w:val="left" w:pos="791"/>
        </w:tabs>
        <w:bidi w:val="0"/>
        <w:spacing w:before="0" w:after="0" w:line="415" w:lineRule="auto"/>
        <w:ind w:left="0" w:right="0"/>
        <w:jc w:val="both"/>
      </w:pPr>
      <w:bookmarkStart w:id="73" w:name="bookmark77"/>
      <w:bookmarkEnd w:id="73"/>
      <w:r>
        <w:rPr>
          <w:rFonts w:ascii="Times New Roman" w:hAnsi="Times New Roman" w:eastAsia="Times New Roman" w:cs="Times New Roman"/>
          <w:color w:val="000000"/>
          <w:spacing w:val="0"/>
          <w:w w:val="100"/>
          <w:position w:val="0"/>
          <w:lang w:val="en-US" w:eastAsia="en-US" w:bidi="en-US"/>
        </w:rPr>
        <w:t>most products only have a few features</w:t>
      </w:r>
    </w:p>
    <w:p>
      <w:pPr>
        <w:pStyle w:val="9"/>
        <w:keepNext w:val="0"/>
        <w:keepLines w:val="0"/>
        <w:widowControl w:val="0"/>
        <w:numPr>
          <w:ilvl w:val="0"/>
          <w:numId w:val="26"/>
        </w:numPr>
        <w:shd w:val="clear" w:color="auto" w:fill="auto"/>
        <w:tabs>
          <w:tab w:val="left" w:pos="791"/>
        </w:tabs>
        <w:bidi w:val="0"/>
        <w:spacing w:before="0" w:after="0" w:line="415" w:lineRule="auto"/>
        <w:ind w:left="0" w:right="0"/>
        <w:jc w:val="both"/>
      </w:pPr>
      <w:bookmarkStart w:id="74" w:name="bookmark78"/>
      <w:bookmarkEnd w:id="74"/>
      <w:r>
        <w:rPr>
          <w:rFonts w:ascii="Times New Roman" w:hAnsi="Times New Roman" w:eastAsia="Times New Roman" w:cs="Times New Roman"/>
          <w:color w:val="000000"/>
          <w:spacing w:val="0"/>
          <w:w w:val="100"/>
          <w:position w:val="0"/>
          <w:lang w:val="en-US" w:eastAsia="en-US" w:bidi="en-US"/>
        </w:rPr>
        <w:t>the legal boundaries of ads are undefined</w:t>
      </w:r>
    </w:p>
    <w:p>
      <w:pPr>
        <w:pStyle w:val="9"/>
        <w:keepNext w:val="0"/>
        <w:keepLines w:val="0"/>
        <w:widowControl w:val="0"/>
        <w:numPr>
          <w:ilvl w:val="0"/>
          <w:numId w:val="26"/>
        </w:numPr>
        <w:shd w:val="clear" w:color="auto" w:fill="auto"/>
        <w:tabs>
          <w:tab w:val="left" w:pos="791"/>
        </w:tabs>
        <w:bidi w:val="0"/>
        <w:spacing w:before="0" w:after="0" w:line="415" w:lineRule="auto"/>
        <w:ind w:left="0" w:right="0"/>
        <w:jc w:val="both"/>
      </w:pPr>
      <w:bookmarkStart w:id="75" w:name="bookmark79"/>
      <w:bookmarkEnd w:id="75"/>
      <w:r>
        <w:rPr>
          <w:rFonts w:ascii="Times New Roman" w:hAnsi="Times New Roman" w:eastAsia="Times New Roman" w:cs="Times New Roman"/>
          <w:color w:val="000000"/>
          <w:spacing w:val="0"/>
          <w:w w:val="100"/>
          <w:position w:val="0"/>
          <w:lang w:val="en-US" w:eastAsia="en-US" w:bidi="en-US"/>
        </w:rPr>
        <w:t>the truth of the products is partially presented</w:t>
      </w:r>
    </w:p>
    <w:p>
      <w:pPr>
        <w:pStyle w:val="9"/>
        <w:keepNext w:val="0"/>
        <w:keepLines w:val="0"/>
        <w:widowControl w:val="0"/>
        <w:numPr>
          <w:ilvl w:val="0"/>
          <w:numId w:val="26"/>
        </w:numPr>
        <w:shd w:val="clear" w:color="auto" w:fill="auto"/>
        <w:tabs>
          <w:tab w:val="left" w:pos="791"/>
        </w:tabs>
        <w:bidi w:val="0"/>
        <w:spacing w:before="0" w:after="0" w:line="415" w:lineRule="auto"/>
        <w:ind w:left="0" w:right="0"/>
        <w:jc w:val="both"/>
      </w:pPr>
      <w:bookmarkStart w:id="76" w:name="bookmark80"/>
      <w:bookmarkEnd w:id="76"/>
      <w:r>
        <w:rPr>
          <w:rFonts w:ascii="Times New Roman" w:hAnsi="Times New Roman" w:eastAsia="Times New Roman" w:cs="Times New Roman"/>
          <w:color w:val="000000"/>
          <w:spacing w:val="0"/>
          <w:w w:val="100"/>
          <w:position w:val="0"/>
          <w:lang w:val="en-US" w:eastAsia="en-US" w:bidi="en-US"/>
        </w:rPr>
        <w:t>most ads confuse their products with their rivals</w:t>
      </w:r>
      <w:r>
        <w:rPr>
          <w:rFonts w:hint="default" w:eastAsia="宋体" w:cs="Times New Roman"/>
          <w:color w:val="000000"/>
          <w:spacing w:val="0"/>
          <w:w w:val="100"/>
          <w:position w:val="0"/>
          <w:lang w:val="en-US" w:eastAsia="zh-CN" w:bidi="en-US"/>
        </w:rPr>
        <w:t>’</w:t>
      </w:r>
    </w:p>
    <w:p>
      <w:pPr>
        <w:pStyle w:val="9"/>
        <w:keepNext w:val="0"/>
        <w:keepLines w:val="0"/>
        <w:widowControl w:val="0"/>
        <w:shd w:val="clear" w:color="auto" w:fill="auto"/>
        <w:bidi w:val="0"/>
        <w:spacing w:before="0" w:after="0" w:line="415" w:lineRule="auto"/>
        <w:ind w:left="0" w:right="0" w:firstLine="0"/>
        <w:jc w:val="both"/>
      </w:pPr>
      <w:r>
        <w:rPr>
          <w:rFonts w:ascii="Times New Roman" w:hAnsi="Times New Roman" w:eastAsia="Times New Roman" w:cs="Times New Roman"/>
          <w:color w:val="000000"/>
          <w:spacing w:val="0"/>
          <w:w w:val="100"/>
          <w:position w:val="0"/>
          <w:lang w:val="en-US" w:eastAsia="en-US" w:bidi="en-US"/>
        </w:rPr>
        <w:t>34・ What can we learn from Paragraph 3?</w:t>
      </w:r>
    </w:p>
    <w:p>
      <w:pPr>
        <w:pStyle w:val="9"/>
        <w:keepNext w:val="0"/>
        <w:keepLines w:val="0"/>
        <w:widowControl w:val="0"/>
        <w:shd w:val="clear" w:color="auto" w:fill="auto"/>
        <w:bidi w:val="0"/>
        <w:spacing w:before="0" w:after="0" w:line="415" w:lineRule="auto"/>
        <w:ind w:left="0" w:right="0"/>
        <w:jc w:val="both"/>
      </w:pPr>
      <w:r>
        <w:rPr>
          <w:rFonts w:ascii="Times New Roman" w:hAnsi="Times New Roman" w:eastAsia="Times New Roman" w:cs="Times New Roman"/>
          <w:color w:val="000000"/>
          <w:spacing w:val="0"/>
          <w:w w:val="100"/>
          <w:position w:val="0"/>
          <w:lang w:val="en-US" w:eastAsia="en-US" w:bidi="en-US"/>
        </w:rPr>
        <w:t>A, The author was inspired by the design of Nespresso.</w:t>
      </w:r>
    </w:p>
    <w:p>
      <w:pPr>
        <w:pStyle w:val="9"/>
        <w:keepNext w:val="0"/>
        <w:keepLines w:val="0"/>
        <w:widowControl w:val="0"/>
        <w:shd w:val="clear" w:color="auto" w:fill="auto"/>
        <w:bidi w:val="0"/>
        <w:spacing w:before="0" w:after="0" w:line="415" w:lineRule="auto"/>
        <w:ind w:left="0" w:right="0"/>
        <w:jc w:val="both"/>
      </w:pPr>
      <w:r>
        <w:rPr>
          <w:rFonts w:ascii="Times New Roman" w:hAnsi="Times New Roman" w:eastAsia="Times New Roman" w:cs="Times New Roman"/>
          <w:color w:val="000000"/>
          <w:spacing w:val="0"/>
          <w:w w:val="100"/>
          <w:position w:val="0"/>
          <w:lang w:val="en-US" w:eastAsia="en-US" w:bidi="en-US"/>
        </w:rPr>
        <w:t>B</w:t>
      </w:r>
      <w:r>
        <w:rPr>
          <w:rFonts w:hint="eastAsia" w:eastAsia="宋体" w:cs="Times New Roman"/>
          <w:color w:val="000000"/>
          <w:spacing w:val="0"/>
          <w:w w:val="100"/>
          <w:position w:val="0"/>
          <w:lang w:val="en-US" w:eastAsia="zh-CN" w:bidi="en-US"/>
        </w:rPr>
        <w:t xml:space="preserve">. </w:t>
      </w:r>
      <w:r>
        <w:rPr>
          <w:rFonts w:ascii="Times New Roman" w:hAnsi="Times New Roman" w:eastAsia="Times New Roman" w:cs="Times New Roman"/>
          <w:color w:val="000000"/>
          <w:spacing w:val="0"/>
          <w:w w:val="100"/>
          <w:position w:val="0"/>
          <w:lang w:val="en-US" w:eastAsia="en-US" w:bidi="en-US"/>
        </w:rPr>
        <w:t>The author has never been bothered by high price.</w:t>
      </w:r>
    </w:p>
    <w:p>
      <w:pPr>
        <w:pStyle w:val="9"/>
        <w:keepNext w:val="0"/>
        <w:keepLines w:val="0"/>
        <w:widowControl w:val="0"/>
        <w:numPr>
          <w:ilvl w:val="0"/>
          <w:numId w:val="27"/>
        </w:numPr>
        <w:shd w:val="clear" w:color="auto" w:fill="auto"/>
        <w:tabs>
          <w:tab w:val="left" w:pos="772"/>
        </w:tabs>
        <w:bidi w:val="0"/>
        <w:spacing w:before="0" w:after="0" w:line="415" w:lineRule="auto"/>
        <w:ind w:left="0" w:right="0"/>
        <w:jc w:val="both"/>
      </w:pPr>
      <w:bookmarkStart w:id="77" w:name="bookmark81"/>
      <w:bookmarkEnd w:id="77"/>
      <w:r>
        <w:rPr>
          <w:rFonts w:ascii="Times New Roman" w:hAnsi="Times New Roman" w:eastAsia="Times New Roman" w:cs="Times New Roman"/>
          <w:color w:val="000000"/>
          <w:spacing w:val="0"/>
          <w:w w:val="100"/>
          <w:position w:val="0"/>
          <w:lang w:val="en-US" w:eastAsia="en-US" w:bidi="en-US"/>
        </w:rPr>
        <w:t>The author is loyal to certain brands.</w:t>
      </w:r>
    </w:p>
    <w:p>
      <w:pPr>
        <w:pStyle w:val="9"/>
        <w:keepNext w:val="0"/>
        <w:keepLines w:val="0"/>
        <w:widowControl w:val="0"/>
        <w:numPr>
          <w:ilvl w:val="0"/>
          <w:numId w:val="17"/>
        </w:numPr>
        <w:shd w:val="clear" w:color="auto" w:fill="auto"/>
        <w:tabs>
          <w:tab w:val="left" w:pos="791"/>
        </w:tabs>
        <w:bidi w:val="0"/>
        <w:spacing w:before="0" w:after="0" w:line="415" w:lineRule="auto"/>
        <w:ind w:left="0" w:right="0"/>
        <w:jc w:val="both"/>
      </w:pPr>
      <w:bookmarkStart w:id="78" w:name="bookmark82"/>
      <w:bookmarkEnd w:id="78"/>
      <w:r>
        <w:rPr>
          <w:rFonts w:ascii="Times New Roman" w:hAnsi="Times New Roman" w:eastAsia="Times New Roman" w:cs="Times New Roman"/>
          <w:color w:val="000000"/>
          <w:spacing w:val="0"/>
          <w:w w:val="100"/>
          <w:position w:val="0"/>
          <w:lang w:val="en-US" w:eastAsia="en-US" w:bidi="en-US"/>
        </w:rPr>
        <w:t>The author likes watching ads.</w:t>
      </w:r>
    </w:p>
    <w:p>
      <w:pPr>
        <w:pStyle w:val="9"/>
        <w:keepNext w:val="0"/>
        <w:keepLines w:val="0"/>
        <w:widowControl w:val="0"/>
        <w:shd w:val="clear" w:color="auto" w:fill="auto"/>
        <w:bidi w:val="0"/>
        <w:spacing w:before="0" w:after="0" w:line="415" w:lineRule="auto"/>
        <w:ind w:left="0" w:right="0" w:firstLine="0"/>
        <w:jc w:val="both"/>
      </w:pPr>
      <w:r>
        <w:rPr>
          <w:rFonts w:ascii="Times New Roman" w:hAnsi="Times New Roman" w:eastAsia="Times New Roman" w:cs="Times New Roman"/>
          <w:color w:val="000000"/>
          <w:spacing w:val="0"/>
          <w:w w:val="100"/>
          <w:position w:val="0"/>
          <w:lang w:val="en-US" w:eastAsia="en-US" w:bidi="en-US"/>
        </w:rPr>
        <w:t>35. What is the best title for the text?</w:t>
      </w:r>
    </w:p>
    <w:p>
      <w:pPr>
        <w:pStyle w:val="9"/>
        <w:keepNext w:val="0"/>
        <w:keepLines w:val="0"/>
        <w:widowControl w:val="0"/>
        <w:shd w:val="clear" w:color="auto" w:fill="auto"/>
        <w:tabs>
          <w:tab w:val="left" w:pos="5074"/>
        </w:tabs>
        <w:bidi w:val="0"/>
        <w:spacing w:before="0" w:after="0" w:line="415" w:lineRule="auto"/>
        <w:ind w:left="0" w:right="0"/>
        <w:jc w:val="both"/>
      </w:pPr>
      <w:r>
        <w:rPr>
          <w:rFonts w:ascii="Times New Roman" w:hAnsi="Times New Roman" w:eastAsia="Times New Roman" w:cs="Times New Roman"/>
          <w:color w:val="000000"/>
          <w:spacing w:val="0"/>
          <w:w w:val="100"/>
          <w:position w:val="0"/>
          <w:lang w:val="en-US" w:eastAsia="en-US" w:bidi="en-US"/>
        </w:rPr>
        <w:t>A. Why Ads Are Misleading</w:t>
      </w:r>
      <w:r>
        <w:rPr>
          <w:rFonts w:ascii="Times New Roman" w:hAnsi="Times New Roman" w:eastAsia="Times New Roman" w:cs="Times New Roman"/>
          <w:color w:val="000000"/>
          <w:spacing w:val="0"/>
          <w:w w:val="100"/>
          <w:position w:val="0"/>
          <w:lang w:val="en-US" w:eastAsia="en-US" w:bidi="en-US"/>
        </w:rPr>
        <w:tab/>
      </w:r>
      <w:r>
        <w:rPr>
          <w:rFonts w:ascii="Times New Roman" w:hAnsi="Times New Roman" w:eastAsia="Times New Roman" w:cs="Times New Roman"/>
          <w:color w:val="000000"/>
          <w:spacing w:val="0"/>
          <w:w w:val="100"/>
          <w:position w:val="0"/>
          <w:lang w:val="en-US" w:eastAsia="en-US" w:bidi="en-US"/>
        </w:rPr>
        <w:t>B. Why I Love and Hate Ads</w:t>
      </w:r>
    </w:p>
    <w:p>
      <w:pPr>
        <w:pStyle w:val="9"/>
        <w:keepNext w:val="0"/>
        <w:keepLines w:val="0"/>
        <w:widowControl w:val="0"/>
        <w:shd w:val="clear" w:color="auto" w:fill="auto"/>
        <w:tabs>
          <w:tab w:val="left" w:pos="5074"/>
        </w:tabs>
        <w:bidi w:val="0"/>
        <w:spacing w:before="0" w:after="400" w:line="415" w:lineRule="auto"/>
        <w:ind w:left="0" w:right="0"/>
        <w:jc w:val="both"/>
      </w:pPr>
      <w:r>
        <w:rPr>
          <w:rFonts w:ascii="Times New Roman" w:hAnsi="Times New Roman" w:eastAsia="Times New Roman" w:cs="Times New Roman"/>
          <w:color w:val="000000"/>
          <w:spacing w:val="0"/>
          <w:w w:val="100"/>
          <w:position w:val="0"/>
          <w:lang w:val="en-US" w:eastAsia="en-US" w:bidi="en-US"/>
        </w:rPr>
        <w:t>C. What Made Ads So Annoying</w:t>
      </w:r>
      <w:r>
        <w:rPr>
          <w:rFonts w:ascii="Times New Roman" w:hAnsi="Times New Roman" w:eastAsia="Times New Roman" w:cs="Times New Roman"/>
          <w:color w:val="000000"/>
          <w:spacing w:val="0"/>
          <w:w w:val="100"/>
          <w:position w:val="0"/>
          <w:lang w:val="en-US" w:eastAsia="en-US" w:bidi="en-US"/>
        </w:rPr>
        <w:tab/>
      </w:r>
      <w:r>
        <w:rPr>
          <w:rFonts w:ascii="Times New Roman" w:hAnsi="Times New Roman" w:eastAsia="Times New Roman" w:cs="Times New Roman"/>
          <w:color w:val="000000"/>
          <w:spacing w:val="0"/>
          <w:w w:val="100"/>
          <w:position w:val="0"/>
          <w:lang w:val="en-US" w:eastAsia="en-US" w:bidi="en-US"/>
        </w:rPr>
        <w:t>D. What Made a Household Brand</w:t>
      </w:r>
    </w:p>
    <w:p>
      <w:pPr>
        <w:pStyle w:val="19"/>
        <w:keepNext w:val="0"/>
        <w:keepLines w:val="0"/>
        <w:widowControl w:val="0"/>
        <w:shd w:val="clear" w:color="auto" w:fill="auto"/>
        <w:bidi w:val="0"/>
        <w:spacing w:before="0" w:after="160" w:line="240" w:lineRule="auto"/>
        <w:ind w:left="0" w:right="0" w:firstLine="0"/>
        <w:jc w:val="both"/>
      </w:pPr>
      <w:r>
        <w:rPr>
          <w:color w:val="000000"/>
          <w:spacing w:val="0"/>
          <w:w w:val="100"/>
          <w:position w:val="0"/>
        </w:rPr>
        <w:t>第二节（共</w:t>
      </w:r>
      <w:r>
        <w:rPr>
          <w:rFonts w:ascii="Times New Roman" w:hAnsi="Times New Roman" w:eastAsia="Times New Roman" w:cs="Times New Roman"/>
          <w:color w:val="000000"/>
          <w:spacing w:val="0"/>
          <w:w w:val="100"/>
          <w:position w:val="0"/>
          <w:lang w:val="en-US" w:eastAsia="en-US" w:bidi="en-US"/>
        </w:rPr>
        <w:t>5</w:t>
      </w:r>
      <w:r>
        <w:rPr>
          <w:color w:val="000000"/>
          <w:spacing w:val="0"/>
          <w:w w:val="100"/>
          <w:position w:val="0"/>
        </w:rPr>
        <w:t>小题;每小题</w:t>
      </w:r>
      <w:r>
        <w:rPr>
          <w:rFonts w:ascii="Times New Roman" w:hAnsi="Times New Roman" w:eastAsia="Times New Roman" w:cs="Times New Roman"/>
          <w:color w:val="000000"/>
          <w:spacing w:val="0"/>
          <w:w w:val="100"/>
          <w:position w:val="0"/>
          <w:lang w:val="en-US" w:eastAsia="en-US" w:bidi="en-US"/>
        </w:rPr>
        <w:t>2.5</w:t>
      </w:r>
      <w:r>
        <w:rPr>
          <w:color w:val="000000"/>
          <w:spacing w:val="0"/>
          <w:w w:val="100"/>
          <w:position w:val="0"/>
        </w:rPr>
        <w:t>分，满分</w:t>
      </w:r>
      <w:r>
        <w:rPr>
          <w:rFonts w:ascii="Times New Roman" w:hAnsi="Times New Roman" w:eastAsia="Times New Roman" w:cs="Times New Roman"/>
          <w:color w:val="000000"/>
          <w:spacing w:val="0"/>
          <w:w w:val="100"/>
          <w:position w:val="0"/>
          <w:lang w:val="en-US" w:eastAsia="en-US" w:bidi="en-US"/>
        </w:rPr>
        <w:t>12.5</w:t>
      </w:r>
      <w:r>
        <w:rPr>
          <w:color w:val="000000"/>
          <w:spacing w:val="0"/>
          <w:w w:val="100"/>
          <w:position w:val="0"/>
        </w:rPr>
        <w:t>分）</w:t>
      </w:r>
    </w:p>
    <w:p>
      <w:pPr>
        <w:pStyle w:val="19"/>
        <w:keepNext w:val="0"/>
        <w:keepLines w:val="0"/>
        <w:widowControl w:val="0"/>
        <w:shd w:val="clear" w:color="auto" w:fill="auto"/>
        <w:bidi w:val="0"/>
        <w:spacing w:before="0" w:after="160" w:line="240" w:lineRule="auto"/>
        <w:ind w:left="0" w:right="0" w:firstLine="480"/>
        <w:jc w:val="both"/>
      </w:pPr>
      <w:r>
        <w:rPr>
          <w:color w:val="000000"/>
          <w:spacing w:val="0"/>
          <w:w w:val="100"/>
          <w:position w:val="0"/>
        </w:rPr>
        <w:t>根据短文内容，从短文后的选项中选出能填入空白处的最佳选项。选项中有两项为多余选项。</w:t>
      </w:r>
    </w:p>
    <w:p>
      <w:pPr>
        <w:pStyle w:val="9"/>
        <w:keepNext w:val="0"/>
        <w:keepLines w:val="0"/>
        <w:widowControl w:val="0"/>
        <w:shd w:val="clear" w:color="auto" w:fill="auto"/>
        <w:tabs>
          <w:tab w:val="left" w:pos="3480"/>
          <w:tab w:val="left" w:pos="4325"/>
        </w:tabs>
        <w:bidi w:val="0"/>
        <w:spacing w:before="0" w:after="0" w:line="415" w:lineRule="auto"/>
        <w:ind w:left="0" w:right="0" w:firstLine="560"/>
        <w:jc w:val="both"/>
      </w:pPr>
      <w:r>
        <w:rPr>
          <w:rFonts w:ascii="Times New Roman" w:hAnsi="Times New Roman" w:eastAsia="Times New Roman" w:cs="Times New Roman"/>
          <w:color w:val="000000"/>
          <w:spacing w:val="0"/>
          <w:w w:val="100"/>
          <w:position w:val="0"/>
          <w:lang w:val="en-US" w:eastAsia="en-US" w:bidi="en-US"/>
        </w:rPr>
        <w:t>Lifelong learning is a voluntary and self-motivated pursuit of knowledge for not only personal but professional reasons as well.</w:t>
      </w:r>
      <w:r>
        <w:rPr>
          <w:rFonts w:hint="eastAsia" w:eastAsia="宋体" w:cs="Times New Roman"/>
          <w:color w:val="000000"/>
          <w:spacing w:val="0"/>
          <w:w w:val="100"/>
          <w:position w:val="0"/>
          <w:lang w:val="en-US" w:eastAsia="zh-CN" w:bidi="en-US"/>
        </w:rPr>
        <w:t xml:space="preserve"> </w:t>
      </w:r>
      <w:r>
        <w:rPr>
          <w:rFonts w:hint="eastAsia" w:eastAsia="宋体"/>
          <w:u w:val="single"/>
          <w:lang w:val="en-US" w:eastAsia="zh-CN"/>
        </w:rPr>
        <w:t xml:space="preserve">      36     </w:t>
      </w:r>
      <w:r>
        <w:rPr>
          <w:rFonts w:ascii="Times New Roman" w:hAnsi="Times New Roman" w:eastAsia="Times New Roman" w:cs="Times New Roman"/>
          <w:color w:val="000000"/>
          <w:spacing w:val="0"/>
          <w:w w:val="100"/>
          <w:position w:val="0"/>
          <w:lang w:val="en-US" w:eastAsia="en-US" w:bidi="en-US"/>
        </w:rPr>
        <w:t>・ Such contexts include not only schools or other formal</w:t>
      </w:r>
    </w:p>
    <w:p>
      <w:pPr>
        <w:pStyle w:val="9"/>
        <w:keepNext w:val="0"/>
        <w:keepLines w:val="0"/>
        <w:widowControl w:val="0"/>
        <w:shd w:val="clear" w:color="auto" w:fill="auto"/>
        <w:bidi w:val="0"/>
        <w:spacing w:before="0" w:after="0" w:line="415" w:lineRule="auto"/>
        <w:ind w:left="0" w:right="0" w:firstLine="0"/>
        <w:jc w:val="both"/>
      </w:pPr>
      <w:r>
        <w:rPr>
          <w:rFonts w:ascii="Times New Roman" w:hAnsi="Times New Roman" w:eastAsia="Times New Roman" w:cs="Times New Roman"/>
          <w:color w:val="000000"/>
          <w:spacing w:val="0"/>
          <w:w w:val="100"/>
          <w:position w:val="0"/>
          <w:lang w:val="en-US" w:eastAsia="en-US" w:bidi="en-US"/>
        </w:rPr>
        <w:t>educational institutes</w:t>
      </w:r>
      <w:r>
        <w:rPr>
          <w:rFonts w:hint="eastAsia" w:eastAsia="宋体" w:cs="Times New Roman"/>
          <w:color w:val="000000"/>
          <w:spacing w:val="0"/>
          <w:w w:val="100"/>
          <w:position w:val="0"/>
          <w:lang w:val="en-US" w:eastAsia="zh-CN" w:bidi="en-US"/>
        </w:rPr>
        <w:t xml:space="preserve"> </w:t>
      </w:r>
      <w:r>
        <w:rPr>
          <w:rFonts w:ascii="Times New Roman" w:hAnsi="Times New Roman" w:eastAsia="Times New Roman" w:cs="Times New Roman"/>
          <w:color w:val="000000"/>
          <w:spacing w:val="0"/>
          <w:w w:val="100"/>
          <w:position w:val="0"/>
          <w:lang w:val="en-US" w:eastAsia="en-US" w:bidi="en-US"/>
        </w:rPr>
        <w:t>but also homes, workplaces, and even locations where people pursue leisure activities.</w:t>
      </w:r>
    </w:p>
    <w:p>
      <w:pPr>
        <w:pStyle w:val="9"/>
        <w:keepNext w:val="0"/>
        <w:keepLines w:val="0"/>
        <w:widowControl w:val="0"/>
        <w:shd w:val="clear" w:color="auto" w:fill="auto"/>
        <w:bidi w:val="0"/>
        <w:spacing w:before="0" w:after="0" w:line="415" w:lineRule="auto"/>
        <w:ind w:left="0" w:right="0" w:firstLine="560"/>
        <w:jc w:val="both"/>
      </w:pPr>
      <w:r>
        <w:rPr>
          <w:rFonts w:ascii="Times New Roman" w:hAnsi="Times New Roman" w:eastAsia="Times New Roman" w:cs="Times New Roman"/>
          <w:color w:val="000000"/>
          <w:spacing w:val="0"/>
          <w:w w:val="100"/>
          <w:position w:val="0"/>
          <w:lang w:val="en-US" w:eastAsia="en-US" w:bidi="en-US"/>
        </w:rPr>
        <w:t>How to adopt lifelong learning in your life?</w:t>
      </w:r>
    </w:p>
    <w:p>
      <w:pPr>
        <w:pStyle w:val="21"/>
        <w:keepNext/>
        <w:keepLines/>
        <w:widowControl w:val="0"/>
        <w:numPr>
          <w:ilvl w:val="0"/>
          <w:numId w:val="28"/>
        </w:numPr>
        <w:shd w:val="clear" w:color="auto" w:fill="auto"/>
        <w:tabs>
          <w:tab w:val="left" w:pos="942"/>
        </w:tabs>
        <w:bidi w:val="0"/>
        <w:spacing w:before="0" w:after="0" w:line="350" w:lineRule="auto"/>
        <w:ind w:left="0" w:right="0" w:firstLine="560"/>
        <w:jc w:val="both"/>
      </w:pPr>
      <w:bookmarkStart w:id="79" w:name="bookmark85"/>
      <w:bookmarkEnd w:id="79"/>
      <w:bookmarkStart w:id="80" w:name="bookmark84"/>
      <w:bookmarkStart w:id="81" w:name="bookmark86"/>
      <w:bookmarkStart w:id="82" w:name="bookmark83"/>
      <w:r>
        <w:rPr>
          <w:rFonts w:ascii="Times New Roman" w:hAnsi="Times New Roman" w:eastAsia="Times New Roman" w:cs="Times New Roman"/>
          <w:color w:val="000000"/>
          <w:spacing w:val="0"/>
          <w:w w:val="100"/>
          <w:position w:val="0"/>
          <w:lang w:val="en-US" w:eastAsia="en-US" w:bidi="en-US"/>
        </w:rPr>
        <w:t>Recognize your own personal interests and goals</w:t>
      </w:r>
      <w:bookmarkEnd w:id="80"/>
      <w:bookmarkEnd w:id="81"/>
      <w:bookmarkEnd w:id="82"/>
    </w:p>
    <w:p>
      <w:pPr>
        <w:pStyle w:val="9"/>
        <w:keepNext w:val="0"/>
        <w:keepLines w:val="0"/>
        <w:widowControl w:val="0"/>
        <w:shd w:val="clear" w:color="auto" w:fill="auto"/>
        <w:tabs>
          <w:tab w:val="left" w:pos="1886"/>
        </w:tabs>
        <w:bidi w:val="0"/>
        <w:spacing w:before="0" w:after="0" w:line="415" w:lineRule="auto"/>
        <w:ind w:right="0" w:firstLine="567" w:firstLineChars="258"/>
        <w:jc w:val="both"/>
      </w:pPr>
      <w:r>
        <w:rPr>
          <w:rFonts w:hint="eastAsia" w:eastAsia="宋体"/>
          <w:u w:val="single"/>
          <w:lang w:val="en-US" w:eastAsia="zh-CN"/>
        </w:rPr>
        <w:t>37</w:t>
      </w:r>
      <w:r>
        <w:rPr>
          <w:u w:val="single"/>
        </w:rPr>
        <w:tab/>
      </w:r>
      <w:r>
        <w:rPr>
          <w:rFonts w:ascii="Times New Roman" w:hAnsi="Times New Roman" w:eastAsia="Times New Roman" w:cs="Times New Roman"/>
          <w:color w:val="000000"/>
          <w:spacing w:val="0"/>
          <w:w w:val="100"/>
          <w:position w:val="0"/>
          <w:lang w:val="en-US" w:eastAsia="en-US" w:bidi="en-US"/>
        </w:rPr>
        <w:t>・ Reflect on what you're passionate about and what you envision for your own future. If progressing your career is your personal interest, then there are ways to participate in self</w:t>
      </w:r>
      <w:r>
        <w:rPr>
          <w:rFonts w:ascii="Times New Roman" w:hAnsi="Times New Roman" w:eastAsia="Times New Roman" w:cs="Times New Roman"/>
          <w:color w:val="000000"/>
          <w:spacing w:val="0"/>
          <w:w w:val="100"/>
          <w:position w:val="0"/>
          <w:lang w:val="en-US" w:eastAsia="en-US" w:bidi="en-US"/>
        </w:rPr>
        <w:softHyphen/>
      </w:r>
      <w:r>
        <w:rPr>
          <w:rFonts w:ascii="Times New Roman" w:hAnsi="Times New Roman" w:eastAsia="Times New Roman" w:cs="Times New Roman"/>
          <w:color w:val="000000"/>
          <w:spacing w:val="0"/>
          <w:w w:val="100"/>
          <w:position w:val="0"/>
          <w:lang w:val="en-US" w:eastAsia="en-US" w:bidi="en-US"/>
        </w:rPr>
        <w:t>directed learning to accomplish this goal. If learning history is your passion, there are likewise ways to explore this interest further.</w:t>
      </w:r>
    </w:p>
    <w:p>
      <w:pPr>
        <w:pStyle w:val="21"/>
        <w:keepNext/>
        <w:keepLines/>
        <w:widowControl w:val="0"/>
        <w:numPr>
          <w:ilvl w:val="0"/>
          <w:numId w:val="28"/>
        </w:numPr>
        <w:shd w:val="clear" w:color="auto" w:fill="auto"/>
        <w:tabs>
          <w:tab w:val="left" w:pos="957"/>
        </w:tabs>
        <w:bidi w:val="0"/>
        <w:spacing w:before="0" w:after="0" w:line="350" w:lineRule="auto"/>
        <w:ind w:left="0" w:right="0" w:firstLine="560"/>
        <w:jc w:val="both"/>
      </w:pPr>
      <w:bookmarkStart w:id="83" w:name="bookmark89"/>
      <w:bookmarkEnd w:id="83"/>
      <w:bookmarkStart w:id="84" w:name="bookmark88"/>
      <w:bookmarkStart w:id="85" w:name="bookmark87"/>
      <w:bookmarkStart w:id="86" w:name="bookmark90"/>
      <w:r>
        <w:rPr>
          <w:rFonts w:ascii="Times New Roman" w:hAnsi="Times New Roman" w:eastAsia="Times New Roman" w:cs="Times New Roman"/>
          <w:color w:val="000000"/>
          <w:spacing w:val="0"/>
          <w:w w:val="100"/>
          <w:position w:val="0"/>
          <w:lang w:val="en-US" w:eastAsia="en-US" w:bidi="en-US"/>
        </w:rPr>
        <w:t>Make a list of what you would like to achieve</w:t>
      </w:r>
      <w:bookmarkEnd w:id="84"/>
      <w:bookmarkEnd w:id="85"/>
      <w:bookmarkEnd w:id="86"/>
    </w:p>
    <w:p>
      <w:pPr>
        <w:pStyle w:val="9"/>
        <w:keepNext w:val="0"/>
        <w:keepLines w:val="0"/>
        <w:widowControl w:val="0"/>
        <w:shd w:val="clear" w:color="auto" w:fill="auto"/>
        <w:tabs>
          <w:tab w:val="left" w:pos="8179"/>
        </w:tabs>
        <w:bidi w:val="0"/>
        <w:spacing w:before="0" w:after="0" w:line="415" w:lineRule="auto"/>
        <w:ind w:left="0" w:right="0" w:firstLine="560"/>
        <w:jc w:val="both"/>
      </w:pPr>
      <w:r>
        <w:rPr>
          <w:rFonts w:ascii="Times New Roman" w:hAnsi="Times New Roman" w:eastAsia="Times New Roman" w:cs="Times New Roman"/>
          <w:color w:val="000000"/>
          <w:spacing w:val="0"/>
          <w:w w:val="100"/>
          <w:position w:val="0"/>
          <w:lang w:val="en-US" w:eastAsia="en-US" w:bidi="en-US"/>
        </w:rPr>
        <w:t>Once you've identified what motivates you, explore what it is about that particular interest or goal that you want to achieve. Retu</w:t>
      </w:r>
      <w:r>
        <w:rPr>
          <w:rFonts w:hint="eastAsia" w:eastAsia="宋体" w:cs="Times New Roman"/>
          <w:color w:val="000000"/>
          <w:spacing w:val="0"/>
          <w:w w:val="100"/>
          <w:position w:val="0"/>
          <w:lang w:val="en-US" w:eastAsia="zh-CN" w:bidi="en-US"/>
        </w:rPr>
        <w:t>rn</w:t>
      </w:r>
      <w:r>
        <w:rPr>
          <w:rFonts w:ascii="Times New Roman" w:hAnsi="Times New Roman" w:eastAsia="Times New Roman" w:cs="Times New Roman"/>
          <w:color w:val="000000"/>
          <w:spacing w:val="0"/>
          <w:w w:val="100"/>
          <w:position w:val="0"/>
          <w:lang w:val="en-US" w:eastAsia="en-US" w:bidi="en-US"/>
        </w:rPr>
        <w:t xml:space="preserve">ing to our example of someone having a passion for history, </w:t>
      </w:r>
      <w:r>
        <w:rPr>
          <w:rFonts w:hint="eastAsia" w:eastAsia="宋体" w:cs="Times New Roman"/>
          <w:color w:val="000000"/>
          <w:spacing w:val="0"/>
          <w:w w:val="100"/>
          <w:position w:val="0"/>
          <w:lang w:val="en-US" w:eastAsia="zh-CN" w:bidi="en-US"/>
        </w:rPr>
        <w:t>perhaps</w:t>
      </w:r>
      <w:r>
        <w:rPr>
          <w:rFonts w:ascii="Times New Roman" w:hAnsi="Times New Roman" w:eastAsia="Times New Roman" w:cs="Times New Roman"/>
          <w:color w:val="000000"/>
          <w:spacing w:val="0"/>
          <w:w w:val="100"/>
          <w:position w:val="0"/>
          <w:lang w:val="en-US" w:eastAsia="en-US" w:bidi="en-US"/>
        </w:rPr>
        <w:t xml:space="preserve"> it is to simply expand knowledge on the history of Europe. </w:t>
      </w:r>
      <w:r>
        <w:rPr>
          <w:rFonts w:ascii="Times New Roman" w:hAnsi="Times New Roman" w:eastAsia="Times New Roman" w:cs="Times New Roman"/>
          <w:color w:val="000000"/>
          <w:spacing w:val="0"/>
          <w:w w:val="100"/>
          <w:position w:val="0"/>
          <w:u w:val="single"/>
          <w:lang w:val="en-US" w:eastAsia="en-US" w:bidi="en-US"/>
        </w:rPr>
        <w:t>38</w:t>
      </w:r>
      <w:r>
        <w:rPr>
          <w:rFonts w:hint="eastAsia" w:eastAsia="宋体" w:cs="Times New Roman"/>
          <w:color w:val="000000"/>
          <w:spacing w:val="0"/>
          <w:w w:val="100"/>
          <w:position w:val="0"/>
          <w:u w:val="single"/>
          <w:lang w:val="en-US" w:eastAsia="zh-CN" w:bidi="en-US"/>
        </w:rPr>
        <w:t xml:space="preserve">       </w:t>
      </w:r>
      <w:r>
        <w:rPr>
          <w:rFonts w:ascii="Times New Roman" w:hAnsi="Times New Roman" w:eastAsia="Times New Roman" w:cs="Times New Roman"/>
          <w:color w:val="000000"/>
          <w:spacing w:val="0"/>
          <w:w w:val="100"/>
          <w:position w:val="0"/>
          <w:lang w:val="en-US" w:eastAsia="en-US" w:bidi="en-US"/>
        </w:rPr>
        <w:t>. Both of these are</w:t>
      </w:r>
      <w:r>
        <w:rPr>
          <w:rFonts w:hint="eastAsia" w:eastAsia="宋体" w:cs="Times New Roman"/>
          <w:color w:val="000000"/>
          <w:spacing w:val="0"/>
          <w:w w:val="100"/>
          <w:position w:val="0"/>
          <w:lang w:val="en-US" w:eastAsia="zh-CN" w:bidi="en-US"/>
        </w:rPr>
        <w:t xml:space="preserve"> </w:t>
      </w:r>
      <w:r>
        <w:rPr>
          <w:rFonts w:ascii="Times New Roman" w:hAnsi="Times New Roman" w:eastAsia="Times New Roman" w:cs="Times New Roman"/>
          <w:color w:val="000000"/>
          <w:spacing w:val="0"/>
          <w:w w:val="100"/>
          <w:position w:val="0"/>
          <w:lang w:val="en-US" w:eastAsia="en-US" w:bidi="en-US"/>
        </w:rPr>
        <w:t>different levels of interest involving different ways of learning.</w:t>
      </w:r>
    </w:p>
    <w:p>
      <w:pPr>
        <w:pStyle w:val="21"/>
        <w:keepNext/>
        <w:keepLines/>
        <w:widowControl w:val="0"/>
        <w:numPr>
          <w:ilvl w:val="0"/>
          <w:numId w:val="29"/>
        </w:numPr>
        <w:shd w:val="clear" w:color="auto" w:fill="auto"/>
        <w:tabs>
          <w:tab w:val="left" w:pos="872"/>
        </w:tabs>
        <w:bidi w:val="0"/>
        <w:spacing w:before="0" w:after="40" w:line="360" w:lineRule="auto"/>
        <w:ind w:left="0" w:right="0" w:firstLine="480"/>
        <w:jc w:val="both"/>
      </w:pPr>
      <w:bookmarkStart w:id="87" w:name="bookmark93"/>
      <w:bookmarkEnd w:id="87"/>
      <w:bookmarkStart w:id="88" w:name="bookmark94"/>
      <w:bookmarkStart w:id="89" w:name="bookmark92"/>
      <w:bookmarkStart w:id="90" w:name="bookmark91"/>
      <w:r>
        <w:rPr>
          <w:rFonts w:ascii="Times New Roman" w:hAnsi="Times New Roman" w:eastAsia="Times New Roman" w:cs="Times New Roman"/>
          <w:color w:val="000000"/>
          <w:spacing w:val="0"/>
          <w:w w:val="100"/>
          <w:position w:val="0"/>
          <w:lang w:val="en-US" w:eastAsia="en-US" w:bidi="en-US"/>
        </w:rPr>
        <w:t>Structure the learning goal into your life</w:t>
      </w:r>
      <w:bookmarkEnd w:id="88"/>
      <w:bookmarkEnd w:id="89"/>
      <w:bookmarkEnd w:id="90"/>
    </w:p>
    <w:p>
      <w:pPr>
        <w:pStyle w:val="9"/>
        <w:keepNext w:val="0"/>
        <w:keepLines w:val="0"/>
        <w:widowControl w:val="0"/>
        <w:shd w:val="clear" w:color="auto" w:fill="auto"/>
        <w:tabs>
          <w:tab w:val="left" w:pos="9418"/>
        </w:tabs>
        <w:bidi w:val="0"/>
        <w:spacing w:before="0" w:after="0" w:line="427" w:lineRule="auto"/>
        <w:ind w:left="0" w:right="0" w:firstLine="480"/>
        <w:jc w:val="both"/>
      </w:pPr>
      <w:r>
        <w:rPr>
          <w:rFonts w:ascii="Times New Roman" w:hAnsi="Times New Roman" w:eastAsia="Times New Roman" w:cs="Times New Roman"/>
          <w:color w:val="000000"/>
          <w:spacing w:val="0"/>
          <w:w w:val="100"/>
          <w:position w:val="0"/>
          <w:lang w:val="en-US" w:eastAsia="en-US" w:bidi="en-US"/>
        </w:rPr>
        <w:t>Fitting a new learning goal into your busy life takes consideration and e</w:t>
      </w:r>
      <w:r>
        <w:rPr>
          <w:rFonts w:hint="eastAsia" w:eastAsia="宋体" w:cs="Times New Roman"/>
          <w:color w:val="000000"/>
          <w:spacing w:val="0"/>
          <w:w w:val="100"/>
          <w:position w:val="0"/>
          <w:lang w:val="en-US" w:eastAsia="zh-CN" w:bidi="en-US"/>
        </w:rPr>
        <w:t>ffor</w:t>
      </w:r>
      <w:r>
        <w:rPr>
          <w:rFonts w:ascii="Times New Roman" w:hAnsi="Times New Roman" w:eastAsia="Times New Roman" w:cs="Times New Roman"/>
          <w:color w:val="000000"/>
          <w:spacing w:val="0"/>
          <w:w w:val="100"/>
          <w:position w:val="0"/>
          <w:lang w:val="en-US" w:eastAsia="en-US" w:bidi="en-US"/>
        </w:rPr>
        <w:t xml:space="preserve">t. </w:t>
      </w:r>
      <w:r>
        <w:rPr>
          <w:rFonts w:ascii="Times New Roman" w:hAnsi="Times New Roman" w:eastAsia="Times New Roman" w:cs="Times New Roman"/>
          <w:color w:val="000000"/>
          <w:spacing w:val="0"/>
          <w:w w:val="100"/>
          <w:position w:val="0"/>
          <w:u w:val="single"/>
          <w:lang w:val="en-US" w:eastAsia="en-US" w:bidi="en-US"/>
        </w:rPr>
        <w:t>39</w:t>
      </w:r>
      <w:r>
        <w:rPr>
          <w:rFonts w:hint="eastAsia" w:eastAsia="宋体" w:cs="Times New Roman"/>
          <w:color w:val="000000"/>
          <w:spacing w:val="0"/>
          <w:w w:val="100"/>
          <w:position w:val="0"/>
          <w:u w:val="single"/>
          <w:lang w:val="en-US" w:eastAsia="zh-CN" w:bidi="en-US"/>
        </w:rPr>
        <w:t xml:space="preserve">    </w:t>
      </w:r>
      <w:r>
        <w:rPr>
          <w:rFonts w:ascii="Times New Roman" w:hAnsi="Times New Roman" w:eastAsia="Times New Roman" w:cs="Times New Roman"/>
          <w:color w:val="000000"/>
          <w:spacing w:val="0"/>
          <w:w w:val="100"/>
          <w:position w:val="0"/>
          <w:lang w:val="en-US" w:eastAsia="en-US" w:bidi="en-US"/>
        </w:rPr>
        <w:t>. Plan</w:t>
      </w:r>
      <w:r>
        <w:rPr>
          <w:rFonts w:hint="eastAsia" w:eastAsia="宋体" w:cs="Times New Roman"/>
          <w:color w:val="000000"/>
          <w:spacing w:val="0"/>
          <w:w w:val="100"/>
          <w:position w:val="0"/>
          <w:lang w:val="en-US" w:eastAsia="zh-CN" w:bidi="en-US"/>
        </w:rPr>
        <w:t xml:space="preserve"> </w:t>
      </w:r>
      <w:r>
        <w:rPr>
          <w:rFonts w:ascii="Times New Roman" w:hAnsi="Times New Roman" w:eastAsia="Times New Roman" w:cs="Times New Roman"/>
          <w:color w:val="000000"/>
          <w:spacing w:val="0"/>
          <w:w w:val="100"/>
          <w:position w:val="0"/>
          <w:lang w:val="en-US" w:eastAsia="en-US" w:bidi="en-US"/>
        </w:rPr>
        <w:t>out how the requirements of the new learning initiative can fit into your life or what you need to do to make it fit. Understanding the time and space you can devote to it helps you to stick with the goal in the long run.</w:t>
      </w:r>
    </w:p>
    <w:p>
      <w:pPr>
        <w:pStyle w:val="21"/>
        <w:keepNext/>
        <w:keepLines/>
        <w:widowControl w:val="0"/>
        <w:numPr>
          <w:ilvl w:val="0"/>
          <w:numId w:val="29"/>
        </w:numPr>
        <w:shd w:val="clear" w:color="auto" w:fill="auto"/>
        <w:tabs>
          <w:tab w:val="left" w:pos="1260"/>
        </w:tabs>
        <w:bidi w:val="0"/>
        <w:spacing w:before="0" w:after="40" w:line="360" w:lineRule="auto"/>
        <w:ind w:left="0" w:right="0" w:firstLine="480"/>
        <w:jc w:val="both"/>
      </w:pPr>
      <w:bookmarkStart w:id="91" w:name="bookmark97"/>
      <w:bookmarkEnd w:id="91"/>
      <w:bookmarkStart w:id="92" w:name="bookmark96"/>
      <w:bookmarkStart w:id="93" w:name="bookmark98"/>
      <w:bookmarkStart w:id="94" w:name="bookmark95"/>
      <w:r>
        <w:rPr>
          <w:rFonts w:ascii="Times New Roman" w:hAnsi="Times New Roman" w:eastAsia="Times New Roman" w:cs="Times New Roman"/>
          <w:color w:val="000000"/>
          <w:spacing w:val="0"/>
          <w:w w:val="100"/>
          <w:position w:val="0"/>
          <w:u w:val="single"/>
          <w:lang w:val="en-US" w:eastAsia="en-US" w:bidi="en-US"/>
        </w:rPr>
        <w:t>40</w:t>
      </w:r>
      <w:bookmarkEnd w:id="92"/>
      <w:bookmarkEnd w:id="93"/>
      <w:bookmarkEnd w:id="94"/>
      <w:r>
        <w:rPr>
          <w:rFonts w:hint="eastAsia" w:eastAsia="宋体" w:cs="Times New Roman"/>
          <w:color w:val="000000"/>
          <w:spacing w:val="0"/>
          <w:w w:val="100"/>
          <w:position w:val="0"/>
          <w:u w:val="none"/>
          <w:lang w:val="en-US" w:eastAsia="zh-CN" w:bidi="en-US"/>
        </w:rPr>
        <w:t xml:space="preserve">        </w:t>
      </w:r>
      <w:r>
        <w:rPr>
          <w:rFonts w:hint="eastAsia" w:eastAsia="宋体" w:cs="Times New Roman"/>
          <w:color w:val="000000"/>
          <w:spacing w:val="0"/>
          <w:w w:val="100"/>
          <w:position w:val="0"/>
          <w:u w:val="single"/>
          <w:lang w:val="en-US" w:eastAsia="zh-CN" w:bidi="en-US"/>
        </w:rPr>
        <w:t xml:space="preserve">   </w:t>
      </w:r>
    </w:p>
    <w:p>
      <w:pPr>
        <w:pStyle w:val="9"/>
        <w:keepNext w:val="0"/>
        <w:keepLines w:val="0"/>
        <w:widowControl w:val="0"/>
        <w:shd w:val="clear" w:color="auto" w:fill="auto"/>
        <w:bidi w:val="0"/>
        <w:spacing w:before="0" w:after="440" w:line="427" w:lineRule="auto"/>
        <w:ind w:left="0" w:right="0" w:firstLine="500"/>
        <w:jc w:val="both"/>
      </w:pPr>
      <w:r>
        <w:rPr>
          <w:rFonts w:ascii="Times New Roman" w:hAnsi="Times New Roman" w:eastAsia="Times New Roman" w:cs="Times New Roman"/>
          <w:color w:val="000000"/>
          <w:spacing w:val="0"/>
          <w:w w:val="100"/>
          <w:position w:val="0"/>
          <w:lang w:val="en-US" w:eastAsia="en-US" w:bidi="en-US"/>
        </w:rPr>
        <w:t xml:space="preserve">Dedicating </w:t>
      </w:r>
      <w:r>
        <w:rPr>
          <w:rFonts w:hint="eastAsia" w:eastAsia="宋体" w:cs="Times New Roman"/>
          <w:color w:val="000000"/>
          <w:spacing w:val="0"/>
          <w:w w:val="100"/>
          <w:position w:val="0"/>
          <w:lang w:val="en-US" w:eastAsia="zh-CN" w:bidi="en-US"/>
        </w:rPr>
        <w:t>yourself</w:t>
      </w:r>
      <w:r>
        <w:rPr>
          <w:rFonts w:ascii="Times New Roman" w:hAnsi="Times New Roman" w:eastAsia="Times New Roman" w:cs="Times New Roman"/>
          <w:color w:val="000000"/>
          <w:spacing w:val="0"/>
          <w:w w:val="100"/>
          <w:position w:val="0"/>
          <w:lang w:val="en-US" w:eastAsia="en-US" w:bidi="en-US"/>
        </w:rPr>
        <w:t xml:space="preserve"> to your new learning goal is the final and most important step. If you've set realistic expectation and have the self-motivation to see it through </w:t>
      </w:r>
      <w:r>
        <w:rPr>
          <w:rFonts w:ascii="Times New Roman" w:hAnsi="Times New Roman" w:eastAsia="Times New Roman" w:cs="Times New Roman"/>
          <w:color w:val="000000"/>
          <w:spacing w:val="0"/>
          <w:w w:val="100"/>
          <w:position w:val="0"/>
          <w:vertAlign w:val="subscript"/>
          <w:lang w:val="en-US" w:eastAsia="en-US" w:bidi="en-US"/>
        </w:rPr>
        <w:t>y</w:t>
      </w:r>
      <w:r>
        <w:rPr>
          <w:rFonts w:ascii="Times New Roman" w:hAnsi="Times New Roman" w:eastAsia="Times New Roman" w:cs="Times New Roman"/>
          <w:color w:val="000000"/>
          <w:spacing w:val="0"/>
          <w:w w:val="100"/>
          <w:position w:val="0"/>
          <w:lang w:val="en-US" w:eastAsia="en-US" w:bidi="en-US"/>
        </w:rPr>
        <w:t xml:space="preserve"> commit to it and avoid making excuses.</w:t>
      </w:r>
    </w:p>
    <w:p>
      <w:pPr>
        <w:pStyle w:val="9"/>
        <w:keepNext w:val="0"/>
        <w:keepLines w:val="0"/>
        <w:widowControl w:val="0"/>
        <w:numPr>
          <w:ilvl w:val="0"/>
          <w:numId w:val="30"/>
        </w:numPr>
        <w:shd w:val="clear" w:color="auto" w:fill="auto"/>
        <w:tabs>
          <w:tab w:val="left" w:pos="426"/>
        </w:tabs>
        <w:bidi w:val="0"/>
        <w:spacing w:before="0" w:after="0" w:line="437" w:lineRule="auto"/>
        <w:ind w:left="0" w:right="0" w:firstLine="0"/>
        <w:jc w:val="left"/>
      </w:pPr>
      <w:bookmarkStart w:id="95" w:name="bookmark99"/>
      <w:bookmarkEnd w:id="95"/>
      <w:r>
        <w:rPr>
          <w:rFonts w:ascii="Times New Roman" w:hAnsi="Times New Roman" w:eastAsia="Times New Roman" w:cs="Times New Roman"/>
          <w:color w:val="000000"/>
          <w:spacing w:val="0"/>
          <w:w w:val="100"/>
          <w:position w:val="0"/>
          <w:lang w:val="en-US" w:eastAsia="en-US" w:bidi="en-US"/>
        </w:rPr>
        <w:t>Make a commitment</w:t>
      </w:r>
    </w:p>
    <w:p>
      <w:pPr>
        <w:pStyle w:val="9"/>
        <w:keepNext w:val="0"/>
        <w:keepLines w:val="0"/>
        <w:widowControl w:val="0"/>
        <w:numPr>
          <w:ilvl w:val="0"/>
          <w:numId w:val="30"/>
        </w:numPr>
        <w:shd w:val="clear" w:color="auto" w:fill="auto"/>
        <w:tabs>
          <w:tab w:val="left" w:pos="426"/>
        </w:tabs>
        <w:bidi w:val="0"/>
        <w:spacing w:before="0" w:after="0" w:line="437" w:lineRule="auto"/>
        <w:ind w:left="0" w:right="0" w:firstLine="0"/>
        <w:jc w:val="left"/>
      </w:pPr>
      <w:bookmarkStart w:id="96" w:name="bookmark100"/>
      <w:bookmarkEnd w:id="96"/>
      <w:r>
        <w:rPr>
          <w:rFonts w:ascii="Times New Roman" w:hAnsi="Times New Roman" w:eastAsia="Times New Roman" w:cs="Times New Roman"/>
          <w:color w:val="000000"/>
          <w:spacing w:val="0"/>
          <w:w w:val="100"/>
          <w:position w:val="0"/>
          <w:lang w:val="en-US" w:eastAsia="en-US" w:bidi="en-US"/>
        </w:rPr>
        <w:t>Boost your motivation</w:t>
      </w:r>
    </w:p>
    <w:p>
      <w:pPr>
        <w:pStyle w:val="9"/>
        <w:keepNext w:val="0"/>
        <w:keepLines w:val="0"/>
        <w:widowControl w:val="0"/>
        <w:numPr>
          <w:ilvl w:val="0"/>
          <w:numId w:val="30"/>
        </w:numPr>
        <w:shd w:val="clear" w:color="auto" w:fill="auto"/>
        <w:tabs>
          <w:tab w:val="left" w:pos="426"/>
        </w:tabs>
        <w:bidi w:val="0"/>
        <w:spacing w:before="0" w:after="0" w:line="437" w:lineRule="auto"/>
        <w:ind w:left="0" w:right="0" w:firstLine="0"/>
        <w:jc w:val="left"/>
      </w:pPr>
      <w:bookmarkStart w:id="97" w:name="bookmark101"/>
      <w:bookmarkEnd w:id="97"/>
      <w:r>
        <w:rPr>
          <w:rFonts w:ascii="Times New Roman" w:hAnsi="Times New Roman" w:eastAsia="Times New Roman" w:cs="Times New Roman"/>
          <w:color w:val="000000"/>
          <w:spacing w:val="0"/>
          <w:w w:val="100"/>
          <w:position w:val="0"/>
          <w:lang w:val="en-US" w:eastAsia="en-US" w:bidi="en-US"/>
        </w:rPr>
        <w:t>Lifelong learning is about you, not other people</w:t>
      </w:r>
    </w:p>
    <w:p>
      <w:pPr>
        <w:pStyle w:val="9"/>
        <w:keepNext w:val="0"/>
        <w:keepLines w:val="0"/>
        <w:widowControl w:val="0"/>
        <w:numPr>
          <w:ilvl w:val="0"/>
          <w:numId w:val="30"/>
        </w:numPr>
        <w:shd w:val="clear" w:color="auto" w:fill="auto"/>
        <w:tabs>
          <w:tab w:val="left" w:pos="426"/>
        </w:tabs>
        <w:bidi w:val="0"/>
        <w:spacing w:before="0" w:after="0" w:line="437" w:lineRule="auto"/>
        <w:ind w:left="0" w:right="0" w:firstLine="0"/>
        <w:jc w:val="left"/>
      </w:pPr>
      <w:bookmarkStart w:id="98" w:name="bookmark102"/>
      <w:bookmarkEnd w:id="98"/>
      <w:r>
        <w:rPr>
          <w:rFonts w:ascii="Times New Roman" w:hAnsi="Times New Roman" w:eastAsia="Times New Roman" w:cs="Times New Roman"/>
          <w:color w:val="000000"/>
          <w:spacing w:val="0"/>
          <w:w w:val="100"/>
          <w:position w:val="0"/>
          <w:lang w:val="en-US" w:eastAsia="en-US" w:bidi="en-US"/>
        </w:rPr>
        <w:t>I</w:t>
      </w:r>
      <w:r>
        <w:rPr>
          <w:rFonts w:hint="eastAsia" w:eastAsia="宋体" w:cs="Times New Roman"/>
          <w:color w:val="000000"/>
          <w:spacing w:val="0"/>
          <w:w w:val="100"/>
          <w:position w:val="0"/>
          <w:lang w:val="en-US" w:eastAsia="zh-CN" w:bidi="en-US"/>
        </w:rPr>
        <w:t>f</w:t>
      </w:r>
      <w:r>
        <w:rPr>
          <w:rFonts w:ascii="Times New Roman" w:hAnsi="Times New Roman" w:eastAsia="Times New Roman" w:cs="Times New Roman"/>
          <w:color w:val="000000"/>
          <w:spacing w:val="0"/>
          <w:w w:val="100"/>
          <w:position w:val="0"/>
          <w:lang w:val="en-US" w:eastAsia="en-US" w:bidi="en-US"/>
        </w:rPr>
        <w:t xml:space="preserve"> you don't make time and space for it, it won't happen</w:t>
      </w:r>
    </w:p>
    <w:p>
      <w:pPr>
        <w:pStyle w:val="9"/>
        <w:keepNext w:val="0"/>
        <w:keepLines w:val="0"/>
        <w:widowControl w:val="0"/>
        <w:shd w:val="clear" w:color="auto" w:fill="auto"/>
        <w:bidi w:val="0"/>
        <w:spacing w:before="0" w:after="0" w:line="437" w:lineRule="auto"/>
        <w:ind w:left="0" w:right="0" w:firstLine="0"/>
        <w:jc w:val="left"/>
      </w:pPr>
      <w:r>
        <w:rPr>
          <w:rFonts w:ascii="Times New Roman" w:hAnsi="Times New Roman" w:eastAsia="Times New Roman" w:cs="Times New Roman"/>
          <w:color w:val="000000"/>
          <w:spacing w:val="0"/>
          <w:w w:val="100"/>
          <w:position w:val="0"/>
          <w:lang w:val="en-US" w:eastAsia="en-US" w:bidi="en-US"/>
        </w:rPr>
        <w:t>E</w:t>
      </w:r>
      <w:r>
        <w:rPr>
          <w:rFonts w:ascii="宋体" w:hAnsi="宋体" w:eastAsia="宋体" w:cs="宋体"/>
          <w:color w:val="000000"/>
          <w:spacing w:val="0"/>
          <w:w w:val="100"/>
          <w:position w:val="0"/>
          <w:lang w:val="en-US" w:eastAsia="en-US" w:bidi="en-US"/>
        </w:rPr>
        <w:t>・</w:t>
      </w:r>
      <w:r>
        <w:rPr>
          <w:rFonts w:ascii="Times New Roman" w:hAnsi="Times New Roman" w:eastAsia="Times New Roman" w:cs="Times New Roman"/>
          <w:color w:val="000000"/>
          <w:spacing w:val="0"/>
          <w:w w:val="100"/>
          <w:position w:val="0"/>
          <w:lang w:val="en-US" w:eastAsia="en-US" w:bidi="en-US"/>
        </w:rPr>
        <w:t xml:space="preserve"> Write down your specific goals and methods of achieving them</w:t>
      </w:r>
    </w:p>
    <w:p>
      <w:pPr>
        <w:pStyle w:val="9"/>
        <w:keepNext w:val="0"/>
        <w:keepLines w:val="0"/>
        <w:widowControl w:val="0"/>
        <w:shd w:val="clear" w:color="auto" w:fill="auto"/>
        <w:bidi w:val="0"/>
        <w:spacing w:before="0" w:after="0" w:line="437" w:lineRule="auto"/>
        <w:ind w:left="0" w:right="0" w:firstLine="0"/>
        <w:jc w:val="left"/>
      </w:pPr>
      <w:r>
        <w:rPr>
          <w:rFonts w:ascii="Times New Roman" w:hAnsi="Times New Roman" w:eastAsia="Times New Roman" w:cs="Times New Roman"/>
          <w:color w:val="000000"/>
          <w:spacing w:val="0"/>
          <w:w w:val="100"/>
          <w:position w:val="0"/>
          <w:lang w:val="en-US" w:eastAsia="en-US" w:bidi="en-US"/>
        </w:rPr>
        <w:t>F</w:t>
      </w:r>
      <w:r>
        <w:rPr>
          <w:rFonts w:ascii="宋体" w:hAnsi="宋体" w:eastAsia="宋体" w:cs="宋体"/>
          <w:color w:val="000000"/>
          <w:spacing w:val="0"/>
          <w:w w:val="100"/>
          <w:position w:val="0"/>
          <w:lang w:val="en-US" w:eastAsia="en-US" w:bidi="en-US"/>
        </w:rPr>
        <w:t>・</w:t>
      </w:r>
      <w:r>
        <w:rPr>
          <w:rFonts w:ascii="Times New Roman" w:hAnsi="Times New Roman" w:eastAsia="Times New Roman" w:cs="Times New Roman"/>
          <w:color w:val="000000"/>
          <w:spacing w:val="0"/>
          <w:w w:val="100"/>
          <w:position w:val="0"/>
          <w:lang w:val="en-US" w:eastAsia="en-US" w:bidi="en-US"/>
        </w:rPr>
        <w:t xml:space="preserve"> It has been described as a process of learning in different environments</w:t>
      </w:r>
    </w:p>
    <w:p>
      <w:pPr>
        <w:pStyle w:val="9"/>
        <w:keepNext w:val="0"/>
        <w:keepLines w:val="0"/>
        <w:widowControl w:val="0"/>
        <w:shd w:val="clear" w:color="auto" w:fill="auto"/>
        <w:bidi w:val="0"/>
        <w:spacing w:before="0" w:after="220" w:line="437" w:lineRule="auto"/>
        <w:ind w:left="0" w:right="0" w:firstLine="0"/>
        <w:jc w:val="left"/>
      </w:pPr>
      <w:r>
        <w:rPr>
          <w:rFonts w:ascii="Times New Roman" w:hAnsi="Times New Roman" w:eastAsia="Times New Roman" w:cs="Times New Roman"/>
          <w:color w:val="000000"/>
          <w:spacing w:val="0"/>
          <w:w w:val="100"/>
          <w:position w:val="0"/>
          <w:lang w:val="en-US" w:eastAsia="en-US" w:bidi="en-US"/>
        </w:rPr>
        <w:t>G. Or perhaps the interest is so strong that going for a PhD is a dream goal</w:t>
      </w:r>
    </w:p>
    <w:p>
      <w:pPr>
        <w:pStyle w:val="19"/>
        <w:keepNext w:val="0"/>
        <w:keepLines w:val="0"/>
        <w:widowControl w:val="0"/>
        <w:shd w:val="clear" w:color="auto" w:fill="auto"/>
        <w:bidi w:val="0"/>
        <w:spacing w:before="0" w:after="0" w:line="408" w:lineRule="exact"/>
        <w:ind w:left="0" w:right="0" w:firstLine="0"/>
        <w:jc w:val="left"/>
      </w:pPr>
      <w:r>
        <w:rPr>
          <w:color w:val="000000"/>
          <w:spacing w:val="0"/>
          <w:w w:val="100"/>
          <w:position w:val="0"/>
        </w:rPr>
        <w:t>第三部分 语盲运用（共两节;满分</w:t>
      </w:r>
      <w:r>
        <w:rPr>
          <w:rFonts w:ascii="Times New Roman" w:hAnsi="Times New Roman" w:eastAsia="Times New Roman" w:cs="Times New Roman"/>
          <w:color w:val="000000"/>
          <w:spacing w:val="0"/>
          <w:w w:val="100"/>
          <w:position w:val="0"/>
          <w:lang w:val="en-US" w:eastAsia="en-US" w:bidi="en-US"/>
        </w:rPr>
        <w:t>30</w:t>
      </w:r>
      <w:r>
        <w:rPr>
          <w:color w:val="000000"/>
          <w:spacing w:val="0"/>
          <w:w w:val="100"/>
          <w:position w:val="0"/>
        </w:rPr>
        <w:t>分） 第一节（共</w:t>
      </w:r>
      <w:r>
        <w:rPr>
          <w:rFonts w:ascii="Times New Roman" w:hAnsi="Times New Roman" w:eastAsia="Times New Roman" w:cs="Times New Roman"/>
          <w:color w:val="000000"/>
          <w:spacing w:val="0"/>
          <w:w w:val="100"/>
          <w:position w:val="0"/>
        </w:rPr>
        <w:t>15</w:t>
      </w:r>
      <w:r>
        <w:rPr>
          <w:color w:val="000000"/>
          <w:spacing w:val="0"/>
          <w:w w:val="100"/>
          <w:position w:val="0"/>
        </w:rPr>
        <w:t>小题;每小题</w:t>
      </w:r>
      <w:r>
        <w:rPr>
          <w:rFonts w:ascii="Times New Roman" w:hAnsi="Times New Roman" w:eastAsia="Times New Roman" w:cs="Times New Roman"/>
          <w:color w:val="000000"/>
          <w:spacing w:val="0"/>
          <w:w w:val="100"/>
          <w:position w:val="0"/>
        </w:rPr>
        <w:t>1</w:t>
      </w:r>
      <w:r>
        <w:rPr>
          <w:color w:val="000000"/>
          <w:spacing w:val="0"/>
          <w:w w:val="100"/>
          <w:position w:val="0"/>
        </w:rPr>
        <w:t>分，满分</w:t>
      </w:r>
      <w:r>
        <w:rPr>
          <w:rFonts w:ascii="Times New Roman" w:hAnsi="Times New Roman" w:eastAsia="Times New Roman" w:cs="Times New Roman"/>
          <w:color w:val="000000"/>
          <w:spacing w:val="0"/>
          <w:w w:val="100"/>
          <w:position w:val="0"/>
        </w:rPr>
        <w:t>15</w:t>
      </w:r>
      <w:r>
        <w:rPr>
          <w:color w:val="000000"/>
          <w:spacing w:val="0"/>
          <w:w w:val="100"/>
          <w:position w:val="0"/>
        </w:rPr>
        <w:t>分）</w:t>
      </w:r>
    </w:p>
    <w:p>
      <w:pPr>
        <w:pStyle w:val="19"/>
        <w:keepNext w:val="0"/>
        <w:keepLines w:val="0"/>
        <w:widowControl w:val="0"/>
        <w:shd w:val="clear" w:color="auto" w:fill="auto"/>
        <w:bidi w:val="0"/>
        <w:spacing w:before="0" w:after="180" w:line="408" w:lineRule="exact"/>
        <w:ind w:left="0" w:right="0" w:firstLine="480"/>
        <w:jc w:val="left"/>
      </w:pPr>
      <w:r>
        <w:rPr>
          <w:color w:val="000000"/>
          <w:spacing w:val="0"/>
          <w:w w:val="100"/>
          <w:position w:val="0"/>
        </w:rPr>
        <w:t>阅读下面短文，从每题所给的</w:t>
      </w:r>
      <w:r>
        <w:rPr>
          <w:rFonts w:ascii="Times New Roman" w:hAnsi="Times New Roman" w:eastAsia="Times New Roman" w:cs="Times New Roman"/>
          <w:color w:val="000000"/>
          <w:spacing w:val="0"/>
          <w:w w:val="100"/>
          <w:position w:val="0"/>
          <w:lang w:val="en-US" w:eastAsia="en-US" w:bidi="en-US"/>
        </w:rPr>
        <w:t>A</w:t>
      </w:r>
      <w:r>
        <w:rPr>
          <w:color w:val="000000"/>
          <w:spacing w:val="0"/>
          <w:w w:val="100"/>
          <w:position w:val="0"/>
          <w:lang w:val="en-US" w:eastAsia="en-US" w:bidi="en-US"/>
        </w:rPr>
        <w:t>、</w:t>
      </w:r>
      <w:r>
        <w:rPr>
          <w:rFonts w:ascii="Times New Roman" w:hAnsi="Times New Roman" w:eastAsia="Times New Roman" w:cs="Times New Roman"/>
          <w:color w:val="000000"/>
          <w:spacing w:val="0"/>
          <w:w w:val="100"/>
          <w:position w:val="0"/>
          <w:lang w:val="en-US" w:eastAsia="en-US" w:bidi="en-US"/>
        </w:rPr>
        <w:t>B</w:t>
      </w:r>
      <w:r>
        <w:rPr>
          <w:color w:val="000000"/>
          <w:spacing w:val="0"/>
          <w:w w:val="100"/>
          <w:position w:val="0"/>
          <w:lang w:val="en-US" w:eastAsia="en-US" w:bidi="en-US"/>
        </w:rPr>
        <w:t>、</w:t>
      </w:r>
      <w:r>
        <w:rPr>
          <w:rFonts w:ascii="Times New Roman" w:hAnsi="Times New Roman" w:eastAsia="Times New Roman" w:cs="Times New Roman"/>
          <w:color w:val="000000"/>
          <w:spacing w:val="0"/>
          <w:w w:val="100"/>
          <w:position w:val="0"/>
          <w:lang w:val="en-US" w:eastAsia="en-US" w:bidi="en-US"/>
        </w:rPr>
        <w:t>C</w:t>
      </w:r>
      <w:r>
        <w:rPr>
          <w:color w:val="000000"/>
          <w:spacing w:val="0"/>
          <w:w w:val="100"/>
          <w:position w:val="0"/>
          <w:lang w:val="en-US" w:eastAsia="en-US" w:bidi="en-US"/>
        </w:rPr>
        <w:t>、</w:t>
      </w:r>
      <w:r>
        <w:rPr>
          <w:rFonts w:ascii="Times New Roman" w:hAnsi="Times New Roman" w:eastAsia="Times New Roman" w:cs="Times New Roman"/>
          <w:color w:val="000000"/>
          <w:spacing w:val="0"/>
          <w:w w:val="100"/>
          <w:position w:val="0"/>
          <w:lang w:val="en-US" w:eastAsia="en-US" w:bidi="en-US"/>
        </w:rPr>
        <w:t>D</w:t>
      </w:r>
      <w:r>
        <w:rPr>
          <w:color w:val="000000"/>
          <w:spacing w:val="0"/>
          <w:w w:val="100"/>
          <w:position w:val="0"/>
        </w:rPr>
        <w:t>四个选项中选出可以填入空白处的最佳选项。</w:t>
      </w:r>
    </w:p>
    <w:p>
      <w:pPr>
        <w:pStyle w:val="9"/>
        <w:keepNext w:val="0"/>
        <w:keepLines w:val="0"/>
        <w:widowControl w:val="0"/>
        <w:shd w:val="clear" w:color="auto" w:fill="auto"/>
        <w:bidi w:val="0"/>
        <w:spacing w:before="0" w:after="0" w:line="437" w:lineRule="auto"/>
        <w:ind w:left="0" w:right="0" w:firstLine="500"/>
        <w:jc w:val="left"/>
      </w:pPr>
      <w:r>
        <w:rPr>
          <w:rFonts w:hint="default" w:eastAsia="宋体" w:cs="Times New Roman"/>
          <w:color w:val="000000"/>
          <w:spacing w:val="0"/>
          <w:w w:val="100"/>
          <w:position w:val="0"/>
          <w:lang w:val="en-US" w:eastAsia="zh-CN" w:bidi="en-US"/>
        </w:rPr>
        <w:t>“</w:t>
      </w:r>
      <w:r>
        <w:rPr>
          <w:rFonts w:ascii="Times New Roman" w:hAnsi="Times New Roman" w:eastAsia="Times New Roman" w:cs="Times New Roman"/>
          <w:color w:val="000000"/>
          <w:spacing w:val="0"/>
          <w:w w:val="100"/>
          <w:position w:val="0"/>
          <w:lang w:val="en-US" w:eastAsia="en-US" w:bidi="en-US"/>
        </w:rPr>
        <w:t xml:space="preserve">Never give up! Never give up!” chanted </w:t>
      </w:r>
      <w:r>
        <w:rPr>
          <w:rFonts w:ascii="宋体" w:hAnsi="宋体" w:eastAsia="宋体" w:cs="宋体"/>
          <w:color w:val="000000"/>
          <w:spacing w:val="0"/>
          <w:w w:val="100"/>
          <w:position w:val="0"/>
          <w:sz w:val="20"/>
          <w:szCs w:val="20"/>
          <w:lang w:val="zh-TW" w:eastAsia="zh-TW" w:bidi="zh-TW"/>
        </w:rPr>
        <w:t>（反复唱）</w:t>
      </w:r>
      <w:r>
        <w:rPr>
          <w:rFonts w:ascii="Times New Roman" w:hAnsi="Times New Roman" w:eastAsia="Times New Roman" w:cs="Times New Roman"/>
          <w:color w:val="000000"/>
          <w:spacing w:val="0"/>
          <w:w w:val="100"/>
          <w:position w:val="0"/>
          <w:lang w:val="en-US" w:eastAsia="en-US" w:bidi="en-US"/>
        </w:rPr>
        <w:t xml:space="preserve">my two young kids, Max and Charley, as they </w:t>
      </w:r>
      <w:r>
        <w:rPr>
          <w:rFonts w:ascii="Times New Roman" w:hAnsi="Times New Roman" w:eastAsia="Times New Roman" w:cs="Times New Roman"/>
          <w:color w:val="000000"/>
          <w:spacing w:val="0"/>
          <w:w w:val="100"/>
          <w:position w:val="0"/>
          <w:u w:val="single"/>
          <w:lang w:val="en-US" w:eastAsia="en-US" w:bidi="en-US"/>
        </w:rPr>
        <w:t>41</w:t>
      </w:r>
      <w:r>
        <w:rPr>
          <w:rFonts w:ascii="Times New Roman" w:hAnsi="Times New Roman" w:eastAsia="Times New Roman" w:cs="Times New Roman"/>
          <w:color w:val="000000"/>
          <w:spacing w:val="0"/>
          <w:w w:val="100"/>
          <w:position w:val="0"/>
          <w:lang w:val="en-US" w:eastAsia="en-US" w:bidi="en-US"/>
        </w:rPr>
        <w:t xml:space="preserve"> barefoot behind their grandmother Mimi. Mimi was leading them on yet another</w:t>
      </w:r>
      <w:r>
        <w:rPr>
          <w:rFonts w:hint="eastAsia" w:eastAsia="宋体" w:cs="Times New Roman"/>
          <w:color w:val="000000"/>
          <w:spacing w:val="0"/>
          <w:w w:val="100"/>
          <w:position w:val="0"/>
          <w:u w:val="single"/>
          <w:lang w:val="en-US" w:eastAsia="zh-CN" w:bidi="en-US"/>
        </w:rPr>
        <w:t xml:space="preserve">        42     </w:t>
      </w:r>
      <w:r>
        <w:rPr>
          <w:rFonts w:ascii="Times New Roman" w:hAnsi="Times New Roman" w:eastAsia="Times New Roman" w:cs="Times New Roman"/>
          <w:color w:val="000000"/>
          <w:spacing w:val="0"/>
          <w:w w:val="100"/>
          <w:position w:val="0"/>
          <w:lang w:val="en-US" w:eastAsia="en-US" w:bidi="en-US"/>
        </w:rPr>
        <w:t xml:space="preserve">, straight off the beach where they had played before. This time, they were </w:t>
      </w:r>
      <w:r>
        <w:rPr>
          <w:rFonts w:hint="eastAsia" w:eastAsia="宋体" w:cs="Times New Roman"/>
          <w:color w:val="000000"/>
          <w:spacing w:val="0"/>
          <w:w w:val="100"/>
          <w:position w:val="0"/>
          <w:u w:val="single"/>
          <w:lang w:val="en-US" w:eastAsia="zh-CN" w:bidi="en-US"/>
        </w:rPr>
        <w:t xml:space="preserve">        43     </w:t>
      </w:r>
      <w:r>
        <w:rPr>
          <w:rFonts w:hint="eastAsia" w:eastAsia="宋体" w:cs="Times New Roman"/>
          <w:color w:val="000000"/>
          <w:spacing w:val="0"/>
          <w:w w:val="100"/>
          <w:position w:val="0"/>
          <w:u w:val="none"/>
          <w:lang w:val="en-US" w:eastAsia="zh-CN" w:bidi="en-US"/>
        </w:rPr>
        <w:t xml:space="preserve"> </w:t>
      </w:r>
      <w:r>
        <w:rPr>
          <w:rFonts w:ascii="Times New Roman" w:hAnsi="Times New Roman" w:eastAsia="Times New Roman" w:cs="Times New Roman"/>
          <w:color w:val="000000"/>
          <w:spacing w:val="0"/>
          <w:w w:val="100"/>
          <w:position w:val="0"/>
          <w:lang w:val="en-US" w:eastAsia="en-US" w:bidi="en-US"/>
        </w:rPr>
        <w:t>the ice-cream truck.</w:t>
      </w:r>
    </w:p>
    <w:p>
      <w:pPr>
        <w:pStyle w:val="9"/>
        <w:keepNext w:val="0"/>
        <w:keepLines w:val="0"/>
        <w:widowControl w:val="0"/>
        <w:shd w:val="clear" w:color="auto" w:fill="auto"/>
        <w:tabs>
          <w:tab w:val="left" w:pos="3086"/>
        </w:tabs>
        <w:bidi w:val="0"/>
        <w:spacing w:before="0" w:after="200" w:line="437" w:lineRule="auto"/>
        <w:ind w:left="0" w:right="0" w:firstLine="500"/>
        <w:jc w:val="left"/>
      </w:pPr>
      <w:r>
        <w:rPr>
          <w:rFonts w:ascii="Times New Roman" w:hAnsi="Times New Roman" w:eastAsia="Times New Roman" w:cs="Times New Roman"/>
          <w:color w:val="000000"/>
          <w:spacing w:val="0"/>
          <w:w w:val="100"/>
          <w:position w:val="0"/>
          <w:lang w:val="en-US" w:eastAsia="en-US" w:bidi="en-US"/>
        </w:rPr>
        <w:t xml:space="preserve">Over the years, Mom taught me just how much one could achieve with a </w:t>
      </w:r>
      <w:r>
        <w:rPr>
          <w:rFonts w:hint="eastAsia" w:eastAsia="宋体" w:cs="Times New Roman"/>
          <w:color w:val="000000"/>
          <w:spacing w:val="0"/>
          <w:w w:val="100"/>
          <w:position w:val="0"/>
          <w:u w:val="single"/>
          <w:lang w:val="en-US" w:eastAsia="zh-CN" w:bidi="en-US"/>
        </w:rPr>
        <w:t xml:space="preserve">        44     </w:t>
      </w:r>
      <w:r>
        <w:rPr>
          <w:rFonts w:ascii="Times New Roman" w:hAnsi="Times New Roman" w:eastAsia="Times New Roman" w:cs="Times New Roman"/>
          <w:color w:val="000000"/>
          <w:spacing w:val="0"/>
          <w:w w:val="100"/>
          <w:position w:val="0"/>
          <w:lang w:val="en-US" w:eastAsia="en-US" w:bidi="en-US"/>
        </w:rPr>
        <w:t xml:space="preserve"> attitude. She has taken the same </w:t>
      </w:r>
      <w:r>
        <w:rPr>
          <w:rFonts w:hint="eastAsia" w:eastAsia="宋体" w:cs="Times New Roman"/>
          <w:color w:val="000000"/>
          <w:spacing w:val="0"/>
          <w:w w:val="100"/>
          <w:position w:val="0"/>
          <w:u w:val="single"/>
          <w:lang w:val="en-US" w:eastAsia="zh-CN" w:bidi="en-US"/>
        </w:rPr>
        <w:t xml:space="preserve">        45     </w:t>
      </w:r>
      <w:r>
        <w:rPr>
          <w:rFonts w:ascii="Times New Roman" w:hAnsi="Times New Roman" w:eastAsia="Times New Roman" w:cs="Times New Roman"/>
          <w:color w:val="000000"/>
          <w:spacing w:val="0"/>
          <w:w w:val="100"/>
          <w:position w:val="0"/>
          <w:lang w:val="en-US" w:eastAsia="en-US" w:bidi="en-US"/>
        </w:rPr>
        <w:t xml:space="preserve"> in her relationship with her grandchildren. Max and Charley were disappointed at missing the ice-cream man that day. That was until Mimi's eyes </w:t>
      </w:r>
      <w:r>
        <w:rPr>
          <w:rFonts w:hint="eastAsia" w:eastAsia="宋体" w:cs="Times New Roman"/>
          <w:color w:val="000000"/>
          <w:spacing w:val="0"/>
          <w:w w:val="100"/>
          <w:position w:val="0"/>
          <w:u w:val="single"/>
          <w:lang w:val="en-US" w:eastAsia="zh-CN" w:bidi="en-US"/>
        </w:rPr>
        <w:t xml:space="preserve">        46     </w:t>
      </w:r>
      <w:r>
        <w:rPr>
          <w:rFonts w:ascii="Times New Roman" w:hAnsi="Times New Roman" w:eastAsia="Times New Roman" w:cs="Times New Roman"/>
          <w:color w:val="000000"/>
          <w:spacing w:val="0"/>
          <w:w w:val="100"/>
          <w:position w:val="0"/>
          <w:u w:val="single"/>
          <w:lang w:val="en-US" w:eastAsia="en-US" w:bidi="en-US"/>
        </w:rPr>
        <w:t xml:space="preserve"> </w:t>
      </w:r>
      <w:r>
        <w:rPr>
          <w:rFonts w:ascii="Times New Roman" w:hAnsi="Times New Roman" w:eastAsia="Times New Roman" w:cs="Times New Roman"/>
          <w:color w:val="000000"/>
          <w:spacing w:val="0"/>
          <w:w w:val="100"/>
          <w:position w:val="0"/>
          <w:lang w:val="en-US" w:eastAsia="en-US" w:bidi="en-US"/>
        </w:rPr>
        <w:t xml:space="preserve">and she said, </w:t>
      </w:r>
      <w:r>
        <w:rPr>
          <w:rFonts w:ascii="Times New Roman" w:hAnsi="Times New Roman" w:eastAsia="Times New Roman" w:cs="Times New Roman"/>
          <w:color w:val="000000"/>
          <w:spacing w:val="0"/>
          <w:w w:val="100"/>
          <w:position w:val="0"/>
          <w:lang w:val="zh-TW" w:eastAsia="zh-TW" w:bidi="zh-TW"/>
        </w:rPr>
        <w:t xml:space="preserve">“ </w:t>
      </w:r>
      <w:r>
        <w:rPr>
          <w:rFonts w:ascii="Times New Roman" w:hAnsi="Times New Roman" w:eastAsia="Times New Roman" w:cs="Times New Roman"/>
          <w:color w:val="000000"/>
          <w:spacing w:val="0"/>
          <w:w w:val="100"/>
          <w:position w:val="0"/>
          <w:lang w:val="en-US" w:eastAsia="en-US" w:bidi="en-US"/>
        </w:rPr>
        <w:t xml:space="preserve">Never give up! ” She explained that the truck might be gone, but they could hurry to find it at its next </w:t>
      </w:r>
      <w:r>
        <w:rPr>
          <w:rFonts w:hint="eastAsia" w:eastAsia="宋体" w:cs="Times New Roman"/>
          <w:color w:val="000000"/>
          <w:spacing w:val="0"/>
          <w:w w:val="100"/>
          <w:position w:val="0"/>
          <w:u w:val="single"/>
          <w:lang w:val="en-US" w:eastAsia="zh-CN" w:bidi="en-US"/>
        </w:rPr>
        <w:t xml:space="preserve">        47     </w:t>
      </w:r>
      <w:r>
        <w:rPr>
          <w:rFonts w:ascii="Times New Roman" w:hAnsi="Times New Roman" w:eastAsia="Times New Roman" w:cs="Times New Roman"/>
          <w:color w:val="000000"/>
          <w:spacing w:val="0"/>
          <w:w w:val="100"/>
          <w:position w:val="0"/>
          <w:lang w:val="en-US" w:eastAsia="en-US" w:bidi="en-US"/>
        </w:rPr>
        <w:tab/>
      </w:r>
      <w:r>
        <w:rPr>
          <w:rFonts w:ascii="Times New Roman" w:hAnsi="Times New Roman" w:eastAsia="Times New Roman" w:cs="Times New Roman"/>
          <w:color w:val="000000"/>
          <w:spacing w:val="0"/>
          <w:w w:val="100"/>
          <w:position w:val="0"/>
          <w:lang w:val="en-US" w:eastAsia="en-US" w:bidi="en-US"/>
        </w:rPr>
        <w:t>.</w:t>
      </w:r>
    </w:p>
    <w:p>
      <w:pPr>
        <w:pStyle w:val="9"/>
        <w:keepNext w:val="0"/>
        <w:keepLines w:val="0"/>
        <w:widowControl w:val="0"/>
        <w:shd w:val="clear" w:color="auto" w:fill="auto"/>
        <w:bidi w:val="0"/>
        <w:spacing w:before="0" w:after="0" w:line="420" w:lineRule="auto"/>
        <w:ind w:left="0" w:right="0" w:firstLine="500"/>
        <w:jc w:val="both"/>
      </w:pPr>
      <w:r>
        <w:rPr>
          <w:rFonts w:ascii="Times New Roman" w:hAnsi="Times New Roman" w:eastAsia="Times New Roman" w:cs="Times New Roman"/>
          <w:color w:val="000000"/>
          <w:spacing w:val="0"/>
          <w:w w:val="100"/>
          <w:position w:val="0"/>
          <w:lang w:val="en-US" w:eastAsia="en-US" w:bidi="en-US"/>
        </w:rPr>
        <w:t xml:space="preserve">They walked block after block. Not knowing which direction the truck had taken, they had to make a(an) </w:t>
      </w:r>
      <w:r>
        <w:rPr>
          <w:rFonts w:ascii="Times New Roman" w:hAnsi="Times New Roman" w:eastAsia="Times New Roman" w:cs="Times New Roman"/>
          <w:color w:val="000000"/>
          <w:spacing w:val="0"/>
          <w:w w:val="100"/>
          <w:position w:val="0"/>
          <w:u w:val="single"/>
          <w:lang w:val="en-US" w:eastAsia="en-US" w:bidi="en-US"/>
        </w:rPr>
        <w:t>48</w:t>
      </w:r>
      <w:r>
        <w:rPr>
          <w:rFonts w:ascii="Times New Roman" w:hAnsi="Times New Roman" w:eastAsia="Times New Roman" w:cs="Times New Roman"/>
          <w:color w:val="000000"/>
          <w:spacing w:val="0"/>
          <w:w w:val="100"/>
          <w:position w:val="0"/>
          <w:lang w:val="en-US" w:eastAsia="en-US" w:bidi="en-US"/>
        </w:rPr>
        <w:t xml:space="preserve"> guess about where to search. My kids' tiny legs were tired, but they moved on, continuing to chant, </w:t>
      </w:r>
      <w:r>
        <w:rPr>
          <w:rFonts w:hint="default" w:eastAsia="宋体" w:cs="Times New Roman"/>
          <w:color w:val="000000"/>
          <w:spacing w:val="0"/>
          <w:w w:val="100"/>
          <w:position w:val="0"/>
          <w:lang w:val="en-US" w:eastAsia="zh-CN" w:bidi="en-US"/>
        </w:rPr>
        <w:t>“</w:t>
      </w:r>
      <w:r>
        <w:rPr>
          <w:rFonts w:ascii="Times New Roman" w:hAnsi="Times New Roman" w:eastAsia="Times New Roman" w:cs="Times New Roman"/>
          <w:color w:val="000000"/>
          <w:spacing w:val="0"/>
          <w:w w:val="100"/>
          <w:position w:val="0"/>
          <w:lang w:val="en-US" w:eastAsia="en-US" w:bidi="en-US"/>
        </w:rPr>
        <w:t>Never give up!"</w:t>
      </w:r>
    </w:p>
    <w:p>
      <w:pPr>
        <w:pStyle w:val="9"/>
        <w:keepNext w:val="0"/>
        <w:keepLines w:val="0"/>
        <w:widowControl w:val="0"/>
        <w:shd w:val="clear" w:color="auto" w:fill="auto"/>
        <w:tabs>
          <w:tab w:val="left" w:pos="5117"/>
        </w:tabs>
        <w:bidi w:val="0"/>
        <w:spacing w:before="0" w:after="0" w:line="410" w:lineRule="auto"/>
        <w:ind w:left="0" w:right="0" w:firstLine="500"/>
        <w:jc w:val="both"/>
      </w:pPr>
      <w:r>
        <w:rPr>
          <w:rFonts w:ascii="Times New Roman" w:hAnsi="Times New Roman" w:eastAsia="Times New Roman" w:cs="Times New Roman"/>
          <w:color w:val="000000"/>
          <w:spacing w:val="0"/>
          <w:w w:val="100"/>
          <w:position w:val="0"/>
          <w:lang w:val="en-US" w:eastAsia="en-US" w:bidi="en-US"/>
        </w:rPr>
        <w:t xml:space="preserve">After about twenty minutes of walking, Max began to </w:t>
      </w:r>
      <w:r>
        <w:rPr>
          <w:rFonts w:hint="eastAsia" w:eastAsia="宋体" w:cs="Times New Roman"/>
          <w:color w:val="000000"/>
          <w:spacing w:val="0"/>
          <w:w w:val="100"/>
          <w:position w:val="0"/>
          <w:u w:val="single"/>
          <w:lang w:val="en-US" w:eastAsia="zh-CN" w:bidi="en-US"/>
        </w:rPr>
        <w:t xml:space="preserve">        49    </w:t>
      </w:r>
      <w:r>
        <w:rPr>
          <w:rFonts w:ascii="Times New Roman" w:hAnsi="Times New Roman" w:eastAsia="Times New Roman" w:cs="Times New Roman"/>
          <w:color w:val="000000"/>
          <w:spacing w:val="0"/>
          <w:w w:val="100"/>
          <w:position w:val="0"/>
          <w:lang w:val="en-US" w:eastAsia="en-US" w:bidi="en-US"/>
        </w:rPr>
        <w:t xml:space="preserve">his faith in the mission. He wondered out loud, </w:t>
      </w:r>
      <w:r>
        <w:rPr>
          <w:rFonts w:hint="default" w:eastAsia="宋体" w:cs="Times New Roman"/>
          <w:color w:val="000000"/>
          <w:spacing w:val="0"/>
          <w:w w:val="100"/>
          <w:position w:val="0"/>
          <w:lang w:val="en-US" w:eastAsia="zh-CN" w:bidi="en-US"/>
        </w:rPr>
        <w:t>“</w:t>
      </w:r>
      <w:r>
        <w:rPr>
          <w:rFonts w:ascii="Times New Roman" w:hAnsi="Times New Roman" w:eastAsia="Times New Roman" w:cs="Times New Roman"/>
          <w:color w:val="000000"/>
          <w:spacing w:val="0"/>
          <w:w w:val="100"/>
          <w:position w:val="0"/>
          <w:lang w:val="en-US" w:eastAsia="en-US" w:bidi="en-US"/>
        </w:rPr>
        <w:t xml:space="preserve">Maybe we should give up. We have been walking pretty far and haven't seen the truck yet. </w:t>
      </w:r>
      <w:r>
        <w:rPr>
          <w:rFonts w:ascii="Times New Roman" w:hAnsi="Times New Roman" w:eastAsia="Times New Roman" w:cs="Times New Roman"/>
          <w:color w:val="000000"/>
          <w:spacing w:val="0"/>
          <w:w w:val="100"/>
          <w:position w:val="0"/>
          <w:lang w:val="zh-TW" w:eastAsia="zh-TW" w:bidi="zh-TW"/>
        </w:rPr>
        <w:t xml:space="preserve">" </w:t>
      </w:r>
      <w:r>
        <w:rPr>
          <w:rFonts w:ascii="Times New Roman" w:hAnsi="Times New Roman" w:eastAsia="Times New Roman" w:cs="Times New Roman"/>
          <w:color w:val="000000"/>
          <w:spacing w:val="0"/>
          <w:w w:val="100"/>
          <w:position w:val="0"/>
          <w:lang w:val="en-US" w:eastAsia="en-US" w:bidi="en-US"/>
        </w:rPr>
        <w:t xml:space="preserve">Charley yelled, </w:t>
      </w:r>
      <w:r>
        <w:rPr>
          <w:rFonts w:ascii="Times New Roman" w:hAnsi="Times New Roman" w:eastAsia="Times New Roman" w:cs="Times New Roman"/>
          <w:color w:val="000000"/>
          <w:spacing w:val="0"/>
          <w:w w:val="100"/>
          <w:position w:val="0"/>
          <w:lang w:val="zh-TW" w:eastAsia="zh-TW" w:bidi="zh-TW"/>
        </w:rPr>
        <w:t xml:space="preserve">“ </w:t>
      </w:r>
      <w:r>
        <w:rPr>
          <w:rFonts w:ascii="Times New Roman" w:hAnsi="Times New Roman" w:eastAsia="Times New Roman" w:cs="Times New Roman"/>
          <w:color w:val="000000"/>
          <w:spacing w:val="0"/>
          <w:w w:val="100"/>
          <w:position w:val="0"/>
          <w:lang w:val="en-US" w:eastAsia="en-US" w:bidi="en-US"/>
        </w:rPr>
        <w:t xml:space="preserve">No </w:t>
      </w:r>
      <w:r>
        <w:rPr>
          <w:rFonts w:hint="eastAsia" w:eastAsia="宋体" w:cs="Times New Roman"/>
          <w:color w:val="000000"/>
          <w:spacing w:val="0"/>
          <w:w w:val="100"/>
          <w:position w:val="0"/>
          <w:u w:val="single"/>
          <w:lang w:val="en-US" w:eastAsia="zh-CN" w:bidi="en-US"/>
        </w:rPr>
        <w:t xml:space="preserve">        50     </w:t>
      </w:r>
      <w:r>
        <w:rPr>
          <w:rFonts w:hint="eastAsia" w:eastAsia="宋体" w:cs="Times New Roman"/>
          <w:color w:val="000000"/>
          <w:spacing w:val="0"/>
          <w:w w:val="100"/>
          <w:position w:val="0"/>
          <w:lang w:val="en-US" w:eastAsia="zh-CN" w:bidi="en-US"/>
        </w:rPr>
        <w:t>!</w:t>
      </w:r>
      <w:r>
        <w:rPr>
          <w:rFonts w:ascii="Times New Roman" w:hAnsi="Times New Roman" w:eastAsia="Times New Roman" w:cs="Times New Roman"/>
          <w:color w:val="000000"/>
          <w:spacing w:val="0"/>
          <w:w w:val="100"/>
          <w:position w:val="0"/>
          <w:lang w:val="en-US" w:eastAsia="en-US" w:bidi="en-US"/>
        </w:rPr>
        <w:t xml:space="preserve"> Never give up! ” and continued her chant with</w:t>
      </w:r>
      <w:r>
        <w:rPr>
          <w:rFonts w:hint="eastAsia" w:eastAsia="宋体" w:cs="Times New Roman"/>
          <w:color w:val="000000"/>
          <w:spacing w:val="0"/>
          <w:w w:val="100"/>
          <w:position w:val="0"/>
          <w:lang w:val="en-US" w:eastAsia="zh-CN" w:bidi="en-US"/>
        </w:rPr>
        <w:t xml:space="preserve"> </w:t>
      </w:r>
      <w:r>
        <w:rPr>
          <w:rFonts w:ascii="Times New Roman" w:hAnsi="Times New Roman" w:eastAsia="Times New Roman" w:cs="Times New Roman"/>
          <w:color w:val="000000"/>
          <w:spacing w:val="0"/>
          <w:w w:val="100"/>
          <w:position w:val="0"/>
          <w:lang w:val="en-US" w:eastAsia="en-US" w:bidi="en-US"/>
        </w:rPr>
        <w:t xml:space="preserve">Mimi. Somewhat doubtful </w:t>
      </w:r>
      <w:r>
        <w:rPr>
          <w:rFonts w:hint="eastAsia" w:eastAsia="宋体" w:cs="Times New Roman"/>
          <w:color w:val="000000"/>
          <w:spacing w:val="0"/>
          <w:w w:val="100"/>
          <w:position w:val="0"/>
          <w:vertAlign w:val="subscript"/>
          <w:lang w:val="en-US" w:eastAsia="zh-CN" w:bidi="en-US"/>
        </w:rPr>
        <w:t xml:space="preserve">, </w:t>
      </w:r>
      <w:r>
        <w:rPr>
          <w:rFonts w:ascii="Times New Roman" w:hAnsi="Times New Roman" w:eastAsia="Times New Roman" w:cs="Times New Roman"/>
          <w:color w:val="000000"/>
          <w:spacing w:val="0"/>
          <w:w w:val="100"/>
          <w:position w:val="0"/>
          <w:lang w:val="en-US" w:eastAsia="en-US" w:bidi="en-US"/>
        </w:rPr>
        <w:t xml:space="preserve">Max </w:t>
      </w:r>
      <w:r>
        <w:rPr>
          <w:rFonts w:hint="eastAsia" w:eastAsia="宋体" w:cs="Times New Roman"/>
          <w:color w:val="000000"/>
          <w:spacing w:val="0"/>
          <w:w w:val="100"/>
          <w:position w:val="0"/>
          <w:u w:val="single"/>
          <w:lang w:val="en-US" w:eastAsia="zh-CN" w:bidi="en-US"/>
        </w:rPr>
        <w:t xml:space="preserve">        51     </w:t>
      </w:r>
      <w:r>
        <w:rPr>
          <w:rFonts w:ascii="Times New Roman" w:hAnsi="Times New Roman" w:eastAsia="Times New Roman" w:cs="Times New Roman"/>
          <w:color w:val="000000"/>
          <w:spacing w:val="0"/>
          <w:w w:val="100"/>
          <w:position w:val="0"/>
          <w:lang w:val="en-US" w:eastAsia="en-US" w:bidi="en-US"/>
        </w:rPr>
        <w:t xml:space="preserve"> without protest.</w:t>
      </w:r>
    </w:p>
    <w:p>
      <w:pPr>
        <w:pStyle w:val="9"/>
        <w:keepNext w:val="0"/>
        <w:keepLines w:val="0"/>
        <w:widowControl w:val="0"/>
        <w:shd w:val="clear" w:color="auto" w:fill="auto"/>
        <w:tabs>
          <w:tab w:val="left" w:pos="3605"/>
        </w:tabs>
        <w:bidi w:val="0"/>
        <w:spacing w:before="0" w:after="0" w:line="410" w:lineRule="auto"/>
        <w:ind w:left="0" w:right="0" w:firstLine="500"/>
        <w:jc w:val="both"/>
      </w:pPr>
      <w:r>
        <w:rPr>
          <w:rFonts w:ascii="Times New Roman" w:hAnsi="Times New Roman" w:eastAsia="Times New Roman" w:cs="Times New Roman"/>
          <w:color w:val="000000"/>
          <w:spacing w:val="0"/>
          <w:w w:val="100"/>
          <w:position w:val="0"/>
          <w:lang w:val="en-US" w:eastAsia="en-US" w:bidi="en-US"/>
        </w:rPr>
        <w:t>Just two blocks later</w:t>
      </w:r>
      <w:r>
        <w:rPr>
          <w:rFonts w:hint="eastAsia" w:eastAsia="宋体" w:cs="Times New Roman"/>
          <w:color w:val="000000"/>
          <w:spacing w:val="0"/>
          <w:w w:val="100"/>
          <w:position w:val="0"/>
          <w:vertAlign w:val="subscript"/>
          <w:lang w:val="en-US" w:eastAsia="zh-CN" w:bidi="en-US"/>
        </w:rPr>
        <w:t xml:space="preserve">, </w:t>
      </w:r>
      <w:r>
        <w:rPr>
          <w:rFonts w:ascii="Times New Roman" w:hAnsi="Times New Roman" w:eastAsia="Times New Roman" w:cs="Times New Roman"/>
          <w:color w:val="000000"/>
          <w:spacing w:val="0"/>
          <w:w w:val="100"/>
          <w:position w:val="0"/>
          <w:lang w:val="en-US" w:eastAsia="en-US" w:bidi="en-US"/>
        </w:rPr>
        <w:t xml:space="preserve">they found it. Mimi threw a triumphant fist in the air, and Max and Chariey screamed with </w:t>
      </w:r>
      <w:r>
        <w:rPr>
          <w:rFonts w:hint="eastAsia" w:eastAsia="宋体" w:cs="Times New Roman"/>
          <w:color w:val="000000"/>
          <w:spacing w:val="0"/>
          <w:w w:val="100"/>
          <w:position w:val="0"/>
          <w:u w:val="single"/>
          <w:lang w:val="en-US" w:eastAsia="zh-CN" w:bidi="en-US"/>
        </w:rPr>
        <w:t xml:space="preserve">        52     </w:t>
      </w:r>
      <w:r>
        <w:rPr>
          <w:rFonts w:ascii="Times New Roman" w:hAnsi="Times New Roman" w:eastAsia="Times New Roman" w:cs="Times New Roman"/>
          <w:color w:val="000000"/>
          <w:spacing w:val="0"/>
          <w:w w:val="100"/>
          <w:position w:val="0"/>
          <w:lang w:val="en-US" w:eastAsia="en-US" w:bidi="en-US"/>
        </w:rPr>
        <w:t>, "Never give up!" At that moment, my mom had done for my</w:t>
      </w:r>
      <w:r>
        <w:rPr>
          <w:rFonts w:hint="eastAsia" w:eastAsia="宋体" w:cs="Times New Roman"/>
          <w:color w:val="000000"/>
          <w:spacing w:val="0"/>
          <w:w w:val="100"/>
          <w:position w:val="0"/>
          <w:lang w:val="en-US" w:eastAsia="zh-CN" w:bidi="en-US"/>
        </w:rPr>
        <w:t xml:space="preserve"> </w:t>
      </w:r>
      <w:r>
        <w:rPr>
          <w:rFonts w:ascii="Times New Roman" w:hAnsi="Times New Roman" w:eastAsia="Times New Roman" w:cs="Times New Roman"/>
          <w:color w:val="000000"/>
          <w:spacing w:val="0"/>
          <w:w w:val="100"/>
          <w:position w:val="0"/>
          <w:lang w:val="en-US" w:eastAsia="en-US" w:bidi="en-US"/>
        </w:rPr>
        <w:t xml:space="preserve">children what she had done for me countless times. </w:t>
      </w:r>
      <w:r>
        <w:rPr>
          <w:rFonts w:hint="eastAsia" w:eastAsia="宋体" w:cs="Times New Roman"/>
          <w:color w:val="000000"/>
          <w:spacing w:val="0"/>
          <w:w w:val="100"/>
          <w:position w:val="0"/>
          <w:u w:val="single"/>
          <w:lang w:val="en-US" w:eastAsia="zh-CN" w:bidi="en-US"/>
        </w:rPr>
        <w:t xml:space="preserve">        53     </w:t>
      </w:r>
      <w:r>
        <w:rPr>
          <w:rFonts w:ascii="Times New Roman" w:hAnsi="Times New Roman" w:eastAsia="Times New Roman" w:cs="Times New Roman"/>
          <w:color w:val="000000"/>
          <w:spacing w:val="0"/>
          <w:w w:val="100"/>
          <w:position w:val="0"/>
          <w:lang w:val="en-US" w:eastAsia="en-US" w:bidi="en-US"/>
        </w:rPr>
        <w:t xml:space="preserve"> though it was, that phrase has become our battle cry for the challenges we face. Whatever setbacks they </w:t>
      </w:r>
      <w:r>
        <w:rPr>
          <w:rFonts w:ascii="Times New Roman" w:hAnsi="Times New Roman" w:eastAsia="Times New Roman" w:cs="Times New Roman"/>
          <w:color w:val="000000"/>
          <w:spacing w:val="0"/>
          <w:w w:val="100"/>
          <w:position w:val="0"/>
          <w:u w:val="single"/>
          <w:lang w:val="en-US" w:eastAsia="en-US" w:bidi="en-US"/>
        </w:rPr>
        <w:t>54</w:t>
      </w:r>
      <w:r>
        <w:rPr>
          <w:rFonts w:ascii="Times New Roman" w:hAnsi="Times New Roman" w:eastAsia="Times New Roman" w:cs="Times New Roman"/>
          <w:color w:val="000000"/>
          <w:spacing w:val="0"/>
          <w:w w:val="100"/>
          <w:position w:val="0"/>
          <w:lang w:val="en-US" w:eastAsia="en-US" w:bidi="en-US"/>
        </w:rPr>
        <w:tab/>
      </w:r>
      <w:r>
        <w:rPr>
          <w:rFonts w:ascii="Times New Roman" w:hAnsi="Times New Roman" w:eastAsia="Times New Roman" w:cs="Times New Roman"/>
          <w:color w:val="000000"/>
          <w:spacing w:val="0"/>
          <w:w w:val="100"/>
          <w:position w:val="0"/>
          <w:lang w:val="en-US" w:eastAsia="en-US" w:bidi="en-US"/>
        </w:rPr>
        <w:t>, I know I can</w:t>
      </w:r>
      <w:r>
        <w:rPr>
          <w:rFonts w:hint="eastAsia" w:eastAsia="宋体" w:cs="Times New Roman"/>
          <w:color w:val="000000"/>
          <w:spacing w:val="0"/>
          <w:w w:val="100"/>
          <w:position w:val="0"/>
          <w:lang w:val="en-US" w:eastAsia="zh-CN" w:bidi="en-US"/>
        </w:rPr>
        <w:t xml:space="preserve"> </w:t>
      </w:r>
      <w:r>
        <w:rPr>
          <w:rFonts w:ascii="Times New Roman" w:hAnsi="Times New Roman" w:eastAsia="Times New Roman" w:cs="Times New Roman"/>
          <w:color w:val="000000"/>
          <w:spacing w:val="0"/>
          <w:w w:val="100"/>
          <w:position w:val="0"/>
          <w:lang w:val="en-US" w:eastAsia="en-US" w:bidi="en-US"/>
        </w:rPr>
        <w:t xml:space="preserve">always look at Max and Charley and say, </w:t>
      </w:r>
      <w:r>
        <w:rPr>
          <w:rFonts w:ascii="Times New Roman" w:hAnsi="Times New Roman" w:eastAsia="Times New Roman" w:cs="Times New Roman"/>
          <w:color w:val="000000"/>
          <w:spacing w:val="0"/>
          <w:w w:val="100"/>
          <w:position w:val="0"/>
          <w:vertAlign w:val="superscript"/>
          <w:lang w:val="en-US" w:eastAsia="en-US" w:bidi="en-US"/>
        </w:rPr>
        <w:t>u</w:t>
      </w:r>
      <w:r>
        <w:rPr>
          <w:rFonts w:ascii="Times New Roman" w:hAnsi="Times New Roman" w:eastAsia="Times New Roman" w:cs="Times New Roman"/>
          <w:color w:val="000000"/>
          <w:spacing w:val="0"/>
          <w:w w:val="100"/>
          <w:position w:val="0"/>
          <w:lang w:val="en-US" w:eastAsia="en-US" w:bidi="en-US"/>
        </w:rPr>
        <w:t xml:space="preserve">Never give up!" Upon hearing those words, they are instantly </w:t>
      </w:r>
      <w:r>
        <w:rPr>
          <w:rFonts w:hint="eastAsia" w:eastAsia="宋体" w:cs="Times New Roman"/>
          <w:color w:val="000000"/>
          <w:spacing w:val="0"/>
          <w:w w:val="100"/>
          <w:position w:val="0"/>
          <w:u w:val="single"/>
          <w:lang w:val="en-US" w:eastAsia="zh-CN" w:bidi="en-US"/>
        </w:rPr>
        <w:t xml:space="preserve">        55     </w:t>
      </w:r>
      <w:r>
        <w:rPr>
          <w:rFonts w:ascii="Times New Roman" w:hAnsi="Times New Roman" w:eastAsia="Times New Roman" w:cs="Times New Roman"/>
          <w:color w:val="000000"/>
          <w:spacing w:val="0"/>
          <w:w w:val="100"/>
          <w:position w:val="0"/>
          <w:lang w:val="en-US" w:eastAsia="en-US" w:bidi="en-US"/>
        </w:rPr>
        <w:t xml:space="preserve"> to a positive state of mind</w:t>
      </w:r>
      <w:r>
        <w:rPr>
          <w:rFonts w:ascii="Times New Roman" w:hAnsi="Times New Roman" w:eastAsia="Times New Roman" w:cs="Times New Roman"/>
          <w:color w:val="000000"/>
          <w:spacing w:val="0"/>
          <w:w w:val="100"/>
          <w:position w:val="0"/>
          <w:lang w:val="zh-TW" w:eastAsia="zh-TW" w:bidi="zh-TW"/>
        </w:rPr>
        <w:t>—</w:t>
      </w:r>
      <w:r>
        <w:rPr>
          <w:rFonts w:ascii="Times New Roman" w:hAnsi="Times New Roman" w:eastAsia="Times New Roman" w:cs="Times New Roman"/>
          <w:color w:val="000000"/>
          <w:spacing w:val="0"/>
          <w:w w:val="100"/>
          <w:position w:val="0"/>
          <w:lang w:val="en-US" w:eastAsia="en-US" w:bidi="en-US"/>
        </w:rPr>
        <w:t>where the next ice-cream truck is just around the comer.</w:t>
      </w:r>
    </w:p>
    <w:tbl>
      <w:tblPr>
        <w:tblStyle w:val="4"/>
        <w:tblW w:w="0" w:type="auto"/>
        <w:tblInd w:w="0" w:type="dxa"/>
        <w:tblLayout w:type="fixed"/>
        <w:tblCellMar>
          <w:top w:w="0" w:type="dxa"/>
          <w:left w:w="10" w:type="dxa"/>
          <w:bottom w:w="0" w:type="dxa"/>
          <w:right w:w="10" w:type="dxa"/>
        </w:tblCellMar>
      </w:tblPr>
      <w:tblGrid>
        <w:gridCol w:w="2347"/>
        <w:gridCol w:w="2246"/>
        <w:gridCol w:w="2386"/>
        <w:gridCol w:w="1949"/>
      </w:tblGrid>
      <w:tr>
        <w:tblPrEx>
          <w:tblCellMar>
            <w:top w:w="0" w:type="dxa"/>
            <w:left w:w="10" w:type="dxa"/>
            <w:bottom w:w="0" w:type="dxa"/>
            <w:right w:w="10" w:type="dxa"/>
          </w:tblCellMar>
        </w:tblPrEx>
        <w:trPr>
          <w:trHeight w:val="365" w:hRule="exact"/>
        </w:trPr>
        <w:tc>
          <w:tcPr>
            <w:tcW w:w="2347" w:type="dxa"/>
            <w:shd w:val="clear" w:color="auto" w:fill="FFFFFF"/>
            <w:vAlign w:val="top"/>
          </w:tcPr>
          <w:p>
            <w:pPr>
              <w:pStyle w:val="27"/>
              <w:keepNext w:val="0"/>
              <w:keepLines w:val="0"/>
              <w:widowControl w:val="0"/>
              <w:shd w:val="clear" w:color="auto" w:fill="auto"/>
              <w:bidi w:val="0"/>
              <w:spacing w:before="0" w:after="0" w:line="360" w:lineRule="auto"/>
              <w:ind w:left="0" w:right="0" w:firstLine="0"/>
              <w:jc w:val="left"/>
            </w:pPr>
            <w:r>
              <w:rPr>
                <w:rFonts w:ascii="Times New Roman" w:hAnsi="Times New Roman" w:eastAsia="Times New Roman" w:cs="Times New Roman"/>
                <w:color w:val="000000"/>
                <w:spacing w:val="0"/>
                <w:w w:val="100"/>
                <w:position w:val="0"/>
                <w:lang w:val="en-US" w:eastAsia="en-US" w:bidi="en-US"/>
              </w:rPr>
              <w:t>41. A. protested</w:t>
            </w:r>
          </w:p>
        </w:tc>
        <w:tc>
          <w:tcPr>
            <w:tcW w:w="2246" w:type="dxa"/>
            <w:shd w:val="clear" w:color="auto" w:fill="FFFFFF"/>
            <w:vAlign w:val="top"/>
          </w:tcPr>
          <w:p>
            <w:pPr>
              <w:pStyle w:val="27"/>
              <w:keepNext w:val="0"/>
              <w:keepLines w:val="0"/>
              <w:widowControl w:val="0"/>
              <w:shd w:val="clear" w:color="auto" w:fill="auto"/>
              <w:bidi w:val="0"/>
              <w:spacing w:before="0" w:after="0" w:line="360" w:lineRule="auto"/>
              <w:ind w:left="0" w:right="0" w:firstLine="300"/>
              <w:jc w:val="left"/>
            </w:pPr>
            <w:r>
              <w:rPr>
                <w:rFonts w:ascii="Times New Roman" w:hAnsi="Times New Roman" w:eastAsia="Times New Roman" w:cs="Times New Roman"/>
                <w:color w:val="000000"/>
                <w:spacing w:val="0"/>
                <w:w w:val="100"/>
                <w:position w:val="0"/>
                <w:lang w:val="en-US" w:eastAsia="en-US" w:bidi="en-US"/>
              </w:rPr>
              <w:t>B. marched</w:t>
            </w:r>
          </w:p>
        </w:tc>
        <w:tc>
          <w:tcPr>
            <w:tcW w:w="2386" w:type="dxa"/>
            <w:shd w:val="clear" w:color="auto" w:fill="FFFFFF"/>
            <w:vAlign w:val="top"/>
          </w:tcPr>
          <w:p>
            <w:pPr>
              <w:pStyle w:val="27"/>
              <w:keepNext w:val="0"/>
              <w:keepLines w:val="0"/>
              <w:widowControl w:val="0"/>
              <w:shd w:val="clear" w:color="auto" w:fill="auto"/>
              <w:bidi w:val="0"/>
              <w:spacing w:before="0" w:after="0" w:line="360" w:lineRule="auto"/>
              <w:ind w:left="0" w:right="0" w:firstLine="440"/>
              <w:jc w:val="left"/>
            </w:pPr>
            <w:r>
              <w:rPr>
                <w:rFonts w:ascii="Times New Roman" w:hAnsi="Times New Roman" w:eastAsia="Times New Roman" w:cs="Times New Roman"/>
                <w:color w:val="000000"/>
                <w:spacing w:val="0"/>
                <w:w w:val="100"/>
                <w:position w:val="0"/>
                <w:lang w:val="en-US" w:eastAsia="en-US" w:bidi="en-US"/>
              </w:rPr>
              <w:t>C</w:t>
            </w:r>
            <w:r>
              <w:rPr>
                <w:rFonts w:ascii="宋体" w:hAnsi="宋体" w:eastAsia="宋体" w:cs="宋体"/>
                <w:color w:val="000000"/>
                <w:spacing w:val="0"/>
                <w:w w:val="100"/>
                <w:position w:val="0"/>
                <w:lang w:val="en-US" w:eastAsia="en-US" w:bidi="en-US"/>
              </w:rPr>
              <w:t>・</w:t>
            </w:r>
            <w:r>
              <w:rPr>
                <w:rFonts w:ascii="Times New Roman" w:hAnsi="Times New Roman" w:eastAsia="Times New Roman" w:cs="Times New Roman"/>
                <w:color w:val="000000"/>
                <w:spacing w:val="0"/>
                <w:w w:val="100"/>
                <w:position w:val="0"/>
                <w:lang w:val="en-US" w:eastAsia="en-US" w:bidi="en-US"/>
              </w:rPr>
              <w:t xml:space="preserve"> surfed</w:t>
            </w:r>
          </w:p>
        </w:tc>
        <w:tc>
          <w:tcPr>
            <w:tcW w:w="1949" w:type="dxa"/>
            <w:shd w:val="clear" w:color="auto" w:fill="FFFFFF"/>
            <w:vAlign w:val="top"/>
          </w:tcPr>
          <w:p>
            <w:pPr>
              <w:pStyle w:val="27"/>
              <w:keepNext w:val="0"/>
              <w:keepLines w:val="0"/>
              <w:widowControl w:val="0"/>
              <w:shd w:val="clear" w:color="auto" w:fill="auto"/>
              <w:bidi w:val="0"/>
              <w:spacing w:before="0" w:after="0" w:line="360" w:lineRule="auto"/>
              <w:ind w:left="0" w:right="0" w:firstLine="440"/>
              <w:jc w:val="left"/>
            </w:pPr>
            <w:r>
              <w:rPr>
                <w:rFonts w:ascii="Times New Roman" w:hAnsi="Times New Roman" w:eastAsia="Times New Roman" w:cs="Times New Roman"/>
                <w:color w:val="000000"/>
                <w:spacing w:val="0"/>
                <w:w w:val="100"/>
                <w:position w:val="0"/>
                <w:lang w:val="en-US" w:eastAsia="en-US" w:bidi="en-US"/>
              </w:rPr>
              <w:t>D. bargained</w:t>
            </w:r>
          </w:p>
        </w:tc>
      </w:tr>
      <w:tr>
        <w:tblPrEx>
          <w:tblCellMar>
            <w:top w:w="0" w:type="dxa"/>
            <w:left w:w="10" w:type="dxa"/>
            <w:bottom w:w="0" w:type="dxa"/>
            <w:right w:w="10" w:type="dxa"/>
          </w:tblCellMar>
        </w:tblPrEx>
        <w:trPr>
          <w:trHeight w:val="432" w:hRule="exact"/>
        </w:trPr>
        <w:tc>
          <w:tcPr>
            <w:tcW w:w="2347" w:type="dxa"/>
            <w:shd w:val="clear" w:color="auto" w:fill="FFFFFF"/>
            <w:vAlign w:val="bottom"/>
          </w:tcPr>
          <w:p>
            <w:pPr>
              <w:pStyle w:val="27"/>
              <w:keepNext w:val="0"/>
              <w:keepLines w:val="0"/>
              <w:widowControl w:val="0"/>
              <w:shd w:val="clear" w:color="auto" w:fill="auto"/>
              <w:bidi w:val="0"/>
              <w:spacing w:before="0" w:after="0" w:line="360" w:lineRule="auto"/>
              <w:ind w:left="0" w:right="0" w:firstLine="0"/>
              <w:jc w:val="left"/>
            </w:pPr>
            <w:r>
              <w:rPr>
                <w:rFonts w:ascii="Times New Roman" w:hAnsi="Times New Roman" w:eastAsia="Times New Roman" w:cs="Times New Roman"/>
                <w:color w:val="000000"/>
                <w:spacing w:val="0"/>
                <w:w w:val="100"/>
                <w:position w:val="0"/>
                <w:lang w:val="en-US" w:eastAsia="en-US" w:bidi="en-US"/>
              </w:rPr>
              <w:t>42. A. purchase</w:t>
            </w:r>
          </w:p>
        </w:tc>
        <w:tc>
          <w:tcPr>
            <w:tcW w:w="2246" w:type="dxa"/>
            <w:shd w:val="clear" w:color="auto" w:fill="FFFFFF"/>
            <w:vAlign w:val="bottom"/>
          </w:tcPr>
          <w:p>
            <w:pPr>
              <w:pStyle w:val="27"/>
              <w:keepNext w:val="0"/>
              <w:keepLines w:val="0"/>
              <w:widowControl w:val="0"/>
              <w:shd w:val="clear" w:color="auto" w:fill="auto"/>
              <w:bidi w:val="0"/>
              <w:spacing w:before="0" w:after="0" w:line="360" w:lineRule="auto"/>
              <w:ind w:left="0" w:right="0" w:firstLine="300"/>
              <w:jc w:val="left"/>
              <w:rPr>
                <w:rFonts w:hint="eastAsia" w:eastAsia="宋体"/>
                <w:lang w:eastAsia="zh-CN"/>
              </w:rPr>
            </w:pPr>
            <w:r>
              <w:rPr>
                <w:rFonts w:ascii="Times New Roman" w:hAnsi="Times New Roman" w:eastAsia="Times New Roman" w:cs="Times New Roman"/>
                <w:color w:val="000000"/>
                <w:spacing w:val="0"/>
                <w:w w:val="100"/>
                <w:position w:val="0"/>
                <w:lang w:val="en-US" w:eastAsia="en-US" w:bidi="en-US"/>
              </w:rPr>
              <w:t>B</w:t>
            </w:r>
            <w:r>
              <w:rPr>
                <w:rFonts w:ascii="宋体" w:hAnsi="宋体" w:eastAsia="宋体" w:cs="宋体"/>
                <w:color w:val="000000"/>
                <w:spacing w:val="0"/>
                <w:w w:val="100"/>
                <w:position w:val="0"/>
                <w:lang w:val="en-US" w:eastAsia="en-US" w:bidi="en-US"/>
              </w:rPr>
              <w:t>・</w:t>
            </w:r>
            <w:r>
              <w:rPr>
                <w:rFonts w:ascii="Times New Roman" w:hAnsi="Times New Roman" w:eastAsia="Times New Roman" w:cs="Times New Roman"/>
                <w:color w:val="000000"/>
                <w:spacing w:val="0"/>
                <w:w w:val="100"/>
                <w:position w:val="0"/>
                <w:lang w:val="en-US" w:eastAsia="en-US" w:bidi="en-US"/>
              </w:rPr>
              <w:t xml:space="preserve"> </w:t>
            </w:r>
            <w:r>
              <w:rPr>
                <w:rFonts w:hint="eastAsia" w:eastAsia="宋体" w:cs="Times New Roman"/>
                <w:color w:val="000000"/>
                <w:spacing w:val="0"/>
                <w:w w:val="100"/>
                <w:position w:val="0"/>
                <w:lang w:val="en-US" w:eastAsia="zh-CN" w:bidi="en-US"/>
              </w:rPr>
              <w:t>performance</w:t>
            </w:r>
          </w:p>
        </w:tc>
        <w:tc>
          <w:tcPr>
            <w:tcW w:w="2386" w:type="dxa"/>
            <w:shd w:val="clear" w:color="auto" w:fill="FFFFFF"/>
            <w:vAlign w:val="bottom"/>
          </w:tcPr>
          <w:p>
            <w:pPr>
              <w:pStyle w:val="27"/>
              <w:keepNext w:val="0"/>
              <w:keepLines w:val="0"/>
              <w:widowControl w:val="0"/>
              <w:shd w:val="clear" w:color="auto" w:fill="auto"/>
              <w:bidi w:val="0"/>
              <w:spacing w:before="0" w:after="0" w:line="360" w:lineRule="auto"/>
              <w:ind w:left="0" w:right="0" w:firstLine="440"/>
              <w:jc w:val="left"/>
            </w:pPr>
            <w:r>
              <w:rPr>
                <w:rFonts w:ascii="Times New Roman" w:hAnsi="Times New Roman" w:eastAsia="Times New Roman" w:cs="Times New Roman"/>
                <w:color w:val="000000"/>
                <w:spacing w:val="0"/>
                <w:w w:val="100"/>
                <w:position w:val="0"/>
                <w:lang w:val="en-US" w:eastAsia="en-US" w:bidi="en-US"/>
              </w:rPr>
              <w:t>C</w:t>
            </w:r>
            <w:r>
              <w:rPr>
                <w:rFonts w:ascii="宋体" w:hAnsi="宋体" w:eastAsia="宋体" w:cs="宋体"/>
                <w:color w:val="000000"/>
                <w:spacing w:val="0"/>
                <w:w w:val="100"/>
                <w:position w:val="0"/>
                <w:lang w:val="en-US" w:eastAsia="en-US" w:bidi="en-US"/>
              </w:rPr>
              <w:t>・</w:t>
            </w:r>
            <w:r>
              <w:rPr>
                <w:rFonts w:ascii="Times New Roman" w:hAnsi="Times New Roman" w:eastAsia="Times New Roman" w:cs="Times New Roman"/>
                <w:color w:val="000000"/>
                <w:spacing w:val="0"/>
                <w:w w:val="100"/>
                <w:position w:val="0"/>
                <w:lang w:val="en-US" w:eastAsia="en-US" w:bidi="en-US"/>
              </w:rPr>
              <w:t xml:space="preserve"> adventure</w:t>
            </w:r>
          </w:p>
        </w:tc>
        <w:tc>
          <w:tcPr>
            <w:tcW w:w="1949" w:type="dxa"/>
            <w:shd w:val="clear" w:color="auto" w:fill="FFFFFF"/>
            <w:vAlign w:val="bottom"/>
          </w:tcPr>
          <w:p>
            <w:pPr>
              <w:pStyle w:val="27"/>
              <w:keepNext w:val="0"/>
              <w:keepLines w:val="0"/>
              <w:widowControl w:val="0"/>
              <w:shd w:val="clear" w:color="auto" w:fill="auto"/>
              <w:bidi w:val="0"/>
              <w:spacing w:before="0" w:after="0" w:line="360" w:lineRule="auto"/>
              <w:ind w:left="0" w:right="0" w:firstLine="440"/>
              <w:jc w:val="left"/>
            </w:pPr>
            <w:r>
              <w:rPr>
                <w:rFonts w:ascii="Times New Roman" w:hAnsi="Times New Roman" w:eastAsia="Times New Roman" w:cs="Times New Roman"/>
                <w:color w:val="000000"/>
                <w:spacing w:val="0"/>
                <w:w w:val="100"/>
                <w:position w:val="0"/>
                <w:lang w:val="en-US" w:eastAsia="en-US" w:bidi="en-US"/>
              </w:rPr>
              <w:t>D. escape</w:t>
            </w:r>
          </w:p>
        </w:tc>
      </w:tr>
      <w:tr>
        <w:tblPrEx>
          <w:tblCellMar>
            <w:top w:w="0" w:type="dxa"/>
            <w:left w:w="10" w:type="dxa"/>
            <w:bottom w:w="0" w:type="dxa"/>
            <w:right w:w="10" w:type="dxa"/>
          </w:tblCellMar>
        </w:tblPrEx>
        <w:trPr>
          <w:trHeight w:val="432" w:hRule="exact"/>
        </w:trPr>
        <w:tc>
          <w:tcPr>
            <w:tcW w:w="2347" w:type="dxa"/>
            <w:shd w:val="clear" w:color="auto" w:fill="FFFFFF"/>
            <w:vAlign w:val="bottom"/>
          </w:tcPr>
          <w:p>
            <w:pPr>
              <w:pStyle w:val="27"/>
              <w:keepNext w:val="0"/>
              <w:keepLines w:val="0"/>
              <w:widowControl w:val="0"/>
              <w:shd w:val="clear" w:color="auto" w:fill="auto"/>
              <w:bidi w:val="0"/>
              <w:spacing w:before="0" w:after="0" w:line="360" w:lineRule="auto"/>
              <w:ind w:left="0" w:right="0" w:firstLine="0"/>
              <w:jc w:val="left"/>
            </w:pPr>
            <w:r>
              <w:rPr>
                <w:rFonts w:ascii="Times New Roman" w:hAnsi="Times New Roman" w:eastAsia="Times New Roman" w:cs="Times New Roman"/>
                <w:color w:val="000000"/>
                <w:spacing w:val="0"/>
                <w:w w:val="100"/>
                <w:position w:val="0"/>
                <w:lang w:val="en-US" w:eastAsia="en-US" w:bidi="en-US"/>
              </w:rPr>
              <w:t>43. A. seeking</w:t>
            </w:r>
          </w:p>
        </w:tc>
        <w:tc>
          <w:tcPr>
            <w:tcW w:w="2246" w:type="dxa"/>
            <w:shd w:val="clear" w:color="auto" w:fill="FFFFFF"/>
            <w:vAlign w:val="bottom"/>
          </w:tcPr>
          <w:p>
            <w:pPr>
              <w:pStyle w:val="27"/>
              <w:keepNext w:val="0"/>
              <w:keepLines w:val="0"/>
              <w:widowControl w:val="0"/>
              <w:shd w:val="clear" w:color="auto" w:fill="auto"/>
              <w:bidi w:val="0"/>
              <w:spacing w:before="0" w:after="0" w:line="360" w:lineRule="auto"/>
              <w:ind w:left="0" w:right="0" w:firstLine="300"/>
              <w:jc w:val="left"/>
            </w:pPr>
            <w:r>
              <w:rPr>
                <w:rFonts w:ascii="Times New Roman" w:hAnsi="Times New Roman" w:eastAsia="Times New Roman" w:cs="Times New Roman"/>
                <w:color w:val="000000"/>
                <w:spacing w:val="0"/>
                <w:w w:val="100"/>
                <w:position w:val="0"/>
                <w:lang w:val="en-US" w:eastAsia="en-US" w:bidi="en-US"/>
              </w:rPr>
              <w:t>B. painting</w:t>
            </w:r>
          </w:p>
        </w:tc>
        <w:tc>
          <w:tcPr>
            <w:tcW w:w="2386" w:type="dxa"/>
            <w:shd w:val="clear" w:color="auto" w:fill="FFFFFF"/>
            <w:vAlign w:val="bottom"/>
          </w:tcPr>
          <w:p>
            <w:pPr>
              <w:pStyle w:val="27"/>
              <w:keepNext w:val="0"/>
              <w:keepLines w:val="0"/>
              <w:widowControl w:val="0"/>
              <w:shd w:val="clear" w:color="auto" w:fill="auto"/>
              <w:bidi w:val="0"/>
              <w:spacing w:before="0" w:after="0" w:line="360" w:lineRule="auto"/>
              <w:ind w:left="0" w:right="0" w:firstLine="440"/>
              <w:jc w:val="left"/>
            </w:pPr>
            <w:r>
              <w:rPr>
                <w:rFonts w:ascii="Times New Roman" w:hAnsi="Times New Roman" w:eastAsia="Times New Roman" w:cs="Times New Roman"/>
                <w:color w:val="000000"/>
                <w:spacing w:val="0"/>
                <w:w w:val="100"/>
                <w:position w:val="0"/>
                <w:lang w:val="en-US" w:eastAsia="en-US" w:bidi="en-US"/>
              </w:rPr>
              <w:t>C. fixing</w:t>
            </w:r>
          </w:p>
        </w:tc>
        <w:tc>
          <w:tcPr>
            <w:tcW w:w="1949" w:type="dxa"/>
            <w:shd w:val="clear" w:color="auto" w:fill="FFFFFF"/>
            <w:vAlign w:val="bottom"/>
          </w:tcPr>
          <w:p>
            <w:pPr>
              <w:pStyle w:val="27"/>
              <w:keepNext w:val="0"/>
              <w:keepLines w:val="0"/>
              <w:widowControl w:val="0"/>
              <w:shd w:val="clear" w:color="auto" w:fill="auto"/>
              <w:bidi w:val="0"/>
              <w:spacing w:before="0" w:after="0" w:line="360" w:lineRule="auto"/>
              <w:ind w:left="0" w:right="0" w:firstLine="440"/>
              <w:jc w:val="left"/>
            </w:pPr>
            <w:r>
              <w:rPr>
                <w:rFonts w:ascii="Times New Roman" w:hAnsi="Times New Roman" w:eastAsia="Times New Roman" w:cs="Times New Roman"/>
                <w:color w:val="000000"/>
                <w:spacing w:val="0"/>
                <w:w w:val="100"/>
                <w:position w:val="0"/>
                <w:lang w:val="en-US" w:eastAsia="en-US" w:bidi="en-US"/>
              </w:rPr>
              <w:t>D. running</w:t>
            </w:r>
          </w:p>
        </w:tc>
      </w:tr>
      <w:tr>
        <w:tblPrEx>
          <w:tblCellMar>
            <w:top w:w="0" w:type="dxa"/>
            <w:left w:w="10" w:type="dxa"/>
            <w:bottom w:w="0" w:type="dxa"/>
            <w:right w:w="10" w:type="dxa"/>
          </w:tblCellMar>
        </w:tblPrEx>
        <w:trPr>
          <w:trHeight w:val="408" w:hRule="exact"/>
        </w:trPr>
        <w:tc>
          <w:tcPr>
            <w:tcW w:w="2347" w:type="dxa"/>
            <w:shd w:val="clear" w:color="auto" w:fill="FFFFFF"/>
            <w:vAlign w:val="top"/>
          </w:tcPr>
          <w:p>
            <w:pPr>
              <w:pStyle w:val="27"/>
              <w:keepNext w:val="0"/>
              <w:keepLines w:val="0"/>
              <w:widowControl w:val="0"/>
              <w:shd w:val="clear" w:color="auto" w:fill="auto"/>
              <w:bidi w:val="0"/>
              <w:spacing w:before="0" w:after="0" w:line="360" w:lineRule="auto"/>
              <w:ind w:left="0" w:right="0" w:firstLine="0"/>
              <w:jc w:val="left"/>
            </w:pPr>
            <w:r>
              <w:rPr>
                <w:rFonts w:ascii="Times New Roman" w:hAnsi="Times New Roman" w:eastAsia="Times New Roman" w:cs="Times New Roman"/>
                <w:i/>
                <w:iCs/>
                <w:color w:val="000000"/>
                <w:spacing w:val="0"/>
                <w:w w:val="100"/>
                <w:position w:val="0"/>
                <w:lang w:val="en-US" w:eastAsia="en-US" w:bidi="en-US"/>
              </w:rPr>
              <w:t>44.</w:t>
            </w:r>
            <w:r>
              <w:rPr>
                <w:rFonts w:ascii="Times New Roman" w:hAnsi="Times New Roman" w:eastAsia="Times New Roman" w:cs="Times New Roman"/>
                <w:color w:val="000000"/>
                <w:spacing w:val="0"/>
                <w:w w:val="100"/>
                <w:position w:val="0"/>
                <w:lang w:val="en-US" w:eastAsia="en-US" w:bidi="en-US"/>
              </w:rPr>
              <w:t xml:space="preserve"> A. carefree</w:t>
            </w:r>
          </w:p>
        </w:tc>
        <w:tc>
          <w:tcPr>
            <w:tcW w:w="2246" w:type="dxa"/>
            <w:shd w:val="clear" w:color="auto" w:fill="FFFFFF"/>
            <w:vAlign w:val="top"/>
          </w:tcPr>
          <w:p>
            <w:pPr>
              <w:pStyle w:val="27"/>
              <w:keepNext w:val="0"/>
              <w:keepLines w:val="0"/>
              <w:widowControl w:val="0"/>
              <w:shd w:val="clear" w:color="auto" w:fill="auto"/>
              <w:bidi w:val="0"/>
              <w:spacing w:before="0" w:after="0" w:line="360" w:lineRule="auto"/>
              <w:ind w:left="0" w:right="0" w:firstLine="300"/>
              <w:jc w:val="left"/>
            </w:pPr>
            <w:r>
              <w:rPr>
                <w:rFonts w:ascii="Times New Roman" w:hAnsi="Times New Roman" w:eastAsia="Times New Roman" w:cs="Times New Roman"/>
                <w:color w:val="000000"/>
                <w:spacing w:val="0"/>
                <w:w w:val="100"/>
                <w:position w:val="0"/>
                <w:lang w:val="en-US" w:eastAsia="en-US" w:bidi="en-US"/>
              </w:rPr>
              <w:t>B. positive</w:t>
            </w:r>
          </w:p>
        </w:tc>
        <w:tc>
          <w:tcPr>
            <w:tcW w:w="2386" w:type="dxa"/>
            <w:shd w:val="clear" w:color="auto" w:fill="FFFFFF"/>
            <w:vAlign w:val="top"/>
          </w:tcPr>
          <w:p>
            <w:pPr>
              <w:pStyle w:val="27"/>
              <w:keepNext w:val="0"/>
              <w:keepLines w:val="0"/>
              <w:widowControl w:val="0"/>
              <w:shd w:val="clear" w:color="auto" w:fill="auto"/>
              <w:bidi w:val="0"/>
              <w:spacing w:before="80" w:after="0" w:line="360" w:lineRule="auto"/>
              <w:ind w:left="0" w:right="0" w:firstLine="440"/>
              <w:jc w:val="left"/>
            </w:pPr>
            <w:r>
              <w:rPr>
                <w:rFonts w:ascii="Times New Roman" w:hAnsi="Times New Roman" w:eastAsia="Times New Roman" w:cs="Times New Roman"/>
                <w:color w:val="000000"/>
                <w:spacing w:val="0"/>
                <w:w w:val="100"/>
                <w:position w:val="0"/>
                <w:lang w:val="en-US" w:eastAsia="en-US" w:bidi="en-US"/>
              </w:rPr>
              <w:t>C. tolerant</w:t>
            </w:r>
          </w:p>
        </w:tc>
        <w:tc>
          <w:tcPr>
            <w:tcW w:w="1949" w:type="dxa"/>
            <w:shd w:val="clear" w:color="auto" w:fill="FFFFFF"/>
            <w:vAlign w:val="top"/>
          </w:tcPr>
          <w:p>
            <w:pPr>
              <w:pStyle w:val="27"/>
              <w:keepNext w:val="0"/>
              <w:keepLines w:val="0"/>
              <w:widowControl w:val="0"/>
              <w:shd w:val="clear" w:color="auto" w:fill="auto"/>
              <w:bidi w:val="0"/>
              <w:spacing w:before="80" w:after="0" w:line="360" w:lineRule="auto"/>
              <w:ind w:left="0" w:right="0" w:firstLine="440"/>
              <w:jc w:val="left"/>
            </w:pPr>
            <w:r>
              <w:rPr>
                <w:rFonts w:ascii="Times New Roman" w:hAnsi="Times New Roman" w:eastAsia="Times New Roman" w:cs="Times New Roman"/>
                <w:color w:val="000000"/>
                <w:spacing w:val="0"/>
                <w:w w:val="100"/>
                <w:position w:val="0"/>
                <w:lang w:val="en-US" w:eastAsia="en-US" w:bidi="en-US"/>
              </w:rPr>
              <w:t>D. flexible</w:t>
            </w:r>
          </w:p>
        </w:tc>
      </w:tr>
      <w:tr>
        <w:tblPrEx>
          <w:tblCellMar>
            <w:top w:w="0" w:type="dxa"/>
            <w:left w:w="10" w:type="dxa"/>
            <w:bottom w:w="0" w:type="dxa"/>
            <w:right w:w="10" w:type="dxa"/>
          </w:tblCellMar>
        </w:tblPrEx>
        <w:trPr>
          <w:trHeight w:val="442" w:hRule="exact"/>
        </w:trPr>
        <w:tc>
          <w:tcPr>
            <w:tcW w:w="2347" w:type="dxa"/>
            <w:shd w:val="clear" w:color="auto" w:fill="FFFFFF"/>
            <w:vAlign w:val="top"/>
          </w:tcPr>
          <w:p>
            <w:pPr>
              <w:pStyle w:val="27"/>
              <w:keepNext w:val="0"/>
              <w:keepLines w:val="0"/>
              <w:widowControl w:val="0"/>
              <w:shd w:val="clear" w:color="auto" w:fill="auto"/>
              <w:bidi w:val="0"/>
              <w:spacing w:before="0" w:after="0" w:line="360" w:lineRule="auto"/>
              <w:ind w:left="0" w:right="0" w:firstLine="0"/>
              <w:jc w:val="left"/>
            </w:pPr>
            <w:r>
              <w:rPr>
                <w:rFonts w:ascii="Times New Roman" w:hAnsi="Times New Roman" w:eastAsia="Times New Roman" w:cs="Times New Roman"/>
                <w:color w:val="000000"/>
                <w:spacing w:val="0"/>
                <w:w w:val="100"/>
                <w:position w:val="0"/>
                <w:lang w:val="en-US" w:eastAsia="en-US" w:bidi="en-US"/>
              </w:rPr>
              <w:t>45. A. responsibility</w:t>
            </w:r>
          </w:p>
        </w:tc>
        <w:tc>
          <w:tcPr>
            <w:tcW w:w="2246" w:type="dxa"/>
            <w:shd w:val="clear" w:color="auto" w:fill="FFFFFF"/>
            <w:vAlign w:val="top"/>
          </w:tcPr>
          <w:p>
            <w:pPr>
              <w:pStyle w:val="27"/>
              <w:keepNext w:val="0"/>
              <w:keepLines w:val="0"/>
              <w:widowControl w:val="0"/>
              <w:shd w:val="clear" w:color="auto" w:fill="auto"/>
              <w:bidi w:val="0"/>
              <w:spacing w:before="0" w:after="0" w:line="360" w:lineRule="auto"/>
              <w:ind w:left="0" w:right="0" w:firstLine="300"/>
              <w:jc w:val="left"/>
            </w:pPr>
            <w:r>
              <w:rPr>
                <w:rFonts w:ascii="Times New Roman" w:hAnsi="Times New Roman" w:eastAsia="Times New Roman" w:cs="Times New Roman"/>
                <w:color w:val="000000"/>
                <w:spacing w:val="0"/>
                <w:w w:val="100"/>
                <w:position w:val="0"/>
                <w:lang w:val="en-US" w:eastAsia="en-US" w:bidi="en-US"/>
              </w:rPr>
              <w:t>B.lesson</w:t>
            </w:r>
          </w:p>
        </w:tc>
        <w:tc>
          <w:tcPr>
            <w:tcW w:w="2386" w:type="dxa"/>
            <w:shd w:val="clear" w:color="auto" w:fill="FFFFFF"/>
            <w:vAlign w:val="top"/>
          </w:tcPr>
          <w:p>
            <w:pPr>
              <w:pStyle w:val="27"/>
              <w:keepNext w:val="0"/>
              <w:keepLines w:val="0"/>
              <w:widowControl w:val="0"/>
              <w:shd w:val="clear" w:color="auto" w:fill="auto"/>
              <w:bidi w:val="0"/>
              <w:spacing w:before="100" w:after="0" w:line="360" w:lineRule="auto"/>
              <w:ind w:left="0" w:right="0" w:firstLine="440"/>
              <w:jc w:val="left"/>
            </w:pPr>
            <w:r>
              <w:rPr>
                <w:rFonts w:ascii="Times New Roman" w:hAnsi="Times New Roman" w:eastAsia="Times New Roman" w:cs="Times New Roman"/>
                <w:color w:val="000000"/>
                <w:spacing w:val="0"/>
                <w:w w:val="100"/>
                <w:position w:val="0"/>
                <w:lang w:val="en-US" w:eastAsia="en-US" w:bidi="en-US"/>
              </w:rPr>
              <w:t>C. interest</w:t>
            </w:r>
          </w:p>
        </w:tc>
        <w:tc>
          <w:tcPr>
            <w:tcW w:w="1949" w:type="dxa"/>
            <w:shd w:val="clear" w:color="auto" w:fill="FFFFFF"/>
            <w:vAlign w:val="top"/>
          </w:tcPr>
          <w:p>
            <w:pPr>
              <w:pStyle w:val="27"/>
              <w:keepNext w:val="0"/>
              <w:keepLines w:val="0"/>
              <w:widowControl w:val="0"/>
              <w:shd w:val="clear" w:color="auto" w:fill="auto"/>
              <w:bidi w:val="0"/>
              <w:spacing w:before="100" w:after="0" w:line="360" w:lineRule="auto"/>
              <w:ind w:left="0" w:right="0" w:firstLine="440"/>
              <w:jc w:val="left"/>
            </w:pPr>
            <w:r>
              <w:rPr>
                <w:rFonts w:ascii="Times New Roman" w:hAnsi="Times New Roman" w:eastAsia="Times New Roman" w:cs="Times New Roman"/>
                <w:color w:val="000000"/>
                <w:spacing w:val="0"/>
                <w:w w:val="100"/>
                <w:position w:val="0"/>
                <w:lang w:val="en-US" w:eastAsia="en-US" w:bidi="en-US"/>
              </w:rPr>
              <w:t>D. approach</w:t>
            </w:r>
          </w:p>
        </w:tc>
      </w:tr>
      <w:tr>
        <w:tblPrEx>
          <w:tblCellMar>
            <w:top w:w="0" w:type="dxa"/>
            <w:left w:w="10" w:type="dxa"/>
            <w:bottom w:w="0" w:type="dxa"/>
            <w:right w:w="10" w:type="dxa"/>
          </w:tblCellMar>
        </w:tblPrEx>
        <w:trPr>
          <w:trHeight w:val="427" w:hRule="exact"/>
        </w:trPr>
        <w:tc>
          <w:tcPr>
            <w:tcW w:w="2347" w:type="dxa"/>
            <w:shd w:val="clear" w:color="auto" w:fill="FFFFFF"/>
            <w:vAlign w:val="top"/>
          </w:tcPr>
          <w:p>
            <w:pPr>
              <w:pStyle w:val="27"/>
              <w:keepNext w:val="0"/>
              <w:keepLines w:val="0"/>
              <w:widowControl w:val="0"/>
              <w:shd w:val="clear" w:color="auto" w:fill="auto"/>
              <w:bidi w:val="0"/>
              <w:spacing w:before="0" w:after="0" w:line="360" w:lineRule="auto"/>
              <w:ind w:left="0" w:right="0" w:firstLine="0"/>
              <w:jc w:val="left"/>
            </w:pPr>
            <w:r>
              <w:rPr>
                <w:rFonts w:ascii="Times New Roman" w:hAnsi="Times New Roman" w:eastAsia="Times New Roman" w:cs="Times New Roman"/>
                <w:color w:val="000000"/>
                <w:spacing w:val="0"/>
                <w:w w:val="100"/>
                <w:position w:val="0"/>
                <w:lang w:val="en-US" w:eastAsia="en-US" w:bidi="en-US"/>
              </w:rPr>
              <w:t>46. A. lit up</w:t>
            </w:r>
          </w:p>
        </w:tc>
        <w:tc>
          <w:tcPr>
            <w:tcW w:w="2246" w:type="dxa"/>
            <w:shd w:val="clear" w:color="auto" w:fill="FFFFFF"/>
            <w:vAlign w:val="top"/>
          </w:tcPr>
          <w:p>
            <w:pPr>
              <w:pStyle w:val="27"/>
              <w:keepNext w:val="0"/>
              <w:keepLines w:val="0"/>
              <w:widowControl w:val="0"/>
              <w:shd w:val="clear" w:color="auto" w:fill="auto"/>
              <w:bidi w:val="0"/>
              <w:spacing w:before="0" w:after="0" w:line="360" w:lineRule="auto"/>
              <w:ind w:left="0" w:right="0" w:firstLine="300"/>
              <w:jc w:val="left"/>
            </w:pPr>
            <w:r>
              <w:rPr>
                <w:rFonts w:ascii="Times New Roman" w:hAnsi="Times New Roman" w:eastAsia="Times New Roman" w:cs="Times New Roman"/>
                <w:color w:val="000000"/>
                <w:spacing w:val="0"/>
                <w:w w:val="100"/>
                <w:position w:val="0"/>
                <w:lang w:val="en-US" w:eastAsia="en-US" w:bidi="en-US"/>
              </w:rPr>
              <w:t>B. stood out</w:t>
            </w:r>
          </w:p>
        </w:tc>
        <w:tc>
          <w:tcPr>
            <w:tcW w:w="2386" w:type="dxa"/>
            <w:shd w:val="clear" w:color="auto" w:fill="FFFFFF"/>
            <w:vAlign w:val="top"/>
          </w:tcPr>
          <w:p>
            <w:pPr>
              <w:pStyle w:val="27"/>
              <w:keepNext w:val="0"/>
              <w:keepLines w:val="0"/>
              <w:widowControl w:val="0"/>
              <w:shd w:val="clear" w:color="auto" w:fill="auto"/>
              <w:bidi w:val="0"/>
              <w:spacing w:before="80" w:after="0" w:line="360" w:lineRule="auto"/>
              <w:ind w:left="0" w:right="0" w:firstLine="440"/>
              <w:jc w:val="left"/>
            </w:pPr>
            <w:r>
              <w:rPr>
                <w:rFonts w:ascii="Times New Roman" w:hAnsi="Times New Roman" w:eastAsia="Times New Roman" w:cs="Times New Roman"/>
                <w:color w:val="000000"/>
                <w:spacing w:val="0"/>
                <w:w w:val="100"/>
                <w:position w:val="0"/>
                <w:lang w:val="en-US" w:eastAsia="en-US" w:bidi="en-US"/>
              </w:rPr>
              <w:t>C. glared down</w:t>
            </w:r>
          </w:p>
        </w:tc>
        <w:tc>
          <w:tcPr>
            <w:tcW w:w="1949" w:type="dxa"/>
            <w:shd w:val="clear" w:color="auto" w:fill="FFFFFF"/>
            <w:vAlign w:val="top"/>
          </w:tcPr>
          <w:p>
            <w:pPr>
              <w:pStyle w:val="27"/>
              <w:keepNext w:val="0"/>
              <w:keepLines w:val="0"/>
              <w:widowControl w:val="0"/>
              <w:shd w:val="clear" w:color="auto" w:fill="auto"/>
              <w:bidi w:val="0"/>
              <w:spacing w:before="80" w:after="0" w:line="360" w:lineRule="auto"/>
              <w:ind w:left="0" w:right="0" w:firstLine="440"/>
              <w:jc w:val="left"/>
            </w:pPr>
            <w:r>
              <w:rPr>
                <w:rFonts w:ascii="Times New Roman" w:hAnsi="Times New Roman" w:eastAsia="Times New Roman" w:cs="Times New Roman"/>
                <w:color w:val="000000"/>
                <w:spacing w:val="0"/>
                <w:w w:val="100"/>
                <w:position w:val="0"/>
                <w:lang w:val="en-US" w:eastAsia="en-US" w:bidi="en-US"/>
              </w:rPr>
              <w:t>D. misted over</w:t>
            </w:r>
          </w:p>
        </w:tc>
      </w:tr>
      <w:tr>
        <w:tblPrEx>
          <w:tblCellMar>
            <w:top w:w="0" w:type="dxa"/>
            <w:left w:w="10" w:type="dxa"/>
            <w:bottom w:w="0" w:type="dxa"/>
            <w:right w:w="10" w:type="dxa"/>
          </w:tblCellMar>
        </w:tblPrEx>
        <w:trPr>
          <w:trHeight w:val="432" w:hRule="exact"/>
        </w:trPr>
        <w:tc>
          <w:tcPr>
            <w:tcW w:w="2347" w:type="dxa"/>
            <w:shd w:val="clear" w:color="auto" w:fill="FFFFFF"/>
            <w:vAlign w:val="top"/>
          </w:tcPr>
          <w:p>
            <w:pPr>
              <w:pStyle w:val="27"/>
              <w:keepNext w:val="0"/>
              <w:keepLines w:val="0"/>
              <w:widowControl w:val="0"/>
              <w:shd w:val="clear" w:color="auto" w:fill="auto"/>
              <w:bidi w:val="0"/>
              <w:spacing w:before="0" w:after="0" w:line="360" w:lineRule="auto"/>
              <w:ind w:left="0" w:right="0" w:firstLine="0"/>
              <w:jc w:val="left"/>
            </w:pPr>
            <w:r>
              <w:rPr>
                <w:rFonts w:ascii="Times New Roman" w:hAnsi="Times New Roman" w:eastAsia="Times New Roman" w:cs="Times New Roman"/>
                <w:color w:val="000000"/>
                <w:spacing w:val="0"/>
                <w:w w:val="100"/>
                <w:position w:val="0"/>
                <w:lang w:val="en-US" w:eastAsia="en-US" w:bidi="en-US"/>
              </w:rPr>
              <w:t>47. A. owner</w:t>
            </w:r>
          </w:p>
        </w:tc>
        <w:tc>
          <w:tcPr>
            <w:tcW w:w="2246" w:type="dxa"/>
            <w:shd w:val="clear" w:color="auto" w:fill="FFFFFF"/>
            <w:vAlign w:val="top"/>
          </w:tcPr>
          <w:p>
            <w:pPr>
              <w:pStyle w:val="27"/>
              <w:keepNext w:val="0"/>
              <w:keepLines w:val="0"/>
              <w:widowControl w:val="0"/>
              <w:shd w:val="clear" w:color="auto" w:fill="auto"/>
              <w:bidi w:val="0"/>
              <w:spacing w:before="0" w:after="0" w:line="360" w:lineRule="auto"/>
              <w:ind w:left="0" w:right="0" w:firstLine="300"/>
              <w:jc w:val="left"/>
            </w:pPr>
            <w:r>
              <w:rPr>
                <w:rFonts w:ascii="Times New Roman" w:hAnsi="Times New Roman" w:eastAsia="Times New Roman" w:cs="Times New Roman"/>
                <w:color w:val="000000"/>
                <w:spacing w:val="0"/>
                <w:w w:val="100"/>
                <w:position w:val="0"/>
                <w:lang w:val="en-US" w:eastAsia="en-US" w:bidi="en-US"/>
              </w:rPr>
              <w:t>B. customer</w:t>
            </w:r>
          </w:p>
        </w:tc>
        <w:tc>
          <w:tcPr>
            <w:tcW w:w="2386" w:type="dxa"/>
            <w:shd w:val="clear" w:color="auto" w:fill="FFFFFF"/>
            <w:vAlign w:val="top"/>
          </w:tcPr>
          <w:p>
            <w:pPr>
              <w:pStyle w:val="27"/>
              <w:keepNext w:val="0"/>
              <w:keepLines w:val="0"/>
              <w:widowControl w:val="0"/>
              <w:shd w:val="clear" w:color="auto" w:fill="auto"/>
              <w:bidi w:val="0"/>
              <w:spacing w:before="80" w:after="0" w:line="360" w:lineRule="auto"/>
              <w:ind w:left="0" w:right="0" w:firstLine="440"/>
              <w:jc w:val="left"/>
            </w:pPr>
            <w:r>
              <w:rPr>
                <w:rFonts w:ascii="Times New Roman" w:hAnsi="Times New Roman" w:eastAsia="Times New Roman" w:cs="Times New Roman"/>
                <w:color w:val="000000"/>
                <w:spacing w:val="0"/>
                <w:w w:val="100"/>
                <w:position w:val="0"/>
                <w:lang w:val="en-US" w:eastAsia="en-US" w:bidi="en-US"/>
              </w:rPr>
              <w:t>C. stop</w:t>
            </w:r>
          </w:p>
        </w:tc>
        <w:tc>
          <w:tcPr>
            <w:tcW w:w="1949" w:type="dxa"/>
            <w:shd w:val="clear" w:color="auto" w:fill="FFFFFF"/>
            <w:vAlign w:val="top"/>
          </w:tcPr>
          <w:p>
            <w:pPr>
              <w:pStyle w:val="27"/>
              <w:keepNext w:val="0"/>
              <w:keepLines w:val="0"/>
              <w:widowControl w:val="0"/>
              <w:shd w:val="clear" w:color="auto" w:fill="auto"/>
              <w:bidi w:val="0"/>
              <w:spacing w:before="80" w:after="0" w:line="360" w:lineRule="auto"/>
              <w:ind w:left="0" w:right="0" w:firstLine="440"/>
              <w:jc w:val="left"/>
            </w:pPr>
            <w:r>
              <w:rPr>
                <w:rFonts w:ascii="Times New Roman" w:hAnsi="Times New Roman" w:eastAsia="Times New Roman" w:cs="Times New Roman"/>
                <w:color w:val="000000"/>
                <w:spacing w:val="0"/>
                <w:w w:val="100"/>
                <w:position w:val="0"/>
                <w:lang w:val="en-US" w:eastAsia="en-US" w:bidi="en-US"/>
              </w:rPr>
              <w:t>D.shop</w:t>
            </w:r>
          </w:p>
        </w:tc>
      </w:tr>
      <w:tr>
        <w:tblPrEx>
          <w:tblCellMar>
            <w:top w:w="0" w:type="dxa"/>
            <w:left w:w="10" w:type="dxa"/>
            <w:bottom w:w="0" w:type="dxa"/>
            <w:right w:w="10" w:type="dxa"/>
          </w:tblCellMar>
        </w:tblPrEx>
        <w:trPr>
          <w:trHeight w:val="413" w:hRule="exact"/>
        </w:trPr>
        <w:tc>
          <w:tcPr>
            <w:tcW w:w="2347" w:type="dxa"/>
            <w:shd w:val="clear" w:color="auto" w:fill="FFFFFF"/>
            <w:vAlign w:val="top"/>
          </w:tcPr>
          <w:p>
            <w:pPr>
              <w:pStyle w:val="27"/>
              <w:keepNext w:val="0"/>
              <w:keepLines w:val="0"/>
              <w:widowControl w:val="0"/>
              <w:shd w:val="clear" w:color="auto" w:fill="auto"/>
              <w:bidi w:val="0"/>
              <w:spacing w:before="0" w:after="0" w:line="360" w:lineRule="auto"/>
              <w:ind w:left="0" w:right="0" w:firstLine="0"/>
              <w:jc w:val="left"/>
            </w:pPr>
            <w:r>
              <w:rPr>
                <w:rFonts w:ascii="Times New Roman" w:hAnsi="Times New Roman" w:eastAsia="Times New Roman" w:cs="Times New Roman"/>
                <w:color w:val="000000"/>
                <w:spacing w:val="0"/>
                <w:w w:val="100"/>
                <w:position w:val="0"/>
                <w:lang w:val="en-US" w:eastAsia="en-US" w:bidi="en-US"/>
              </w:rPr>
              <w:t>48. A. accurate</w:t>
            </w:r>
          </w:p>
        </w:tc>
        <w:tc>
          <w:tcPr>
            <w:tcW w:w="2246" w:type="dxa"/>
            <w:shd w:val="clear" w:color="auto" w:fill="FFFFFF"/>
            <w:vAlign w:val="top"/>
          </w:tcPr>
          <w:p>
            <w:pPr>
              <w:pStyle w:val="27"/>
              <w:keepNext w:val="0"/>
              <w:keepLines w:val="0"/>
              <w:widowControl w:val="0"/>
              <w:shd w:val="clear" w:color="auto" w:fill="auto"/>
              <w:bidi w:val="0"/>
              <w:spacing w:before="0" w:after="0" w:line="360" w:lineRule="auto"/>
              <w:ind w:left="0" w:right="0" w:firstLine="300"/>
              <w:jc w:val="left"/>
            </w:pPr>
            <w:r>
              <w:rPr>
                <w:rFonts w:ascii="Times New Roman" w:hAnsi="Times New Roman" w:eastAsia="Times New Roman" w:cs="Times New Roman"/>
                <w:color w:val="000000"/>
                <w:spacing w:val="0"/>
                <w:w w:val="100"/>
                <w:position w:val="0"/>
                <w:lang w:val="en-US" w:eastAsia="en-US" w:bidi="en-US"/>
              </w:rPr>
              <w:t>B.reasonable</w:t>
            </w:r>
          </w:p>
        </w:tc>
        <w:tc>
          <w:tcPr>
            <w:tcW w:w="2386" w:type="dxa"/>
            <w:shd w:val="clear" w:color="auto" w:fill="FFFFFF"/>
            <w:vAlign w:val="top"/>
          </w:tcPr>
          <w:p>
            <w:pPr>
              <w:pStyle w:val="27"/>
              <w:keepNext w:val="0"/>
              <w:keepLines w:val="0"/>
              <w:widowControl w:val="0"/>
              <w:shd w:val="clear" w:color="auto" w:fill="auto"/>
              <w:bidi w:val="0"/>
              <w:spacing w:before="0" w:after="0" w:line="360" w:lineRule="auto"/>
              <w:ind w:left="0" w:right="0" w:firstLine="440"/>
              <w:jc w:val="left"/>
            </w:pPr>
            <w:r>
              <w:rPr>
                <w:rFonts w:ascii="Times New Roman" w:hAnsi="Times New Roman" w:eastAsia="Times New Roman" w:cs="Times New Roman"/>
                <w:color w:val="000000"/>
                <w:spacing w:val="0"/>
                <w:w w:val="100"/>
                <w:position w:val="0"/>
                <w:lang w:val="en-US" w:eastAsia="en-US" w:bidi="en-US"/>
              </w:rPr>
              <w:t>C</w:t>
            </w:r>
            <w:r>
              <w:rPr>
                <w:rFonts w:ascii="宋体" w:hAnsi="宋体" w:eastAsia="宋体" w:cs="宋体"/>
                <w:color w:val="000000"/>
                <w:spacing w:val="0"/>
                <w:w w:val="100"/>
                <w:position w:val="0"/>
                <w:lang w:val="en-US" w:eastAsia="en-US" w:bidi="en-US"/>
              </w:rPr>
              <w:t>・</w:t>
            </w:r>
            <w:r>
              <w:rPr>
                <w:rFonts w:ascii="Times New Roman" w:hAnsi="Times New Roman" w:eastAsia="Times New Roman" w:cs="Times New Roman"/>
                <w:color w:val="000000"/>
                <w:spacing w:val="0"/>
                <w:w w:val="100"/>
                <w:position w:val="0"/>
                <w:lang w:val="en-US" w:eastAsia="en-US" w:bidi="en-US"/>
              </w:rPr>
              <w:t xml:space="preserve"> safe</w:t>
            </w:r>
          </w:p>
        </w:tc>
        <w:tc>
          <w:tcPr>
            <w:tcW w:w="1949" w:type="dxa"/>
            <w:shd w:val="clear" w:color="auto" w:fill="FFFFFF"/>
            <w:vAlign w:val="top"/>
          </w:tcPr>
          <w:p>
            <w:pPr>
              <w:pStyle w:val="27"/>
              <w:keepNext w:val="0"/>
              <w:keepLines w:val="0"/>
              <w:widowControl w:val="0"/>
              <w:shd w:val="clear" w:color="auto" w:fill="auto"/>
              <w:bidi w:val="0"/>
              <w:spacing w:before="80" w:after="0" w:line="360" w:lineRule="auto"/>
              <w:ind w:left="0" w:right="0" w:firstLine="440"/>
              <w:jc w:val="left"/>
            </w:pPr>
            <w:r>
              <w:rPr>
                <w:rFonts w:ascii="Times New Roman" w:hAnsi="Times New Roman" w:eastAsia="Times New Roman" w:cs="Times New Roman"/>
                <w:color w:val="000000"/>
                <w:spacing w:val="0"/>
                <w:w w:val="100"/>
                <w:position w:val="0"/>
                <w:lang w:val="en-US" w:eastAsia="en-US" w:bidi="en-US"/>
              </w:rPr>
              <w:t>D.rough</w:t>
            </w:r>
          </w:p>
        </w:tc>
      </w:tr>
      <w:tr>
        <w:tblPrEx>
          <w:tblCellMar>
            <w:top w:w="0" w:type="dxa"/>
            <w:left w:w="10" w:type="dxa"/>
            <w:bottom w:w="0" w:type="dxa"/>
            <w:right w:w="10" w:type="dxa"/>
          </w:tblCellMar>
        </w:tblPrEx>
        <w:trPr>
          <w:trHeight w:val="442" w:hRule="exact"/>
        </w:trPr>
        <w:tc>
          <w:tcPr>
            <w:tcW w:w="2347" w:type="dxa"/>
            <w:shd w:val="clear" w:color="auto" w:fill="FFFFFF"/>
            <w:vAlign w:val="top"/>
          </w:tcPr>
          <w:p>
            <w:pPr>
              <w:pStyle w:val="27"/>
              <w:keepNext w:val="0"/>
              <w:keepLines w:val="0"/>
              <w:widowControl w:val="0"/>
              <w:shd w:val="clear" w:color="auto" w:fill="auto"/>
              <w:bidi w:val="0"/>
              <w:spacing w:before="0" w:after="0" w:line="360" w:lineRule="auto"/>
              <w:ind w:left="0" w:right="0" w:firstLine="0"/>
              <w:jc w:val="left"/>
            </w:pPr>
            <w:r>
              <w:rPr>
                <w:rFonts w:ascii="Times New Roman" w:hAnsi="Times New Roman" w:eastAsia="Times New Roman" w:cs="Times New Roman"/>
                <w:color w:val="000000"/>
                <w:spacing w:val="0"/>
                <w:w w:val="100"/>
                <w:position w:val="0"/>
                <w:lang w:val="en-US" w:eastAsia="en-US" w:bidi="en-US"/>
              </w:rPr>
              <w:t>49. A. restore</w:t>
            </w:r>
          </w:p>
        </w:tc>
        <w:tc>
          <w:tcPr>
            <w:tcW w:w="2246" w:type="dxa"/>
            <w:shd w:val="clear" w:color="auto" w:fill="FFFFFF"/>
            <w:vAlign w:val="top"/>
          </w:tcPr>
          <w:p>
            <w:pPr>
              <w:pStyle w:val="27"/>
              <w:keepNext w:val="0"/>
              <w:keepLines w:val="0"/>
              <w:widowControl w:val="0"/>
              <w:shd w:val="clear" w:color="auto" w:fill="auto"/>
              <w:bidi w:val="0"/>
              <w:spacing w:before="0" w:after="0" w:line="360" w:lineRule="auto"/>
              <w:ind w:left="0" w:right="0" w:firstLine="300"/>
              <w:jc w:val="left"/>
            </w:pPr>
            <w:r>
              <w:rPr>
                <w:rFonts w:ascii="Times New Roman" w:hAnsi="Times New Roman" w:eastAsia="Times New Roman" w:cs="Times New Roman"/>
                <w:color w:val="000000"/>
                <w:spacing w:val="0"/>
                <w:w w:val="100"/>
                <w:position w:val="0"/>
                <w:lang w:val="en-US" w:eastAsia="en-US" w:bidi="en-US"/>
              </w:rPr>
              <w:t>B. shake</w:t>
            </w:r>
          </w:p>
        </w:tc>
        <w:tc>
          <w:tcPr>
            <w:tcW w:w="2386" w:type="dxa"/>
            <w:shd w:val="clear" w:color="auto" w:fill="FFFFFF"/>
            <w:vAlign w:val="top"/>
          </w:tcPr>
          <w:p>
            <w:pPr>
              <w:pStyle w:val="27"/>
              <w:keepNext w:val="0"/>
              <w:keepLines w:val="0"/>
              <w:widowControl w:val="0"/>
              <w:shd w:val="clear" w:color="auto" w:fill="auto"/>
              <w:bidi w:val="0"/>
              <w:spacing w:before="80" w:after="0" w:line="360" w:lineRule="auto"/>
              <w:ind w:left="0" w:right="0" w:firstLine="440"/>
              <w:jc w:val="left"/>
            </w:pPr>
            <w:r>
              <w:rPr>
                <w:rFonts w:ascii="Times New Roman" w:hAnsi="Times New Roman" w:eastAsia="Times New Roman" w:cs="Times New Roman"/>
                <w:color w:val="000000"/>
                <w:spacing w:val="0"/>
                <w:w w:val="100"/>
                <w:position w:val="0"/>
                <w:lang w:val="en-US" w:eastAsia="en-US" w:bidi="en-US"/>
              </w:rPr>
              <w:t>C. express</w:t>
            </w:r>
          </w:p>
        </w:tc>
        <w:tc>
          <w:tcPr>
            <w:tcW w:w="1949" w:type="dxa"/>
            <w:shd w:val="clear" w:color="auto" w:fill="FFFFFF"/>
            <w:vAlign w:val="top"/>
          </w:tcPr>
          <w:p>
            <w:pPr>
              <w:pStyle w:val="27"/>
              <w:keepNext w:val="0"/>
              <w:keepLines w:val="0"/>
              <w:widowControl w:val="0"/>
              <w:shd w:val="clear" w:color="auto" w:fill="auto"/>
              <w:bidi w:val="0"/>
              <w:spacing w:before="100" w:after="0" w:line="360" w:lineRule="auto"/>
              <w:ind w:left="0" w:right="0" w:firstLine="440"/>
              <w:jc w:val="left"/>
            </w:pPr>
            <w:r>
              <w:rPr>
                <w:rFonts w:ascii="Times New Roman" w:hAnsi="Times New Roman" w:eastAsia="Times New Roman" w:cs="Times New Roman"/>
                <w:color w:val="000000"/>
                <w:spacing w:val="0"/>
                <w:w w:val="100"/>
                <w:position w:val="0"/>
                <w:lang w:val="en-US" w:eastAsia="en-US" w:bidi="en-US"/>
              </w:rPr>
              <w:t>D. spread</w:t>
            </w:r>
          </w:p>
        </w:tc>
      </w:tr>
      <w:tr>
        <w:tblPrEx>
          <w:tblCellMar>
            <w:top w:w="0" w:type="dxa"/>
            <w:left w:w="10" w:type="dxa"/>
            <w:bottom w:w="0" w:type="dxa"/>
            <w:right w:w="10" w:type="dxa"/>
          </w:tblCellMar>
        </w:tblPrEx>
        <w:trPr>
          <w:trHeight w:val="413" w:hRule="exact"/>
        </w:trPr>
        <w:tc>
          <w:tcPr>
            <w:tcW w:w="2347" w:type="dxa"/>
            <w:shd w:val="clear" w:color="auto" w:fill="FFFFFF"/>
            <w:vAlign w:val="top"/>
          </w:tcPr>
          <w:p>
            <w:pPr>
              <w:pStyle w:val="27"/>
              <w:keepNext w:val="0"/>
              <w:keepLines w:val="0"/>
              <w:widowControl w:val="0"/>
              <w:shd w:val="clear" w:color="auto" w:fill="auto"/>
              <w:bidi w:val="0"/>
              <w:spacing w:before="0" w:after="0" w:line="360" w:lineRule="auto"/>
              <w:ind w:left="0" w:right="0" w:firstLine="0"/>
              <w:jc w:val="left"/>
            </w:pPr>
            <w:r>
              <w:rPr>
                <w:rFonts w:ascii="Times New Roman" w:hAnsi="Times New Roman" w:eastAsia="Times New Roman" w:cs="Times New Roman"/>
                <w:color w:val="000000"/>
                <w:spacing w:val="0"/>
                <w:w w:val="100"/>
                <w:position w:val="0"/>
                <w:lang w:val="en-US" w:eastAsia="en-US" w:bidi="en-US"/>
              </w:rPr>
              <w:t>50. A. doubt</w:t>
            </w:r>
          </w:p>
        </w:tc>
        <w:tc>
          <w:tcPr>
            <w:tcW w:w="2246" w:type="dxa"/>
            <w:shd w:val="clear" w:color="auto" w:fill="FFFFFF"/>
            <w:vAlign w:val="top"/>
          </w:tcPr>
          <w:p>
            <w:pPr>
              <w:pStyle w:val="27"/>
              <w:keepNext w:val="0"/>
              <w:keepLines w:val="0"/>
              <w:widowControl w:val="0"/>
              <w:shd w:val="clear" w:color="auto" w:fill="auto"/>
              <w:bidi w:val="0"/>
              <w:spacing w:before="0" w:after="0" w:line="360" w:lineRule="auto"/>
              <w:ind w:left="0" w:right="0" w:firstLine="300"/>
              <w:jc w:val="left"/>
            </w:pPr>
            <w:r>
              <w:rPr>
                <w:rFonts w:ascii="Times New Roman" w:hAnsi="Times New Roman" w:eastAsia="Times New Roman" w:cs="Times New Roman"/>
                <w:color w:val="000000"/>
                <w:spacing w:val="0"/>
                <w:w w:val="100"/>
                <w:position w:val="0"/>
                <w:lang w:val="en-US" w:eastAsia="en-US" w:bidi="en-US"/>
              </w:rPr>
              <w:t>B. wonder</w:t>
            </w:r>
          </w:p>
        </w:tc>
        <w:tc>
          <w:tcPr>
            <w:tcW w:w="2386" w:type="dxa"/>
            <w:shd w:val="clear" w:color="auto" w:fill="FFFFFF"/>
            <w:vAlign w:val="top"/>
          </w:tcPr>
          <w:p>
            <w:pPr>
              <w:pStyle w:val="27"/>
              <w:keepNext w:val="0"/>
              <w:keepLines w:val="0"/>
              <w:widowControl w:val="0"/>
              <w:shd w:val="clear" w:color="auto" w:fill="auto"/>
              <w:bidi w:val="0"/>
              <w:spacing w:before="0" w:after="0" w:line="360" w:lineRule="auto"/>
              <w:ind w:left="0" w:right="0" w:firstLine="440"/>
              <w:jc w:val="left"/>
            </w:pPr>
            <w:r>
              <w:rPr>
                <w:rFonts w:ascii="Times New Roman" w:hAnsi="Times New Roman" w:eastAsia="Times New Roman" w:cs="Times New Roman"/>
                <w:color w:val="000000"/>
                <w:spacing w:val="0"/>
                <w:w w:val="100"/>
                <w:position w:val="0"/>
                <w:lang w:val="en-US" w:eastAsia="en-US" w:bidi="en-US"/>
              </w:rPr>
              <w:t>C. way</w:t>
            </w:r>
          </w:p>
        </w:tc>
        <w:tc>
          <w:tcPr>
            <w:tcW w:w="1949" w:type="dxa"/>
            <w:shd w:val="clear" w:color="auto" w:fill="FFFFFF"/>
            <w:vAlign w:val="top"/>
          </w:tcPr>
          <w:p>
            <w:pPr>
              <w:pStyle w:val="27"/>
              <w:keepNext w:val="0"/>
              <w:keepLines w:val="0"/>
              <w:widowControl w:val="0"/>
              <w:shd w:val="clear" w:color="auto" w:fill="auto"/>
              <w:bidi w:val="0"/>
              <w:spacing w:before="80" w:after="0" w:line="360" w:lineRule="auto"/>
              <w:ind w:left="0" w:right="0" w:firstLine="440"/>
              <w:jc w:val="left"/>
            </w:pPr>
            <w:r>
              <w:rPr>
                <w:rFonts w:ascii="Times New Roman" w:hAnsi="Times New Roman" w:eastAsia="Times New Roman" w:cs="Times New Roman"/>
                <w:color w:val="000000"/>
                <w:spacing w:val="0"/>
                <w:w w:val="100"/>
                <w:position w:val="0"/>
                <w:lang w:val="en-US" w:eastAsia="en-US" w:bidi="en-US"/>
              </w:rPr>
              <w:t>D. use</w:t>
            </w:r>
          </w:p>
        </w:tc>
      </w:tr>
      <w:tr>
        <w:tblPrEx>
          <w:tblCellMar>
            <w:top w:w="0" w:type="dxa"/>
            <w:left w:w="10" w:type="dxa"/>
            <w:bottom w:w="0" w:type="dxa"/>
            <w:right w:w="10" w:type="dxa"/>
          </w:tblCellMar>
        </w:tblPrEx>
        <w:trPr>
          <w:trHeight w:val="442" w:hRule="exact"/>
        </w:trPr>
        <w:tc>
          <w:tcPr>
            <w:tcW w:w="2347" w:type="dxa"/>
            <w:shd w:val="clear" w:color="auto" w:fill="FFFFFF"/>
            <w:vAlign w:val="bottom"/>
          </w:tcPr>
          <w:p>
            <w:pPr>
              <w:pStyle w:val="27"/>
              <w:keepNext w:val="0"/>
              <w:keepLines w:val="0"/>
              <w:widowControl w:val="0"/>
              <w:shd w:val="clear" w:color="auto" w:fill="auto"/>
              <w:bidi w:val="0"/>
              <w:spacing w:before="0" w:after="0" w:line="360" w:lineRule="auto"/>
              <w:ind w:left="0" w:right="0" w:firstLine="0"/>
              <w:jc w:val="left"/>
            </w:pPr>
            <w:r>
              <w:rPr>
                <w:rFonts w:ascii="Times New Roman" w:hAnsi="Times New Roman" w:eastAsia="Times New Roman" w:cs="Times New Roman"/>
                <w:color w:val="000000"/>
                <w:spacing w:val="0"/>
                <w:w w:val="100"/>
                <w:position w:val="0"/>
                <w:lang w:val="en-US" w:eastAsia="en-US" w:bidi="en-US"/>
              </w:rPr>
              <w:t>51. A. agreed</w:t>
            </w:r>
          </w:p>
        </w:tc>
        <w:tc>
          <w:tcPr>
            <w:tcW w:w="2246" w:type="dxa"/>
            <w:shd w:val="clear" w:color="auto" w:fill="FFFFFF"/>
            <w:vAlign w:val="bottom"/>
          </w:tcPr>
          <w:p>
            <w:pPr>
              <w:pStyle w:val="27"/>
              <w:keepNext w:val="0"/>
              <w:keepLines w:val="0"/>
              <w:widowControl w:val="0"/>
              <w:shd w:val="clear" w:color="auto" w:fill="auto"/>
              <w:bidi w:val="0"/>
              <w:spacing w:before="0" w:after="0" w:line="360" w:lineRule="auto"/>
              <w:ind w:left="0" w:right="0" w:firstLine="300"/>
              <w:jc w:val="left"/>
            </w:pPr>
            <w:r>
              <w:rPr>
                <w:rFonts w:ascii="Times New Roman" w:hAnsi="Times New Roman" w:eastAsia="Times New Roman" w:cs="Times New Roman"/>
                <w:color w:val="000000"/>
                <w:spacing w:val="0"/>
                <w:w w:val="100"/>
                <w:position w:val="0"/>
                <w:lang w:val="en-US" w:eastAsia="en-US" w:bidi="en-US"/>
              </w:rPr>
              <w:t>B. complained</w:t>
            </w:r>
          </w:p>
        </w:tc>
        <w:tc>
          <w:tcPr>
            <w:tcW w:w="2386" w:type="dxa"/>
            <w:shd w:val="clear" w:color="auto" w:fill="FFFFFF"/>
            <w:vAlign w:val="bottom"/>
          </w:tcPr>
          <w:p>
            <w:pPr>
              <w:pStyle w:val="27"/>
              <w:keepNext w:val="0"/>
              <w:keepLines w:val="0"/>
              <w:widowControl w:val="0"/>
              <w:shd w:val="clear" w:color="auto" w:fill="auto"/>
              <w:bidi w:val="0"/>
              <w:spacing w:before="0" w:after="0" w:line="360" w:lineRule="auto"/>
              <w:ind w:left="0" w:right="0" w:firstLine="440"/>
              <w:jc w:val="left"/>
            </w:pPr>
            <w:r>
              <w:rPr>
                <w:rFonts w:ascii="Times New Roman" w:hAnsi="Times New Roman" w:eastAsia="Times New Roman" w:cs="Times New Roman"/>
                <w:color w:val="000000"/>
                <w:spacing w:val="0"/>
                <w:w w:val="100"/>
                <w:position w:val="0"/>
                <w:lang w:val="en-US" w:eastAsia="en-US" w:bidi="en-US"/>
              </w:rPr>
              <w:t>C. declined</w:t>
            </w:r>
          </w:p>
        </w:tc>
        <w:tc>
          <w:tcPr>
            <w:tcW w:w="1949" w:type="dxa"/>
            <w:shd w:val="clear" w:color="auto" w:fill="FFFFFF"/>
            <w:vAlign w:val="bottom"/>
          </w:tcPr>
          <w:p>
            <w:pPr>
              <w:pStyle w:val="27"/>
              <w:keepNext w:val="0"/>
              <w:keepLines w:val="0"/>
              <w:widowControl w:val="0"/>
              <w:shd w:val="clear" w:color="auto" w:fill="auto"/>
              <w:bidi w:val="0"/>
              <w:spacing w:before="0" w:after="0" w:line="360" w:lineRule="auto"/>
              <w:ind w:left="0" w:right="0" w:firstLine="440"/>
              <w:jc w:val="left"/>
            </w:pPr>
            <w:r>
              <w:rPr>
                <w:rFonts w:ascii="Times New Roman" w:hAnsi="Times New Roman" w:eastAsia="Times New Roman" w:cs="Times New Roman"/>
                <w:color w:val="000000"/>
                <w:spacing w:val="0"/>
                <w:w w:val="100"/>
                <w:position w:val="0"/>
                <w:lang w:val="en-US" w:eastAsia="en-US" w:bidi="en-US"/>
              </w:rPr>
              <w:t>D. questioned</w:t>
            </w:r>
          </w:p>
        </w:tc>
      </w:tr>
      <w:tr>
        <w:tblPrEx>
          <w:tblCellMar>
            <w:top w:w="0" w:type="dxa"/>
            <w:left w:w="10" w:type="dxa"/>
            <w:bottom w:w="0" w:type="dxa"/>
            <w:right w:w="10" w:type="dxa"/>
          </w:tblCellMar>
        </w:tblPrEx>
        <w:trPr>
          <w:trHeight w:val="408" w:hRule="exact"/>
        </w:trPr>
        <w:tc>
          <w:tcPr>
            <w:tcW w:w="2347" w:type="dxa"/>
            <w:shd w:val="clear" w:color="auto" w:fill="FFFFFF"/>
            <w:vAlign w:val="top"/>
          </w:tcPr>
          <w:p>
            <w:pPr>
              <w:pStyle w:val="27"/>
              <w:keepNext w:val="0"/>
              <w:keepLines w:val="0"/>
              <w:widowControl w:val="0"/>
              <w:shd w:val="clear" w:color="auto" w:fill="auto"/>
              <w:bidi w:val="0"/>
              <w:spacing w:before="0" w:after="0" w:line="360" w:lineRule="auto"/>
              <w:ind w:left="0" w:right="0" w:firstLine="0"/>
              <w:jc w:val="left"/>
            </w:pPr>
            <w:r>
              <w:rPr>
                <w:rFonts w:ascii="Times New Roman" w:hAnsi="Times New Roman" w:eastAsia="Times New Roman" w:cs="Times New Roman"/>
                <w:color w:val="000000"/>
                <w:spacing w:val="0"/>
                <w:w w:val="100"/>
                <w:position w:val="0"/>
                <w:lang w:val="en-US" w:eastAsia="en-US" w:bidi="en-US"/>
              </w:rPr>
              <w:t>52. A. relief</w:t>
            </w:r>
          </w:p>
        </w:tc>
        <w:tc>
          <w:tcPr>
            <w:tcW w:w="2246" w:type="dxa"/>
            <w:shd w:val="clear" w:color="auto" w:fill="FFFFFF"/>
            <w:vAlign w:val="top"/>
          </w:tcPr>
          <w:p>
            <w:pPr>
              <w:pStyle w:val="27"/>
              <w:keepNext w:val="0"/>
              <w:keepLines w:val="0"/>
              <w:widowControl w:val="0"/>
              <w:shd w:val="clear" w:color="auto" w:fill="auto"/>
              <w:bidi w:val="0"/>
              <w:spacing w:before="0" w:after="0" w:line="360" w:lineRule="auto"/>
              <w:ind w:left="0" w:right="0" w:firstLine="300"/>
              <w:jc w:val="left"/>
            </w:pPr>
            <w:r>
              <w:rPr>
                <w:rFonts w:ascii="Times New Roman" w:hAnsi="Times New Roman" w:eastAsia="Times New Roman" w:cs="Times New Roman"/>
                <w:color w:val="000000"/>
                <w:spacing w:val="0"/>
                <w:w w:val="100"/>
                <w:position w:val="0"/>
                <w:lang w:val="en-US" w:eastAsia="en-US" w:bidi="en-US"/>
              </w:rPr>
              <w:t>B. ease</w:t>
            </w:r>
          </w:p>
        </w:tc>
        <w:tc>
          <w:tcPr>
            <w:tcW w:w="2386" w:type="dxa"/>
            <w:shd w:val="clear" w:color="auto" w:fill="FFFFFF"/>
            <w:vAlign w:val="top"/>
          </w:tcPr>
          <w:p>
            <w:pPr>
              <w:pStyle w:val="27"/>
              <w:keepNext w:val="0"/>
              <w:keepLines w:val="0"/>
              <w:widowControl w:val="0"/>
              <w:shd w:val="clear" w:color="auto" w:fill="auto"/>
              <w:bidi w:val="0"/>
              <w:spacing w:before="0" w:after="0" w:line="360" w:lineRule="auto"/>
              <w:ind w:left="0" w:right="0" w:firstLine="440"/>
              <w:jc w:val="left"/>
              <w:rPr>
                <w:rFonts w:hint="default" w:eastAsia="宋体"/>
                <w:lang w:val="en-US" w:eastAsia="zh-CN"/>
              </w:rPr>
            </w:pPr>
            <w:r>
              <w:rPr>
                <w:rFonts w:ascii="Times New Roman" w:hAnsi="Times New Roman" w:eastAsia="Times New Roman" w:cs="Times New Roman"/>
                <w:color w:val="000000"/>
                <w:spacing w:val="0"/>
                <w:w w:val="100"/>
                <w:position w:val="0"/>
                <w:lang w:val="en-US" w:eastAsia="en-US" w:bidi="en-US"/>
              </w:rPr>
              <w:t>C.thri</w:t>
            </w:r>
            <w:r>
              <w:rPr>
                <w:rFonts w:hint="eastAsia" w:eastAsia="宋体" w:cs="Times New Roman"/>
                <w:color w:val="000000"/>
                <w:spacing w:val="0"/>
                <w:w w:val="100"/>
                <w:position w:val="0"/>
                <w:lang w:val="en-US" w:eastAsia="zh-CN" w:bidi="en-US"/>
              </w:rPr>
              <w:t>ll</w:t>
            </w:r>
          </w:p>
        </w:tc>
        <w:tc>
          <w:tcPr>
            <w:tcW w:w="1949" w:type="dxa"/>
            <w:shd w:val="clear" w:color="auto" w:fill="FFFFFF"/>
            <w:vAlign w:val="top"/>
          </w:tcPr>
          <w:p>
            <w:pPr>
              <w:pStyle w:val="27"/>
              <w:keepNext w:val="0"/>
              <w:keepLines w:val="0"/>
              <w:widowControl w:val="0"/>
              <w:shd w:val="clear" w:color="auto" w:fill="auto"/>
              <w:bidi w:val="0"/>
              <w:spacing w:before="80" w:after="0" w:line="360" w:lineRule="auto"/>
              <w:ind w:left="0" w:right="0" w:firstLine="440"/>
              <w:jc w:val="left"/>
            </w:pPr>
            <w:r>
              <w:rPr>
                <w:rFonts w:ascii="Times New Roman" w:hAnsi="Times New Roman" w:eastAsia="Times New Roman" w:cs="Times New Roman"/>
                <w:color w:val="000000"/>
                <w:spacing w:val="0"/>
                <w:w w:val="100"/>
                <w:position w:val="0"/>
                <w:lang w:val="en-US" w:eastAsia="en-US" w:bidi="en-US"/>
              </w:rPr>
              <w:t>D. hope</w:t>
            </w:r>
          </w:p>
        </w:tc>
      </w:tr>
      <w:tr>
        <w:tblPrEx>
          <w:tblCellMar>
            <w:top w:w="0" w:type="dxa"/>
            <w:left w:w="10" w:type="dxa"/>
            <w:bottom w:w="0" w:type="dxa"/>
            <w:right w:w="10" w:type="dxa"/>
          </w:tblCellMar>
        </w:tblPrEx>
        <w:trPr>
          <w:trHeight w:val="451" w:hRule="exact"/>
        </w:trPr>
        <w:tc>
          <w:tcPr>
            <w:tcW w:w="2347" w:type="dxa"/>
            <w:shd w:val="clear" w:color="auto" w:fill="FFFFFF"/>
            <w:vAlign w:val="top"/>
          </w:tcPr>
          <w:p>
            <w:pPr>
              <w:pStyle w:val="27"/>
              <w:keepNext w:val="0"/>
              <w:keepLines w:val="0"/>
              <w:widowControl w:val="0"/>
              <w:shd w:val="clear" w:color="auto" w:fill="auto"/>
              <w:bidi w:val="0"/>
              <w:spacing w:before="100" w:after="0" w:line="360" w:lineRule="auto"/>
              <w:ind w:left="0" w:right="0" w:firstLine="0"/>
              <w:jc w:val="left"/>
            </w:pPr>
            <w:r>
              <w:rPr>
                <w:rFonts w:ascii="Times New Roman" w:hAnsi="Times New Roman" w:eastAsia="Times New Roman" w:cs="Times New Roman"/>
                <w:color w:val="000000"/>
                <w:spacing w:val="0"/>
                <w:w w:val="100"/>
                <w:position w:val="0"/>
                <w:lang w:val="en-US" w:eastAsia="en-US" w:bidi="en-US"/>
              </w:rPr>
              <w:t>53. A. Appealing</w:t>
            </w:r>
          </w:p>
        </w:tc>
        <w:tc>
          <w:tcPr>
            <w:tcW w:w="2246" w:type="dxa"/>
            <w:shd w:val="clear" w:color="auto" w:fill="FFFFFF"/>
            <w:vAlign w:val="top"/>
          </w:tcPr>
          <w:p>
            <w:pPr>
              <w:pStyle w:val="27"/>
              <w:keepNext w:val="0"/>
              <w:keepLines w:val="0"/>
              <w:widowControl w:val="0"/>
              <w:shd w:val="clear" w:color="auto" w:fill="auto"/>
              <w:bidi w:val="0"/>
              <w:spacing w:before="80" w:after="0" w:line="360" w:lineRule="auto"/>
              <w:ind w:left="0" w:right="0" w:firstLine="300"/>
              <w:jc w:val="left"/>
            </w:pPr>
            <w:r>
              <w:rPr>
                <w:rFonts w:ascii="Times New Roman" w:hAnsi="Times New Roman" w:eastAsia="Times New Roman" w:cs="Times New Roman"/>
                <w:color w:val="000000"/>
                <w:spacing w:val="0"/>
                <w:w w:val="100"/>
                <w:position w:val="0"/>
                <w:lang w:val="en-US" w:eastAsia="en-US" w:bidi="en-US"/>
              </w:rPr>
              <w:t>B. Simple</w:t>
            </w:r>
          </w:p>
        </w:tc>
        <w:tc>
          <w:tcPr>
            <w:tcW w:w="2386" w:type="dxa"/>
            <w:shd w:val="clear" w:color="auto" w:fill="FFFFFF"/>
            <w:vAlign w:val="top"/>
          </w:tcPr>
          <w:p>
            <w:pPr>
              <w:pStyle w:val="27"/>
              <w:keepNext w:val="0"/>
              <w:keepLines w:val="0"/>
              <w:widowControl w:val="0"/>
              <w:shd w:val="clear" w:color="auto" w:fill="auto"/>
              <w:bidi w:val="0"/>
              <w:spacing w:before="80" w:after="0" w:line="360" w:lineRule="auto"/>
              <w:ind w:left="0" w:right="0" w:firstLine="440"/>
              <w:jc w:val="left"/>
            </w:pPr>
            <w:r>
              <w:rPr>
                <w:rFonts w:ascii="Times New Roman" w:hAnsi="Times New Roman" w:eastAsia="Times New Roman" w:cs="Times New Roman"/>
                <w:color w:val="000000"/>
                <w:spacing w:val="0"/>
                <w:w w:val="100"/>
                <w:position w:val="0"/>
                <w:lang w:val="en-US" w:eastAsia="en-US" w:bidi="en-US"/>
              </w:rPr>
              <w:t>C. Crucial</w:t>
            </w:r>
          </w:p>
        </w:tc>
        <w:tc>
          <w:tcPr>
            <w:tcW w:w="1949" w:type="dxa"/>
            <w:shd w:val="clear" w:color="auto" w:fill="FFFFFF"/>
            <w:vAlign w:val="top"/>
          </w:tcPr>
          <w:p>
            <w:pPr>
              <w:pStyle w:val="27"/>
              <w:keepNext w:val="0"/>
              <w:keepLines w:val="0"/>
              <w:widowControl w:val="0"/>
              <w:shd w:val="clear" w:color="auto" w:fill="auto"/>
              <w:bidi w:val="0"/>
              <w:spacing w:before="100" w:after="0" w:line="360" w:lineRule="auto"/>
              <w:ind w:left="0" w:right="0" w:firstLine="440"/>
              <w:jc w:val="left"/>
            </w:pPr>
            <w:r>
              <w:rPr>
                <w:rFonts w:ascii="Times New Roman" w:hAnsi="Times New Roman" w:eastAsia="Times New Roman" w:cs="Times New Roman"/>
                <w:color w:val="000000"/>
                <w:spacing w:val="0"/>
                <w:w w:val="100"/>
                <w:position w:val="0"/>
                <w:lang w:val="en-US" w:eastAsia="en-US" w:bidi="en-US"/>
              </w:rPr>
              <w:t>D. Shallow</w:t>
            </w:r>
          </w:p>
        </w:tc>
      </w:tr>
      <w:tr>
        <w:tblPrEx>
          <w:tblCellMar>
            <w:top w:w="0" w:type="dxa"/>
            <w:left w:w="10" w:type="dxa"/>
            <w:bottom w:w="0" w:type="dxa"/>
            <w:right w:w="10" w:type="dxa"/>
          </w:tblCellMar>
        </w:tblPrEx>
        <w:trPr>
          <w:trHeight w:val="422" w:hRule="exact"/>
        </w:trPr>
        <w:tc>
          <w:tcPr>
            <w:tcW w:w="2347" w:type="dxa"/>
            <w:shd w:val="clear" w:color="auto" w:fill="FFFFFF"/>
            <w:vAlign w:val="top"/>
          </w:tcPr>
          <w:p>
            <w:pPr>
              <w:pStyle w:val="27"/>
              <w:keepNext w:val="0"/>
              <w:keepLines w:val="0"/>
              <w:widowControl w:val="0"/>
              <w:shd w:val="clear" w:color="auto" w:fill="auto"/>
              <w:bidi w:val="0"/>
              <w:spacing w:before="80" w:after="0" w:line="360" w:lineRule="auto"/>
              <w:ind w:left="0" w:right="0" w:firstLine="0"/>
              <w:jc w:val="left"/>
            </w:pPr>
            <w:r>
              <w:rPr>
                <w:rFonts w:ascii="Times New Roman" w:hAnsi="Times New Roman" w:eastAsia="Times New Roman" w:cs="Times New Roman"/>
                <w:color w:val="000000"/>
                <w:spacing w:val="0"/>
                <w:w w:val="100"/>
                <w:position w:val="0"/>
                <w:lang w:val="en-US" w:eastAsia="en-US" w:bidi="en-US"/>
              </w:rPr>
              <w:t>54. A. anticipate</w:t>
            </w:r>
          </w:p>
        </w:tc>
        <w:tc>
          <w:tcPr>
            <w:tcW w:w="2246" w:type="dxa"/>
            <w:shd w:val="clear" w:color="auto" w:fill="FFFFFF"/>
            <w:vAlign w:val="top"/>
          </w:tcPr>
          <w:p>
            <w:pPr>
              <w:pStyle w:val="27"/>
              <w:keepNext w:val="0"/>
              <w:keepLines w:val="0"/>
              <w:widowControl w:val="0"/>
              <w:shd w:val="clear" w:color="auto" w:fill="auto"/>
              <w:bidi w:val="0"/>
              <w:spacing w:before="0" w:after="0" w:line="360" w:lineRule="auto"/>
              <w:ind w:left="0" w:right="0" w:firstLine="300"/>
              <w:jc w:val="left"/>
            </w:pPr>
            <w:r>
              <w:rPr>
                <w:rFonts w:ascii="Times New Roman" w:hAnsi="Times New Roman" w:eastAsia="Times New Roman" w:cs="Times New Roman"/>
                <w:color w:val="000000"/>
                <w:spacing w:val="0"/>
                <w:w w:val="100"/>
                <w:position w:val="0"/>
                <w:lang w:val="en-US" w:eastAsia="en-US" w:bidi="en-US"/>
              </w:rPr>
              <w:t>B. overcome</w:t>
            </w:r>
          </w:p>
        </w:tc>
        <w:tc>
          <w:tcPr>
            <w:tcW w:w="2386" w:type="dxa"/>
            <w:shd w:val="clear" w:color="auto" w:fill="FFFFFF"/>
            <w:vAlign w:val="top"/>
          </w:tcPr>
          <w:p>
            <w:pPr>
              <w:pStyle w:val="27"/>
              <w:keepNext w:val="0"/>
              <w:keepLines w:val="0"/>
              <w:widowControl w:val="0"/>
              <w:shd w:val="clear" w:color="auto" w:fill="auto"/>
              <w:bidi w:val="0"/>
              <w:spacing w:before="0" w:after="0" w:line="360" w:lineRule="auto"/>
              <w:ind w:left="0" w:right="0" w:firstLine="440"/>
              <w:jc w:val="left"/>
            </w:pPr>
            <w:r>
              <w:rPr>
                <w:rFonts w:ascii="Times New Roman" w:hAnsi="Times New Roman" w:eastAsia="Times New Roman" w:cs="Times New Roman"/>
                <w:color w:val="000000"/>
                <w:spacing w:val="0"/>
                <w:w w:val="100"/>
                <w:position w:val="0"/>
                <w:lang w:val="en-US" w:eastAsia="en-US" w:bidi="en-US"/>
              </w:rPr>
              <w:t>C. abandon</w:t>
            </w:r>
          </w:p>
        </w:tc>
        <w:tc>
          <w:tcPr>
            <w:tcW w:w="1949" w:type="dxa"/>
            <w:shd w:val="clear" w:color="auto" w:fill="FFFFFF"/>
            <w:vAlign w:val="top"/>
          </w:tcPr>
          <w:p>
            <w:pPr>
              <w:pStyle w:val="27"/>
              <w:keepNext w:val="0"/>
              <w:keepLines w:val="0"/>
              <w:widowControl w:val="0"/>
              <w:shd w:val="clear" w:color="auto" w:fill="auto"/>
              <w:bidi w:val="0"/>
              <w:spacing w:before="0" w:after="0" w:line="360" w:lineRule="auto"/>
              <w:ind w:left="0" w:right="0" w:firstLine="440"/>
              <w:jc w:val="left"/>
            </w:pPr>
            <w:r>
              <w:rPr>
                <w:rFonts w:ascii="Times New Roman" w:hAnsi="Times New Roman" w:eastAsia="Times New Roman" w:cs="Times New Roman"/>
                <w:color w:val="000000"/>
                <w:spacing w:val="0"/>
                <w:w w:val="100"/>
                <w:position w:val="0"/>
                <w:lang w:val="en-US" w:eastAsia="en-US" w:bidi="en-US"/>
              </w:rPr>
              <w:t>D. encounter</w:t>
            </w:r>
          </w:p>
        </w:tc>
      </w:tr>
      <w:tr>
        <w:tblPrEx>
          <w:tblCellMar>
            <w:top w:w="0" w:type="dxa"/>
            <w:left w:w="10" w:type="dxa"/>
            <w:bottom w:w="0" w:type="dxa"/>
            <w:right w:w="10" w:type="dxa"/>
          </w:tblCellMar>
        </w:tblPrEx>
        <w:trPr>
          <w:trHeight w:val="370" w:hRule="exact"/>
        </w:trPr>
        <w:tc>
          <w:tcPr>
            <w:tcW w:w="2347" w:type="dxa"/>
            <w:shd w:val="clear" w:color="auto" w:fill="FFFFFF"/>
            <w:vAlign w:val="bottom"/>
          </w:tcPr>
          <w:p>
            <w:pPr>
              <w:pStyle w:val="27"/>
              <w:keepNext w:val="0"/>
              <w:keepLines w:val="0"/>
              <w:widowControl w:val="0"/>
              <w:shd w:val="clear" w:color="auto" w:fill="auto"/>
              <w:bidi w:val="0"/>
              <w:spacing w:before="0" w:after="0" w:line="360" w:lineRule="auto"/>
              <w:ind w:left="0" w:right="0" w:firstLine="0"/>
              <w:jc w:val="left"/>
            </w:pPr>
            <w:r>
              <w:rPr>
                <w:rFonts w:ascii="Times New Roman" w:hAnsi="Times New Roman" w:eastAsia="Times New Roman" w:cs="Times New Roman"/>
                <w:color w:val="000000"/>
                <w:spacing w:val="0"/>
                <w:w w:val="100"/>
                <w:position w:val="0"/>
                <w:lang w:val="en-US" w:eastAsia="en-US" w:bidi="en-US"/>
              </w:rPr>
              <w:t>55. A. limited</w:t>
            </w:r>
          </w:p>
        </w:tc>
        <w:tc>
          <w:tcPr>
            <w:tcW w:w="2246" w:type="dxa"/>
            <w:shd w:val="clear" w:color="auto" w:fill="FFFFFF"/>
            <w:vAlign w:val="bottom"/>
          </w:tcPr>
          <w:p>
            <w:pPr>
              <w:pStyle w:val="27"/>
              <w:keepNext w:val="0"/>
              <w:keepLines w:val="0"/>
              <w:widowControl w:val="0"/>
              <w:shd w:val="clear" w:color="auto" w:fill="auto"/>
              <w:bidi w:val="0"/>
              <w:spacing w:before="0" w:after="0" w:line="360" w:lineRule="auto"/>
              <w:ind w:left="0" w:right="0" w:firstLine="300"/>
              <w:jc w:val="left"/>
            </w:pPr>
            <w:r>
              <w:rPr>
                <w:rFonts w:ascii="Times New Roman" w:hAnsi="Times New Roman" w:eastAsia="Times New Roman" w:cs="Times New Roman"/>
                <w:color w:val="000000"/>
                <w:spacing w:val="0"/>
                <w:w w:val="100"/>
                <w:position w:val="0"/>
                <w:lang w:val="en-US" w:eastAsia="en-US" w:bidi="en-US"/>
              </w:rPr>
              <w:t>B. sensitive</w:t>
            </w:r>
          </w:p>
        </w:tc>
        <w:tc>
          <w:tcPr>
            <w:tcW w:w="2386" w:type="dxa"/>
            <w:shd w:val="clear" w:color="auto" w:fill="FFFFFF"/>
            <w:vAlign w:val="bottom"/>
          </w:tcPr>
          <w:p>
            <w:pPr>
              <w:pStyle w:val="27"/>
              <w:keepNext w:val="0"/>
              <w:keepLines w:val="0"/>
              <w:widowControl w:val="0"/>
              <w:shd w:val="clear" w:color="auto" w:fill="auto"/>
              <w:bidi w:val="0"/>
              <w:spacing w:before="0" w:after="0" w:line="360" w:lineRule="auto"/>
              <w:ind w:left="0" w:right="0" w:firstLine="440"/>
              <w:jc w:val="left"/>
            </w:pPr>
            <w:r>
              <w:rPr>
                <w:rFonts w:ascii="Times New Roman" w:hAnsi="Times New Roman" w:eastAsia="Times New Roman" w:cs="Times New Roman"/>
                <w:color w:val="000000"/>
                <w:spacing w:val="0"/>
                <w:w w:val="100"/>
                <w:position w:val="0"/>
                <w:lang w:val="en-US" w:eastAsia="en-US" w:bidi="en-US"/>
              </w:rPr>
              <w:t>C. grateful</w:t>
            </w:r>
          </w:p>
        </w:tc>
        <w:tc>
          <w:tcPr>
            <w:tcW w:w="1949" w:type="dxa"/>
            <w:shd w:val="clear" w:color="auto" w:fill="FFFFFF"/>
            <w:vAlign w:val="bottom"/>
          </w:tcPr>
          <w:p>
            <w:pPr>
              <w:pStyle w:val="27"/>
              <w:keepNext w:val="0"/>
              <w:keepLines w:val="0"/>
              <w:widowControl w:val="0"/>
              <w:shd w:val="clear" w:color="auto" w:fill="auto"/>
              <w:bidi w:val="0"/>
              <w:spacing w:before="0" w:after="0" w:line="360" w:lineRule="auto"/>
              <w:ind w:left="0" w:right="0" w:firstLine="440"/>
              <w:jc w:val="left"/>
            </w:pPr>
            <w:r>
              <w:rPr>
                <w:rFonts w:ascii="Times New Roman" w:hAnsi="Times New Roman" w:eastAsia="Times New Roman" w:cs="Times New Roman"/>
                <w:color w:val="000000"/>
                <w:spacing w:val="0"/>
                <w:w w:val="100"/>
                <w:position w:val="0"/>
                <w:lang w:val="en-US" w:eastAsia="en-US" w:bidi="en-US"/>
              </w:rPr>
              <w:t>D. transported</w:t>
            </w:r>
          </w:p>
        </w:tc>
      </w:tr>
    </w:tbl>
    <w:p>
      <w:pPr>
        <w:pStyle w:val="19"/>
        <w:keepNext w:val="0"/>
        <w:keepLines w:val="0"/>
        <w:widowControl w:val="0"/>
        <w:shd w:val="clear" w:color="auto" w:fill="auto"/>
        <w:bidi w:val="0"/>
        <w:spacing w:before="0" w:after="0" w:line="341" w:lineRule="exact"/>
        <w:ind w:left="0" w:right="0" w:firstLine="0"/>
        <w:jc w:val="left"/>
      </w:pPr>
      <w:r>
        <w:rPr>
          <w:color w:val="000000"/>
          <w:spacing w:val="0"/>
          <w:w w:val="100"/>
          <w:position w:val="0"/>
        </w:rPr>
        <w:t>第二节(共</w:t>
      </w:r>
      <w:r>
        <w:rPr>
          <w:rFonts w:ascii="Times New Roman" w:hAnsi="Times New Roman" w:eastAsia="Times New Roman" w:cs="Times New Roman"/>
          <w:color w:val="000000"/>
          <w:spacing w:val="0"/>
          <w:w w:val="100"/>
          <w:position w:val="0"/>
          <w:lang w:val="zh-CN" w:eastAsia="zh-CN" w:bidi="zh-CN"/>
        </w:rPr>
        <w:t>10</w:t>
      </w:r>
      <w:r>
        <w:rPr>
          <w:color w:val="000000"/>
          <w:spacing w:val="0"/>
          <w:w w:val="100"/>
          <w:position w:val="0"/>
        </w:rPr>
        <w:t>小题;每小题</w:t>
      </w:r>
      <w:r>
        <w:rPr>
          <w:rFonts w:ascii="Times New Roman" w:hAnsi="Times New Roman" w:eastAsia="Times New Roman" w:cs="Times New Roman"/>
          <w:color w:val="000000"/>
          <w:spacing w:val="0"/>
          <w:w w:val="100"/>
          <w:position w:val="0"/>
          <w:lang w:val="en-US" w:eastAsia="en-US" w:bidi="en-US"/>
        </w:rPr>
        <w:t>1.5</w:t>
      </w:r>
      <w:r>
        <w:rPr>
          <w:color w:val="000000"/>
          <w:spacing w:val="0"/>
          <w:w w:val="100"/>
          <w:position w:val="0"/>
        </w:rPr>
        <w:t>分，满分</w:t>
      </w:r>
      <w:r>
        <w:rPr>
          <w:rFonts w:ascii="Times New Roman" w:hAnsi="Times New Roman" w:eastAsia="Times New Roman" w:cs="Times New Roman"/>
          <w:color w:val="000000"/>
          <w:spacing w:val="0"/>
          <w:w w:val="100"/>
          <w:position w:val="0"/>
        </w:rPr>
        <w:t>15</w:t>
      </w:r>
      <w:r>
        <w:rPr>
          <w:color w:val="000000"/>
          <w:spacing w:val="0"/>
          <w:w w:val="100"/>
          <w:position w:val="0"/>
        </w:rPr>
        <w:t>分)</w:t>
      </w:r>
    </w:p>
    <w:p>
      <w:pPr>
        <w:pStyle w:val="19"/>
        <w:keepNext w:val="0"/>
        <w:keepLines w:val="0"/>
        <w:widowControl w:val="0"/>
        <w:shd w:val="clear" w:color="auto" w:fill="auto"/>
        <w:bidi w:val="0"/>
        <w:spacing w:before="0" w:after="0" w:line="341" w:lineRule="exact"/>
        <w:ind w:left="0" w:right="0" w:firstLine="420"/>
        <w:jc w:val="left"/>
      </w:pPr>
      <w:r>
        <w:rPr>
          <w:color w:val="000000"/>
          <w:spacing w:val="0"/>
          <w:w w:val="100"/>
          <w:position w:val="0"/>
        </w:rPr>
        <w:t>阅读下面短文，在空白处填入</w:t>
      </w:r>
      <w:r>
        <w:rPr>
          <w:rFonts w:ascii="Times New Roman" w:hAnsi="Times New Roman" w:eastAsia="Times New Roman" w:cs="Times New Roman"/>
          <w:color w:val="000000"/>
          <w:spacing w:val="0"/>
          <w:w w:val="100"/>
          <w:position w:val="0"/>
        </w:rPr>
        <w:t>1</w:t>
      </w:r>
      <w:r>
        <w:rPr>
          <w:color w:val="000000"/>
          <w:spacing w:val="0"/>
          <w:w w:val="100"/>
          <w:position w:val="0"/>
        </w:rPr>
        <w:t>个恰当的单伺或者括号内单词的正确形式。</w:t>
      </w:r>
    </w:p>
    <w:p>
      <w:pPr>
        <w:pStyle w:val="9"/>
        <w:keepNext w:val="0"/>
        <w:keepLines w:val="0"/>
        <w:widowControl w:val="0"/>
        <w:shd w:val="clear" w:color="auto" w:fill="auto"/>
        <w:tabs>
          <w:tab w:val="left" w:pos="7428"/>
          <w:tab w:val="left" w:pos="8290"/>
        </w:tabs>
        <w:bidi w:val="0"/>
        <w:spacing w:before="0" w:after="0" w:line="360" w:lineRule="auto"/>
        <w:ind w:left="0" w:right="0" w:firstLine="440" w:firstLineChars="200"/>
        <w:jc w:val="both"/>
      </w:pPr>
      <w:r>
        <w:rPr>
          <w:rFonts w:ascii="Times New Roman" w:hAnsi="Times New Roman" w:eastAsia="Times New Roman" w:cs="Times New Roman"/>
          <w:color w:val="000000"/>
          <w:spacing w:val="0"/>
          <w:w w:val="100"/>
          <w:position w:val="0"/>
          <w:lang w:val="en-US" w:eastAsia="en-US" w:bidi="en-US"/>
        </w:rPr>
        <w:t xml:space="preserve">She has been considered a pioneer of Chinese cuisine. Cecilia Chiang, credited with </w:t>
      </w:r>
      <w:r>
        <w:rPr>
          <w:rFonts w:ascii="Times New Roman" w:hAnsi="Times New Roman" w:eastAsia="Times New Roman" w:cs="Times New Roman"/>
          <w:color w:val="000000"/>
          <w:spacing w:val="0"/>
          <w:w w:val="100"/>
          <w:position w:val="0"/>
          <w:u w:val="single"/>
          <w:lang w:val="en-US" w:eastAsia="en-US" w:bidi="en-US"/>
        </w:rPr>
        <w:t>56</w:t>
      </w:r>
      <w:r>
        <w:rPr>
          <w:rFonts w:hint="eastAsia" w:eastAsia="宋体" w:cs="Times New Roman"/>
          <w:color w:val="000000"/>
          <w:spacing w:val="0"/>
          <w:w w:val="100"/>
          <w:position w:val="0"/>
          <w:u w:val="single"/>
          <w:lang w:val="en-US" w:eastAsia="zh-CN" w:bidi="en-US"/>
        </w:rPr>
        <w:t xml:space="preserve">             </w:t>
      </w:r>
      <w:r>
        <w:rPr>
          <w:rFonts w:ascii="Times New Roman" w:hAnsi="Times New Roman" w:eastAsia="Times New Roman" w:cs="Times New Roman"/>
          <w:color w:val="000000"/>
          <w:spacing w:val="0"/>
          <w:w w:val="100"/>
          <w:position w:val="0"/>
          <w:lang w:val="en-US" w:eastAsia="en-US" w:bidi="en-US"/>
        </w:rPr>
        <w:t>(introduce) regional Chinese dishes to the United States, is the person</w:t>
      </w:r>
      <w:r>
        <w:rPr>
          <w:rFonts w:ascii="Times New Roman" w:hAnsi="Times New Roman" w:eastAsia="Times New Roman" w:cs="Times New Roman"/>
          <w:i/>
          <w:iCs/>
          <w:color w:val="000000"/>
          <w:spacing w:val="0"/>
          <w:w w:val="100"/>
          <w:position w:val="0"/>
          <w:u w:val="single"/>
          <w:lang w:val="en-US" w:eastAsia="en-US" w:bidi="en-US"/>
        </w:rPr>
        <w:t>57</w:t>
      </w:r>
      <w:r>
        <w:rPr>
          <w:u w:val="single"/>
        </w:rPr>
        <w:t xml:space="preserve"> </w:t>
      </w:r>
      <w:r>
        <w:rPr>
          <w:rFonts w:hint="eastAsia" w:eastAsia="宋体"/>
          <w:u w:val="single"/>
          <w:lang w:val="en-US" w:eastAsia="zh-CN"/>
        </w:rPr>
        <w:t xml:space="preserve">        </w:t>
      </w:r>
      <w:r>
        <w:rPr>
          <w:rFonts w:ascii="Times New Roman" w:hAnsi="Times New Roman" w:eastAsia="Times New Roman" w:cs="Times New Roman"/>
          <w:color w:val="000000"/>
          <w:spacing w:val="0"/>
          <w:w w:val="100"/>
          <w:position w:val="0"/>
          <w:lang w:val="en-US" w:eastAsia="en-US" w:bidi="en-US"/>
        </w:rPr>
        <w:t>has transformed</w:t>
      </w:r>
      <w:r>
        <w:rPr>
          <w:rFonts w:hint="eastAsia" w:eastAsia="宋体" w:cs="Times New Roman"/>
          <w:color w:val="000000"/>
          <w:spacing w:val="0"/>
          <w:w w:val="100"/>
          <w:position w:val="0"/>
          <w:lang w:val="en-US" w:eastAsia="zh-CN" w:bidi="en-US"/>
        </w:rPr>
        <w:t xml:space="preserve"> </w:t>
      </w:r>
      <w:r>
        <w:rPr>
          <w:rFonts w:ascii="Times New Roman" w:hAnsi="Times New Roman" w:eastAsia="Times New Roman" w:cs="Times New Roman"/>
          <w:color w:val="000000"/>
          <w:spacing w:val="0"/>
          <w:w w:val="100"/>
          <w:position w:val="0"/>
          <w:lang w:val="en-US" w:eastAsia="en-US" w:bidi="en-US"/>
        </w:rPr>
        <w:t>the way Americans think about Chinese cooking.</w:t>
      </w:r>
    </w:p>
    <w:p>
      <w:pPr>
        <w:pStyle w:val="9"/>
        <w:keepNext w:val="0"/>
        <w:keepLines w:val="0"/>
        <w:widowControl w:val="0"/>
        <w:shd w:val="clear" w:color="auto" w:fill="auto"/>
        <w:tabs>
          <w:tab w:val="left" w:pos="4169"/>
        </w:tabs>
        <w:bidi w:val="0"/>
        <w:spacing w:before="0" w:after="0" w:line="360" w:lineRule="auto"/>
        <w:ind w:left="0" w:right="0" w:firstLine="420"/>
        <w:jc w:val="both"/>
      </w:pPr>
      <w:r>
        <w:rPr>
          <w:rFonts w:ascii="Times New Roman" w:hAnsi="Times New Roman" w:eastAsia="Times New Roman" w:cs="Times New Roman"/>
          <w:color w:val="000000"/>
          <w:spacing w:val="0"/>
          <w:w w:val="100"/>
          <w:position w:val="0"/>
          <w:lang w:val="en-US" w:eastAsia="en-US" w:bidi="en-US"/>
        </w:rPr>
        <w:t>Bo</w:t>
      </w:r>
      <w:r>
        <w:rPr>
          <w:rFonts w:hint="eastAsia" w:eastAsia="宋体" w:cs="Times New Roman"/>
          <w:color w:val="000000"/>
          <w:spacing w:val="0"/>
          <w:w w:val="100"/>
          <w:position w:val="0"/>
          <w:lang w:val="en-US" w:eastAsia="zh-CN" w:bidi="en-US"/>
        </w:rPr>
        <w:t>rn</w:t>
      </w:r>
      <w:r>
        <w:rPr>
          <w:rFonts w:ascii="Times New Roman" w:hAnsi="Times New Roman" w:eastAsia="Times New Roman" w:cs="Times New Roman"/>
          <w:color w:val="000000"/>
          <w:spacing w:val="0"/>
          <w:w w:val="100"/>
          <w:position w:val="0"/>
          <w:lang w:val="en-US" w:eastAsia="en-US" w:bidi="en-US"/>
        </w:rPr>
        <w:t xml:space="preserve"> near Shanghai to a </w:t>
      </w:r>
      <w:r>
        <w:rPr>
          <w:rFonts w:ascii="Times New Roman" w:hAnsi="Times New Roman" w:eastAsia="Times New Roman" w:cs="Times New Roman"/>
          <w:color w:val="000000"/>
          <w:spacing w:val="0"/>
          <w:w w:val="100"/>
          <w:position w:val="0"/>
          <w:u w:val="single"/>
          <w:lang w:val="en-US" w:eastAsia="en-US" w:bidi="en-US"/>
        </w:rPr>
        <w:t>58</w:t>
      </w:r>
      <w:r>
        <w:rPr>
          <w:rFonts w:ascii="Times New Roman" w:hAnsi="Times New Roman" w:eastAsia="Times New Roman" w:cs="Times New Roman"/>
          <w:color w:val="000000"/>
          <w:spacing w:val="0"/>
          <w:w w:val="100"/>
          <w:position w:val="0"/>
          <w:u w:val="single"/>
          <w:lang w:val="en-US" w:eastAsia="en-US" w:bidi="en-US"/>
        </w:rPr>
        <w:tab/>
      </w:r>
      <w:r>
        <w:rPr>
          <w:rFonts w:ascii="Times New Roman" w:hAnsi="Times New Roman" w:eastAsia="Times New Roman" w:cs="Times New Roman"/>
          <w:color w:val="000000"/>
          <w:spacing w:val="0"/>
          <w:w w:val="100"/>
          <w:position w:val="0"/>
          <w:lang w:val="en-US" w:eastAsia="en-US" w:bidi="en-US"/>
        </w:rPr>
        <w:t>(wealth) family on Sept. 18, 1920, Chiang, the seventh</w:t>
      </w:r>
      <w:r>
        <w:rPr>
          <w:rFonts w:hint="eastAsia" w:eastAsia="宋体" w:cs="Times New Roman"/>
          <w:color w:val="000000"/>
          <w:spacing w:val="0"/>
          <w:w w:val="100"/>
          <w:position w:val="0"/>
          <w:lang w:val="en-US" w:eastAsia="zh-CN" w:bidi="en-US"/>
        </w:rPr>
        <w:t xml:space="preserve"> </w:t>
      </w:r>
      <w:r>
        <w:rPr>
          <w:rFonts w:ascii="Times New Roman" w:hAnsi="Times New Roman" w:eastAsia="Times New Roman" w:cs="Times New Roman"/>
          <w:color w:val="000000"/>
          <w:spacing w:val="0"/>
          <w:w w:val="100"/>
          <w:position w:val="0"/>
          <w:lang w:val="en-US" w:eastAsia="en-US" w:bidi="en-US"/>
        </w:rPr>
        <w:t>of 12 children, grew up in luxury in the imperial city of Beijing. In 1949, her family moved</w:t>
      </w:r>
      <w:r>
        <w:rPr>
          <w:rFonts w:ascii="Times New Roman" w:hAnsi="Times New Roman" w:eastAsia="Times New Roman" w:cs="Times New Roman"/>
          <w:color w:val="000000"/>
          <w:spacing w:val="0"/>
          <w:w w:val="100"/>
          <w:position w:val="0"/>
          <w:u w:val="single"/>
          <w:lang w:val="en-US" w:eastAsia="en-US" w:bidi="en-US"/>
        </w:rPr>
        <w:t>59</w:t>
      </w:r>
      <w:r>
        <w:rPr>
          <w:rFonts w:hint="eastAsia" w:eastAsia="宋体" w:cs="Times New Roman"/>
          <w:color w:val="000000"/>
          <w:spacing w:val="0"/>
          <w:w w:val="100"/>
          <w:position w:val="0"/>
          <w:u w:val="single"/>
          <w:lang w:val="en-US" w:eastAsia="zh-CN" w:bidi="en-US"/>
        </w:rPr>
        <w:t xml:space="preserve">        </w:t>
      </w:r>
      <w:r>
        <w:rPr>
          <w:rFonts w:ascii="Times New Roman" w:hAnsi="Times New Roman" w:eastAsia="Times New Roman" w:cs="Times New Roman"/>
          <w:color w:val="000000"/>
          <w:spacing w:val="0"/>
          <w:w w:val="100"/>
          <w:position w:val="0"/>
          <w:lang w:val="en-US" w:eastAsia="en-US" w:bidi="en-US"/>
        </w:rPr>
        <w:t>Tokyo, investing in a restaurant called the Forbidden City. But it was a 1960 trip to</w:t>
      </w:r>
      <w:r>
        <w:rPr>
          <w:rFonts w:hint="eastAsia" w:eastAsia="宋体" w:cs="Times New Roman"/>
          <w:color w:val="000000"/>
          <w:spacing w:val="0"/>
          <w:w w:val="100"/>
          <w:position w:val="0"/>
          <w:lang w:val="en-US" w:eastAsia="zh-CN" w:bidi="en-US"/>
        </w:rPr>
        <w:t xml:space="preserve"> </w:t>
      </w:r>
      <w:r>
        <w:rPr>
          <w:rFonts w:ascii="Times New Roman" w:hAnsi="Times New Roman" w:eastAsia="Times New Roman" w:cs="Times New Roman"/>
          <w:color w:val="000000"/>
          <w:spacing w:val="0"/>
          <w:w w:val="100"/>
          <w:position w:val="0"/>
          <w:lang w:val="en-US" w:eastAsia="en-US" w:bidi="en-US"/>
        </w:rPr>
        <w:t xml:space="preserve">visit her sister in San Francisco </w:t>
      </w:r>
      <w:r>
        <w:rPr>
          <w:u w:val="single"/>
        </w:rPr>
        <w:t xml:space="preserve"> </w:t>
      </w:r>
      <w:r>
        <w:rPr>
          <w:u w:val="single"/>
        </w:rPr>
        <w:tab/>
      </w:r>
      <w:r>
        <w:rPr>
          <w:rFonts w:ascii="Times New Roman" w:hAnsi="Times New Roman" w:eastAsia="Times New Roman" w:cs="Times New Roman"/>
          <w:color w:val="000000"/>
          <w:spacing w:val="0"/>
          <w:w w:val="100"/>
          <w:position w:val="0"/>
          <w:u w:val="single"/>
          <w:lang w:val="en-US" w:eastAsia="en-US" w:bidi="en-US"/>
        </w:rPr>
        <w:t>60</w:t>
      </w:r>
      <w:r>
        <w:rPr>
          <w:rFonts w:ascii="Times New Roman" w:hAnsi="Times New Roman" w:eastAsia="Times New Roman" w:cs="Times New Roman"/>
          <w:color w:val="000000"/>
          <w:spacing w:val="0"/>
          <w:w w:val="100"/>
          <w:position w:val="0"/>
          <w:u w:val="single"/>
          <w:lang w:val="en-US" w:eastAsia="en-US" w:bidi="en-US"/>
        </w:rPr>
        <w:tab/>
      </w:r>
      <w:r>
        <w:rPr>
          <w:rFonts w:ascii="Times New Roman" w:hAnsi="Times New Roman" w:eastAsia="Times New Roman" w:cs="Times New Roman"/>
          <w:color w:val="000000"/>
          <w:spacing w:val="0"/>
          <w:w w:val="100"/>
          <w:position w:val="0"/>
          <w:lang w:val="en-US" w:eastAsia="en-US" w:bidi="en-US"/>
        </w:rPr>
        <w:t>set Chiang on her unintentional path to cooking.</w:t>
      </w:r>
      <w:r>
        <w:rPr>
          <w:rFonts w:hint="eastAsia" w:eastAsia="宋体" w:cs="Times New Roman"/>
          <w:color w:val="000000"/>
          <w:spacing w:val="0"/>
          <w:w w:val="100"/>
          <w:position w:val="0"/>
          <w:lang w:val="en-US" w:eastAsia="zh-CN" w:bidi="en-US"/>
        </w:rPr>
        <w:t xml:space="preserve"> </w:t>
      </w:r>
      <w:r>
        <w:rPr>
          <w:rFonts w:ascii="Times New Roman" w:hAnsi="Times New Roman" w:eastAsia="Times New Roman" w:cs="Times New Roman"/>
          <w:color w:val="000000"/>
          <w:spacing w:val="0"/>
          <w:w w:val="100"/>
          <w:position w:val="0"/>
          <w:u w:val="single"/>
          <w:lang w:val="en-US" w:eastAsia="en-US" w:bidi="en-US"/>
        </w:rPr>
        <w:t>61</w:t>
      </w:r>
      <w:r>
        <w:rPr>
          <w:rFonts w:hint="eastAsia" w:eastAsia="宋体" w:cs="Times New Roman"/>
          <w:color w:val="000000"/>
          <w:spacing w:val="0"/>
          <w:w w:val="100"/>
          <w:position w:val="0"/>
          <w:u w:val="single"/>
          <w:lang w:val="en-US" w:eastAsia="zh-CN" w:bidi="en-US"/>
        </w:rPr>
        <w:t xml:space="preserve">           </w:t>
      </w:r>
      <w:r>
        <w:rPr>
          <w:rFonts w:ascii="Times New Roman" w:hAnsi="Times New Roman" w:eastAsia="Times New Roman" w:cs="Times New Roman"/>
          <w:color w:val="000000"/>
          <w:spacing w:val="0"/>
          <w:w w:val="100"/>
          <w:position w:val="0"/>
          <w:lang w:val="en-US" w:eastAsia="en-US" w:bidi="en-US"/>
        </w:rPr>
        <w:t xml:space="preserve"> (amaze) by the lack of variety in Chinatown, Chiang </w:t>
      </w:r>
      <w:r>
        <w:rPr>
          <w:rFonts w:ascii="Times New Roman" w:hAnsi="Times New Roman" w:eastAsia="Times New Roman" w:cs="Times New Roman"/>
          <w:color w:val="000000"/>
          <w:spacing w:val="0"/>
          <w:w w:val="100"/>
          <w:position w:val="0"/>
          <w:u w:val="single"/>
          <w:lang w:val="en-US" w:eastAsia="en-US" w:bidi="en-US"/>
        </w:rPr>
        <w:t>62</w:t>
      </w:r>
      <w:r>
        <w:rPr>
          <w:rFonts w:hint="eastAsia" w:eastAsia="宋体" w:cs="Times New Roman"/>
          <w:color w:val="000000"/>
          <w:spacing w:val="0"/>
          <w:w w:val="100"/>
          <w:position w:val="0"/>
          <w:u w:val="single"/>
          <w:lang w:val="en-US" w:eastAsia="zh-CN" w:bidi="en-US"/>
        </w:rPr>
        <w:t xml:space="preserve">              </w:t>
      </w:r>
      <w:r>
        <w:rPr>
          <w:rFonts w:ascii="Times New Roman" w:hAnsi="Times New Roman" w:eastAsia="Times New Roman" w:cs="Times New Roman"/>
          <w:color w:val="000000"/>
          <w:spacing w:val="0"/>
          <w:w w:val="100"/>
          <w:position w:val="0"/>
          <w:lang w:val="en-US" w:eastAsia="en-US" w:bidi="en-US"/>
        </w:rPr>
        <w:tab/>
      </w:r>
      <w:r>
        <w:rPr>
          <w:rFonts w:ascii="Times New Roman" w:hAnsi="Times New Roman" w:eastAsia="Times New Roman" w:cs="Times New Roman"/>
          <w:color w:val="000000"/>
          <w:spacing w:val="0"/>
          <w:w w:val="100"/>
          <w:position w:val="0"/>
          <w:lang w:val="en-US" w:eastAsia="en-US" w:bidi="en-US"/>
        </w:rPr>
        <w:t>(seek) to present</w:t>
      </w:r>
      <w:r>
        <w:rPr>
          <w:rFonts w:hint="eastAsia" w:eastAsia="宋体" w:cs="Times New Roman"/>
          <w:color w:val="000000"/>
          <w:spacing w:val="0"/>
          <w:w w:val="100"/>
          <w:position w:val="0"/>
          <w:lang w:val="en-US" w:eastAsia="zh-CN" w:bidi="en-US"/>
        </w:rPr>
        <w:t xml:space="preserve"> </w:t>
      </w:r>
      <w:r>
        <w:rPr>
          <w:rFonts w:ascii="Times New Roman" w:hAnsi="Times New Roman" w:eastAsia="Times New Roman" w:cs="Times New Roman"/>
          <w:color w:val="000000"/>
          <w:spacing w:val="0"/>
          <w:w w:val="100"/>
          <w:position w:val="0"/>
          <w:lang w:val="en-US" w:eastAsia="en-US" w:bidi="en-US"/>
        </w:rPr>
        <w:t>the food image she grew up with</w:t>
      </w:r>
      <w:r>
        <w:rPr>
          <w:rFonts w:ascii="宋体" w:hAnsi="宋体" w:eastAsia="宋体" w:cs="宋体"/>
          <w:color w:val="000000"/>
          <w:spacing w:val="0"/>
          <w:w w:val="100"/>
          <w:position w:val="0"/>
          <w:lang w:val="en-US" w:eastAsia="en-US" w:bidi="en-US"/>
        </w:rPr>
        <w:t>：</w:t>
      </w:r>
      <w:r>
        <w:rPr>
          <w:rFonts w:ascii="Times New Roman" w:hAnsi="Times New Roman" w:eastAsia="Times New Roman" w:cs="Times New Roman"/>
          <w:color w:val="000000"/>
          <w:spacing w:val="0"/>
          <w:w w:val="100"/>
          <w:position w:val="0"/>
          <w:lang w:val="en-US" w:eastAsia="en-US" w:bidi="en-US"/>
        </w:rPr>
        <w:t xml:space="preserve"> elegant, refined and technique-driven. She opened a high-end restaurant called the Mandarin in 1961. The restaurant wasn't </w:t>
      </w:r>
      <w:r>
        <w:rPr>
          <w:rFonts w:ascii="Times New Roman" w:hAnsi="Times New Roman" w:eastAsia="Times New Roman" w:cs="Times New Roman"/>
          <w:color w:val="000000"/>
          <w:spacing w:val="0"/>
          <w:w w:val="100"/>
          <w:position w:val="0"/>
          <w:u w:val="single"/>
          <w:lang w:val="en-US" w:eastAsia="en-US" w:bidi="en-US"/>
        </w:rPr>
        <w:t>63</w:t>
      </w:r>
      <w:r>
        <w:rPr>
          <w:rFonts w:hint="eastAsia" w:eastAsia="宋体" w:cs="Times New Roman"/>
          <w:color w:val="000000"/>
          <w:spacing w:val="0"/>
          <w:w w:val="100"/>
          <w:position w:val="0"/>
          <w:u w:val="single"/>
          <w:lang w:val="en-US" w:eastAsia="zh-CN" w:bidi="en-US"/>
        </w:rPr>
        <w:t xml:space="preserve">                     </w:t>
      </w:r>
      <w:r>
        <w:rPr>
          <w:rFonts w:ascii="Times New Roman" w:hAnsi="Times New Roman" w:eastAsia="Times New Roman" w:cs="Times New Roman"/>
          <w:color w:val="000000"/>
          <w:spacing w:val="0"/>
          <w:w w:val="100"/>
          <w:position w:val="0"/>
          <w:lang w:val="en-US" w:eastAsia="en-US" w:bidi="en-US"/>
        </w:rPr>
        <w:tab/>
      </w:r>
      <w:r>
        <w:rPr>
          <w:rFonts w:ascii="Times New Roman" w:hAnsi="Times New Roman" w:eastAsia="Times New Roman" w:cs="Times New Roman"/>
          <w:color w:val="000000"/>
          <w:spacing w:val="0"/>
          <w:w w:val="100"/>
          <w:position w:val="0"/>
          <w:lang w:val="en-US" w:eastAsia="en-US" w:bidi="en-US"/>
        </w:rPr>
        <w:t>(immediate) successful,</w:t>
      </w:r>
      <w:r>
        <w:rPr>
          <w:rFonts w:hint="eastAsia" w:eastAsia="宋体" w:cs="Times New Roman"/>
          <w:color w:val="000000"/>
          <w:spacing w:val="0"/>
          <w:w w:val="100"/>
          <w:position w:val="0"/>
          <w:lang w:val="en-US" w:eastAsia="zh-CN" w:bidi="en-US"/>
        </w:rPr>
        <w:t xml:space="preserve"> </w:t>
      </w:r>
      <w:r>
        <w:rPr>
          <w:rFonts w:ascii="Times New Roman" w:hAnsi="Times New Roman" w:eastAsia="Times New Roman" w:cs="Times New Roman"/>
          <w:color w:val="000000"/>
          <w:spacing w:val="0"/>
          <w:w w:val="100"/>
          <w:position w:val="0"/>
          <w:lang w:val="en-US" w:eastAsia="en-US" w:bidi="en-US"/>
        </w:rPr>
        <w:t xml:space="preserve">but about a year after opening, the Mandarin received a mention from the San Francisco Chronicle's Herb Cain. The effect was instant. Soon, there was </w:t>
      </w:r>
      <w:r>
        <w:rPr>
          <w:rFonts w:ascii="Times New Roman" w:hAnsi="Times New Roman" w:eastAsia="Times New Roman" w:cs="Times New Roman"/>
          <w:color w:val="000000"/>
          <w:spacing w:val="0"/>
          <w:w w:val="100"/>
          <w:position w:val="0"/>
          <w:u w:val="single"/>
          <w:lang w:val="en-US" w:eastAsia="en-US" w:bidi="en-US"/>
        </w:rPr>
        <w:t xml:space="preserve">64 </w:t>
      </w:r>
      <w:r>
        <w:rPr>
          <w:rFonts w:hint="eastAsia" w:eastAsia="宋体" w:cs="Times New Roman"/>
          <w:color w:val="000000"/>
          <w:spacing w:val="0"/>
          <w:w w:val="100"/>
          <w:position w:val="0"/>
          <w:u w:val="single"/>
          <w:lang w:val="en-US" w:eastAsia="zh-CN" w:bidi="en-US"/>
        </w:rPr>
        <w:t xml:space="preserve">            </w:t>
      </w:r>
      <w:r>
        <w:rPr>
          <w:rFonts w:ascii="Times New Roman" w:hAnsi="Times New Roman" w:eastAsia="Times New Roman" w:cs="Times New Roman"/>
          <w:color w:val="000000"/>
          <w:spacing w:val="0"/>
          <w:w w:val="100"/>
          <w:position w:val="0"/>
          <w:lang w:val="en-US" w:eastAsia="en-US" w:bidi="en-US"/>
        </w:rPr>
        <w:t>line out the door.</w:t>
      </w:r>
    </w:p>
    <w:p>
      <w:pPr>
        <w:pStyle w:val="9"/>
        <w:keepNext w:val="0"/>
        <w:keepLines w:val="0"/>
        <w:widowControl w:val="0"/>
        <w:shd w:val="clear" w:color="auto" w:fill="auto"/>
        <w:tabs>
          <w:tab w:val="left" w:pos="6710"/>
        </w:tabs>
        <w:bidi w:val="0"/>
        <w:spacing w:before="0" w:after="0" w:line="360" w:lineRule="auto"/>
        <w:ind w:left="0" w:right="0" w:firstLine="460"/>
        <w:jc w:val="both"/>
      </w:pPr>
      <w:r>
        <w:rPr>
          <w:rFonts w:ascii="Times New Roman" w:hAnsi="Times New Roman" w:eastAsia="Times New Roman" w:cs="Times New Roman"/>
          <w:color w:val="000000"/>
          <w:spacing w:val="0"/>
          <w:w w:val="100"/>
          <w:position w:val="0"/>
          <w:lang w:val="en-US" w:eastAsia="en-US" w:bidi="en-US"/>
        </w:rPr>
        <w:t xml:space="preserve">The success caused Chiang to relocate the 65-seat restaurant to a larger space in Ghirardelli Square in 1968. The Mandarin became a must-visit for </w:t>
      </w:r>
      <w:r>
        <w:rPr>
          <w:rFonts w:ascii="Times New Roman" w:hAnsi="Times New Roman" w:eastAsia="Times New Roman" w:cs="Times New Roman"/>
          <w:color w:val="000000"/>
          <w:spacing w:val="0"/>
          <w:w w:val="100"/>
          <w:position w:val="0"/>
          <w:u w:val="single"/>
          <w:lang w:val="en-US" w:eastAsia="en-US" w:bidi="en-US"/>
        </w:rPr>
        <w:t>65</w:t>
      </w:r>
      <w:r>
        <w:rPr>
          <w:rFonts w:hint="eastAsia" w:eastAsia="宋体" w:cs="Times New Roman"/>
          <w:color w:val="000000"/>
          <w:spacing w:val="0"/>
          <w:w w:val="100"/>
          <w:position w:val="0"/>
          <w:u w:val="single"/>
          <w:lang w:val="en-US" w:eastAsia="zh-CN" w:bidi="en-US"/>
        </w:rPr>
        <w:t xml:space="preserve">        </w:t>
      </w:r>
      <w:r>
        <w:rPr>
          <w:rFonts w:ascii="Times New Roman" w:hAnsi="Times New Roman" w:eastAsia="Times New Roman" w:cs="Times New Roman"/>
          <w:color w:val="000000"/>
          <w:spacing w:val="0"/>
          <w:w w:val="100"/>
          <w:position w:val="0"/>
          <w:lang w:val="en-US" w:eastAsia="en-US" w:bidi="en-US"/>
        </w:rPr>
        <w:t>( celebrity) from both in and out</w:t>
      </w:r>
      <w:r>
        <w:rPr>
          <w:rFonts w:hint="eastAsia" w:eastAsia="宋体" w:cs="Times New Roman"/>
          <w:color w:val="000000"/>
          <w:spacing w:val="0"/>
          <w:w w:val="100"/>
          <w:position w:val="0"/>
          <w:lang w:val="en-US" w:eastAsia="zh-CN" w:bidi="en-US"/>
        </w:rPr>
        <w:t xml:space="preserve"> </w:t>
      </w:r>
      <w:r>
        <w:rPr>
          <w:rFonts w:ascii="Times New Roman" w:hAnsi="Times New Roman" w:eastAsia="Times New Roman" w:cs="Times New Roman"/>
          <w:color w:val="000000"/>
          <w:spacing w:val="0"/>
          <w:w w:val="100"/>
          <w:position w:val="0"/>
          <w:lang w:val="en-US" w:eastAsia="en-US" w:bidi="en-US"/>
        </w:rPr>
        <w:t>of the food community.</w:t>
      </w:r>
    </w:p>
    <w:p>
      <w:pPr>
        <w:pStyle w:val="19"/>
        <w:keepNext w:val="0"/>
        <w:keepLines w:val="0"/>
        <w:widowControl w:val="0"/>
        <w:shd w:val="clear" w:color="auto" w:fill="auto"/>
        <w:bidi w:val="0"/>
        <w:spacing w:before="0" w:after="0" w:line="341" w:lineRule="exact"/>
        <w:ind w:left="0" w:right="0" w:firstLine="0"/>
        <w:jc w:val="left"/>
      </w:pPr>
      <w:r>
        <w:rPr>
          <w:color w:val="000000"/>
          <w:spacing w:val="0"/>
          <w:w w:val="100"/>
          <w:position w:val="0"/>
        </w:rPr>
        <w:t>第四部分 写作(共两节;满分</w:t>
      </w:r>
      <w:r>
        <w:rPr>
          <w:rFonts w:ascii="Times New Roman" w:hAnsi="Times New Roman" w:eastAsia="Times New Roman" w:cs="Times New Roman"/>
          <w:color w:val="000000"/>
          <w:spacing w:val="0"/>
          <w:w w:val="100"/>
          <w:position w:val="0"/>
          <w:lang w:val="en-US" w:eastAsia="en-US" w:bidi="en-US"/>
        </w:rPr>
        <w:t>40</w:t>
      </w:r>
      <w:r>
        <w:rPr>
          <w:color w:val="000000"/>
          <w:spacing w:val="0"/>
          <w:w w:val="100"/>
          <w:position w:val="0"/>
        </w:rPr>
        <w:t>分)</w:t>
      </w:r>
    </w:p>
    <w:p>
      <w:pPr>
        <w:pStyle w:val="19"/>
        <w:keepNext w:val="0"/>
        <w:keepLines w:val="0"/>
        <w:widowControl w:val="0"/>
        <w:shd w:val="clear" w:color="auto" w:fill="auto"/>
        <w:bidi w:val="0"/>
        <w:spacing w:before="0" w:after="0" w:line="341" w:lineRule="exact"/>
        <w:ind w:left="0" w:right="0" w:firstLine="0"/>
        <w:jc w:val="left"/>
      </w:pPr>
      <w:r>
        <w:rPr>
          <w:color w:val="000000"/>
          <w:spacing w:val="0"/>
          <w:w w:val="100"/>
          <w:position w:val="0"/>
        </w:rPr>
        <w:t>第一节(满分</w:t>
      </w:r>
      <w:r>
        <w:rPr>
          <w:rFonts w:ascii="Times New Roman" w:hAnsi="Times New Roman" w:eastAsia="Times New Roman" w:cs="Times New Roman"/>
          <w:color w:val="000000"/>
          <w:spacing w:val="0"/>
          <w:w w:val="100"/>
          <w:position w:val="0"/>
        </w:rPr>
        <w:t>15</w:t>
      </w:r>
      <w:r>
        <w:rPr>
          <w:color w:val="000000"/>
          <w:spacing w:val="0"/>
          <w:w w:val="100"/>
          <w:position w:val="0"/>
        </w:rPr>
        <w:t>分)</w:t>
      </w:r>
    </w:p>
    <w:p>
      <w:pPr>
        <w:pStyle w:val="19"/>
        <w:keepNext w:val="0"/>
        <w:keepLines w:val="0"/>
        <w:widowControl w:val="0"/>
        <w:shd w:val="clear" w:color="auto" w:fill="auto"/>
        <w:bidi w:val="0"/>
        <w:spacing w:before="0" w:after="0" w:line="341" w:lineRule="exact"/>
        <w:ind w:left="0" w:right="0" w:firstLine="460"/>
        <w:jc w:val="both"/>
      </w:pPr>
      <w:r>
        <w:rPr>
          <w:color w:val="000000"/>
          <w:spacing w:val="0"/>
          <w:w w:val="100"/>
          <w:position w:val="0"/>
        </w:rPr>
        <w:t>假设你是新华中学的学生李华，你参加了学校主办的汉语桥项目，成为了英国中学生</w:t>
      </w:r>
      <w:r>
        <w:rPr>
          <w:rFonts w:ascii="Times New Roman" w:hAnsi="Times New Roman" w:eastAsia="Times New Roman" w:cs="Times New Roman"/>
          <w:color w:val="000000"/>
          <w:spacing w:val="0"/>
          <w:w w:val="100"/>
          <w:position w:val="0"/>
          <w:lang w:val="en-US" w:eastAsia="en-US" w:bidi="en-US"/>
        </w:rPr>
        <w:t>Daniel</w:t>
      </w:r>
      <w:r>
        <w:rPr>
          <w:color w:val="000000"/>
          <w:spacing w:val="0"/>
          <w:w w:val="100"/>
          <w:position w:val="0"/>
        </w:rPr>
        <w:t>的在线学伴。 请用英文给对方写一封邮件，内容包括</w:t>
      </w:r>
      <w:r>
        <w:rPr>
          <w:color w:val="000000"/>
          <w:spacing w:val="0"/>
          <w:w w:val="100"/>
          <w:position w:val="0"/>
          <w:lang w:val="zh-CN" w:eastAsia="zh-CN" w:bidi="zh-CN"/>
        </w:rPr>
        <w:t>:</w:t>
      </w:r>
    </w:p>
    <w:p>
      <w:pPr>
        <w:pStyle w:val="19"/>
        <w:keepNext w:val="0"/>
        <w:keepLines w:val="0"/>
        <w:widowControl w:val="0"/>
        <w:numPr>
          <w:ilvl w:val="0"/>
          <w:numId w:val="31"/>
        </w:numPr>
        <w:shd w:val="clear" w:color="auto" w:fill="auto"/>
        <w:tabs>
          <w:tab w:val="left" w:pos="759"/>
        </w:tabs>
        <w:bidi w:val="0"/>
        <w:spacing w:before="0" w:after="0" w:line="341" w:lineRule="exact"/>
        <w:ind w:left="0" w:right="0" w:firstLine="420"/>
        <w:jc w:val="left"/>
      </w:pPr>
      <w:bookmarkStart w:id="99" w:name="bookmark103"/>
      <w:bookmarkEnd w:id="99"/>
      <w:r>
        <w:rPr>
          <w:color w:val="000000"/>
          <w:spacing w:val="0"/>
          <w:w w:val="100"/>
          <w:position w:val="0"/>
        </w:rPr>
        <w:t>讨论线上交流时间；</w:t>
      </w:r>
    </w:p>
    <w:p>
      <w:pPr>
        <w:pStyle w:val="19"/>
        <w:keepNext w:val="0"/>
        <w:keepLines w:val="0"/>
        <w:widowControl w:val="0"/>
        <w:numPr>
          <w:ilvl w:val="0"/>
          <w:numId w:val="31"/>
        </w:numPr>
        <w:shd w:val="clear" w:color="auto" w:fill="auto"/>
        <w:tabs>
          <w:tab w:val="left" w:pos="778"/>
        </w:tabs>
        <w:bidi w:val="0"/>
        <w:spacing w:before="0" w:after="0" w:line="341" w:lineRule="exact"/>
        <w:ind w:left="0" w:right="0" w:firstLine="420"/>
        <w:jc w:val="left"/>
      </w:pPr>
      <w:bookmarkStart w:id="100" w:name="bookmark104"/>
      <w:bookmarkEnd w:id="100"/>
      <w:r>
        <w:rPr>
          <w:color w:val="000000"/>
          <w:spacing w:val="0"/>
          <w:w w:val="100"/>
          <w:position w:val="0"/>
        </w:rPr>
        <w:t>询问他喜欢的话题；</w:t>
      </w:r>
    </w:p>
    <w:p>
      <w:pPr>
        <w:pStyle w:val="19"/>
        <w:keepNext w:val="0"/>
        <w:keepLines w:val="0"/>
        <w:widowControl w:val="0"/>
        <w:numPr>
          <w:ilvl w:val="0"/>
          <w:numId w:val="31"/>
        </w:numPr>
        <w:shd w:val="clear" w:color="auto" w:fill="auto"/>
        <w:tabs>
          <w:tab w:val="left" w:pos="778"/>
        </w:tabs>
        <w:bidi w:val="0"/>
        <w:spacing w:before="0" w:after="0" w:line="341" w:lineRule="exact"/>
        <w:ind w:left="0" w:right="0" w:firstLine="420"/>
        <w:jc w:val="left"/>
      </w:pPr>
      <w:bookmarkStart w:id="101" w:name="bookmark105"/>
      <w:bookmarkEnd w:id="101"/>
      <w:r>
        <w:rPr>
          <w:color w:val="000000"/>
          <w:spacing w:val="0"/>
          <w:w w:val="100"/>
          <w:position w:val="0"/>
        </w:rPr>
        <w:t>希望尽快得到回复。</w:t>
      </w:r>
    </w:p>
    <w:p>
      <w:pPr>
        <w:pStyle w:val="19"/>
        <w:keepNext w:val="0"/>
        <w:keepLines w:val="0"/>
        <w:widowControl w:val="0"/>
        <w:shd w:val="clear" w:color="auto" w:fill="auto"/>
        <w:bidi w:val="0"/>
        <w:spacing w:before="0" w:after="0" w:line="341" w:lineRule="exact"/>
        <w:ind w:left="0" w:right="0" w:firstLine="420"/>
        <w:jc w:val="left"/>
      </w:pPr>
      <w:r>
        <w:rPr>
          <w:color w:val="000000"/>
          <w:spacing w:val="0"/>
          <w:w w:val="100"/>
          <w:position w:val="0"/>
        </w:rPr>
        <w:t>注意：</w:t>
      </w:r>
    </w:p>
    <w:p>
      <w:pPr>
        <w:pStyle w:val="19"/>
        <w:keepNext w:val="0"/>
        <w:keepLines w:val="0"/>
        <w:widowControl w:val="0"/>
        <w:numPr>
          <w:ilvl w:val="0"/>
          <w:numId w:val="32"/>
        </w:numPr>
        <w:shd w:val="clear" w:color="auto" w:fill="auto"/>
        <w:tabs>
          <w:tab w:val="left" w:pos="759"/>
        </w:tabs>
        <w:bidi w:val="0"/>
        <w:spacing w:before="0" w:after="0" w:line="341" w:lineRule="exact"/>
        <w:ind w:left="0" w:right="0" w:firstLine="420"/>
        <w:jc w:val="left"/>
      </w:pPr>
      <w:bookmarkStart w:id="102" w:name="bookmark106"/>
      <w:bookmarkEnd w:id="102"/>
      <w:r>
        <w:rPr>
          <w:color w:val="000000"/>
          <w:spacing w:val="0"/>
          <w:w w:val="100"/>
          <w:position w:val="0"/>
        </w:rPr>
        <w:t>写作词数</w:t>
      </w:r>
      <w:r>
        <w:rPr>
          <w:rFonts w:ascii="Times New Roman" w:hAnsi="Times New Roman" w:eastAsia="Times New Roman" w:cs="Times New Roman"/>
          <w:color w:val="000000"/>
          <w:spacing w:val="0"/>
          <w:w w:val="100"/>
          <w:position w:val="0"/>
        </w:rPr>
        <w:t>80</w:t>
      </w:r>
      <w:r>
        <w:rPr>
          <w:color w:val="000000"/>
          <w:spacing w:val="0"/>
          <w:w w:val="100"/>
          <w:position w:val="0"/>
        </w:rPr>
        <w:t>左右；</w:t>
      </w:r>
    </w:p>
    <w:p>
      <w:pPr>
        <w:pStyle w:val="19"/>
        <w:keepNext w:val="0"/>
        <w:keepLines w:val="0"/>
        <w:widowControl w:val="0"/>
        <w:numPr>
          <w:ilvl w:val="0"/>
          <w:numId w:val="32"/>
        </w:numPr>
        <w:shd w:val="clear" w:color="auto" w:fill="auto"/>
        <w:tabs>
          <w:tab w:val="left" w:pos="778"/>
        </w:tabs>
        <w:bidi w:val="0"/>
        <w:spacing w:before="0" w:after="0" w:line="341" w:lineRule="exact"/>
        <w:ind w:left="0" w:right="0" w:firstLine="420"/>
        <w:jc w:val="left"/>
      </w:pPr>
      <w:bookmarkStart w:id="103" w:name="bookmark107"/>
      <w:bookmarkEnd w:id="103"/>
      <w:r>
        <w:rPr>
          <w:color w:val="000000"/>
          <w:spacing w:val="0"/>
          <w:w w:val="100"/>
          <w:position w:val="0"/>
        </w:rPr>
        <w:t>可以适当增加细节,以使行文连贯；</w:t>
      </w:r>
    </w:p>
    <w:p>
      <w:pPr>
        <w:pStyle w:val="19"/>
        <w:keepNext w:val="0"/>
        <w:keepLines w:val="0"/>
        <w:widowControl w:val="0"/>
        <w:numPr>
          <w:ilvl w:val="0"/>
          <w:numId w:val="32"/>
        </w:numPr>
        <w:shd w:val="clear" w:color="auto" w:fill="auto"/>
        <w:tabs>
          <w:tab w:val="left" w:pos="783"/>
        </w:tabs>
        <w:bidi w:val="0"/>
        <w:spacing w:before="0" w:after="280" w:line="341" w:lineRule="exact"/>
        <w:ind w:left="0" w:right="0" w:firstLine="420"/>
        <w:jc w:val="left"/>
      </w:pPr>
      <w:bookmarkStart w:id="104" w:name="bookmark108"/>
      <w:bookmarkEnd w:id="104"/>
      <w:r>
        <w:rPr>
          <w:color w:val="000000"/>
          <w:spacing w:val="0"/>
          <w:w w:val="100"/>
          <w:position w:val="0"/>
        </w:rPr>
        <w:t>邮件开头和结尾已为你写好。</w:t>
      </w:r>
    </w:p>
    <w:p>
      <w:pPr>
        <w:pStyle w:val="9"/>
        <w:keepNext w:val="0"/>
        <w:keepLines w:val="0"/>
        <w:widowControl w:val="0"/>
        <w:shd w:val="clear" w:color="auto" w:fill="auto"/>
        <w:bidi w:val="0"/>
        <w:spacing w:before="0" w:after="1620" w:line="334" w:lineRule="auto"/>
        <w:ind w:left="0" w:right="0" w:firstLine="0"/>
        <w:jc w:val="left"/>
      </w:pPr>
      <w:r>
        <w:rPr>
          <w:rFonts w:ascii="Times New Roman" w:hAnsi="Times New Roman" w:eastAsia="Times New Roman" w:cs="Times New Roman"/>
          <w:color w:val="000000"/>
          <w:spacing w:val="0"/>
          <w:w w:val="100"/>
          <w:position w:val="0"/>
          <w:lang w:val="en-US" w:eastAsia="en-US" w:bidi="en-US"/>
        </w:rPr>
        <w:t>Dear Daniel,</w:t>
      </w:r>
    </w:p>
    <w:p>
      <w:pPr>
        <w:pStyle w:val="9"/>
        <w:keepNext w:val="0"/>
        <w:keepLines w:val="0"/>
        <w:widowControl w:val="0"/>
        <w:pBdr>
          <w:top w:val="single" w:color="auto" w:sz="4" w:space="0"/>
        </w:pBdr>
        <w:shd w:val="clear" w:color="auto" w:fill="auto"/>
        <w:bidi w:val="0"/>
        <w:spacing w:before="0" w:after="140" w:line="240" w:lineRule="auto"/>
        <w:ind w:left="0" w:right="0" w:firstLine="0"/>
        <w:jc w:val="right"/>
      </w:pPr>
      <w:r>
        <w:rPr>
          <w:rFonts w:ascii="Times New Roman" w:hAnsi="Times New Roman" w:eastAsia="Times New Roman" w:cs="Times New Roman"/>
          <w:color w:val="000000"/>
          <w:spacing w:val="0"/>
          <w:w w:val="100"/>
          <w:position w:val="0"/>
          <w:lang w:val="en-US" w:eastAsia="en-US" w:bidi="en-US"/>
        </w:rPr>
        <w:t>Yours,</w:t>
      </w:r>
    </w:p>
    <w:p>
      <w:pPr>
        <w:pStyle w:val="9"/>
        <w:keepNext w:val="0"/>
        <w:keepLines w:val="0"/>
        <w:widowControl w:val="0"/>
        <w:shd w:val="clear" w:color="auto" w:fill="auto"/>
        <w:bidi w:val="0"/>
        <w:spacing w:before="0" w:after="0" w:line="240" w:lineRule="auto"/>
        <w:ind w:left="0" w:right="0" w:firstLine="0"/>
        <w:jc w:val="right"/>
      </w:pPr>
      <w:r>
        <w:rPr>
          <w:rFonts w:ascii="Times New Roman" w:hAnsi="Times New Roman" w:eastAsia="Times New Roman" w:cs="Times New Roman"/>
          <w:color w:val="000000"/>
          <w:spacing w:val="0"/>
          <w:w w:val="100"/>
          <w:position w:val="0"/>
          <w:lang w:val="en-US" w:eastAsia="en-US" w:bidi="en-US"/>
        </w:rPr>
        <w:t>Li Hua</w:t>
      </w:r>
    </w:p>
    <w:p>
      <w:pPr>
        <w:pStyle w:val="9"/>
        <w:keepNext w:val="0"/>
        <w:keepLines w:val="0"/>
        <w:widowControl w:val="0"/>
        <w:shd w:val="clear" w:color="auto" w:fill="auto"/>
        <w:tabs>
          <w:tab w:val="left" w:pos="8318"/>
        </w:tabs>
        <w:bidi w:val="0"/>
        <w:spacing w:before="0" w:after="0" w:line="180" w:lineRule="auto"/>
        <w:ind w:left="0" w:right="0" w:hanging="960"/>
        <w:jc w:val="left"/>
        <w:sectPr>
          <w:footerReference r:id="rId13" w:type="first"/>
          <w:footerReference r:id="rId11" w:type="default"/>
          <w:footerReference r:id="rId12" w:type="even"/>
          <w:pgSz w:w="11900" w:h="16840"/>
          <w:pgMar w:top="1122" w:right="882" w:bottom="2006" w:left="846" w:header="0" w:footer="3" w:gutter="0"/>
          <w:cols w:space="720" w:num="1"/>
          <w:titlePg/>
          <w:rtlGutter w:val="0"/>
          <w:docGrid w:linePitch="360" w:charSpace="0"/>
        </w:sectPr>
      </w:pPr>
    </w:p>
    <w:p>
      <w:pPr>
        <w:pStyle w:val="19"/>
        <w:keepNext w:val="0"/>
        <w:keepLines w:val="0"/>
        <w:widowControl w:val="0"/>
        <w:shd w:val="clear" w:color="auto" w:fill="auto"/>
        <w:bidi w:val="0"/>
        <w:spacing w:before="0" w:after="0" w:line="382" w:lineRule="exact"/>
        <w:ind w:left="0" w:right="0" w:firstLine="0"/>
        <w:jc w:val="both"/>
      </w:pPr>
      <w:r>
        <w:rPr>
          <w:color w:val="000000"/>
          <w:spacing w:val="0"/>
          <w:w w:val="100"/>
          <w:position w:val="0"/>
        </w:rPr>
        <w:t>第二节（满分</w:t>
      </w:r>
      <w:r>
        <w:rPr>
          <w:rFonts w:ascii="Times New Roman" w:hAnsi="Times New Roman" w:eastAsia="Times New Roman" w:cs="Times New Roman"/>
          <w:color w:val="000000"/>
          <w:spacing w:val="0"/>
          <w:w w:val="100"/>
          <w:position w:val="0"/>
          <w:lang w:val="zh-CN" w:eastAsia="zh-CN" w:bidi="zh-CN"/>
        </w:rPr>
        <w:t>25</w:t>
      </w:r>
      <w:r>
        <w:rPr>
          <w:color w:val="000000"/>
          <w:spacing w:val="0"/>
          <w:w w:val="100"/>
          <w:position w:val="0"/>
        </w:rPr>
        <w:t>分）</w:t>
      </w:r>
    </w:p>
    <w:p>
      <w:pPr>
        <w:pStyle w:val="19"/>
        <w:keepNext w:val="0"/>
        <w:keepLines w:val="0"/>
        <w:widowControl w:val="0"/>
        <w:shd w:val="clear" w:color="auto" w:fill="auto"/>
        <w:bidi w:val="0"/>
        <w:spacing w:before="0" w:after="120" w:line="382" w:lineRule="exact"/>
        <w:ind w:left="0" w:right="0" w:firstLine="420"/>
        <w:jc w:val="both"/>
      </w:pPr>
      <w:r>
        <w:rPr>
          <w:color w:val="000000"/>
          <w:spacing w:val="0"/>
          <w:w w:val="100"/>
          <w:position w:val="0"/>
        </w:rPr>
        <w:t>阅读下面材料.根据其内容和所给段落开头续写两段,使之构成一篇完整的短文。</w:t>
      </w:r>
    </w:p>
    <w:p>
      <w:pPr>
        <w:pStyle w:val="9"/>
        <w:keepNext w:val="0"/>
        <w:keepLines w:val="0"/>
        <w:widowControl w:val="0"/>
        <w:shd w:val="clear" w:color="auto" w:fill="auto"/>
        <w:bidi w:val="0"/>
        <w:spacing w:before="0" w:after="0" w:line="360" w:lineRule="auto"/>
        <w:ind w:left="0" w:right="0" w:firstLine="460"/>
        <w:jc w:val="both"/>
      </w:pPr>
      <w:r>
        <w:rPr>
          <w:rFonts w:ascii="Times New Roman" w:hAnsi="Times New Roman" w:eastAsia="Times New Roman" w:cs="Times New Roman"/>
          <w:color w:val="000000"/>
          <w:spacing w:val="0"/>
          <w:w w:val="100"/>
          <w:position w:val="0"/>
          <w:lang w:val="en-US" w:eastAsia="en-US" w:bidi="en-US"/>
        </w:rPr>
        <w:t xml:space="preserve">The sound of glass breaking is instantly recognizable. </w:t>
      </w:r>
      <w:r>
        <w:rPr>
          <w:rFonts w:hint="eastAsia" w:eastAsia="宋体" w:cs="Times New Roman"/>
          <w:color w:val="000000"/>
          <w:spacing w:val="0"/>
          <w:w w:val="100"/>
          <w:position w:val="0"/>
          <w:lang w:val="en-US" w:eastAsia="zh-CN" w:bidi="en-US"/>
        </w:rPr>
        <w:t>I</w:t>
      </w:r>
      <w:r>
        <w:rPr>
          <w:rFonts w:hint="default" w:eastAsia="宋体" w:cs="Times New Roman"/>
          <w:color w:val="000000"/>
          <w:spacing w:val="0"/>
          <w:w w:val="100"/>
          <w:position w:val="0"/>
          <w:lang w:val="en-US" w:eastAsia="zh-CN" w:bidi="en-US"/>
        </w:rPr>
        <w:t>’</w:t>
      </w:r>
      <w:r>
        <w:rPr>
          <w:rFonts w:ascii="Times New Roman" w:hAnsi="Times New Roman" w:eastAsia="Times New Roman" w:cs="Times New Roman"/>
          <w:color w:val="000000"/>
          <w:spacing w:val="0"/>
          <w:w w:val="100"/>
          <w:position w:val="0"/>
          <w:lang w:val="en-US" w:eastAsia="en-US" w:bidi="en-US"/>
        </w:rPr>
        <w:t>d been telling my best friend Missi a silly story and had spun around in the living room when I heard t</w:t>
      </w:r>
      <w:r>
        <w:rPr>
          <w:rFonts w:hint="eastAsia" w:eastAsia="宋体" w:cs="Times New Roman"/>
          <w:color w:val="000000"/>
          <w:spacing w:val="0"/>
          <w:w w:val="100"/>
          <w:position w:val="0"/>
          <w:lang w:val="en-US" w:eastAsia="zh-CN" w:bidi="en-US"/>
        </w:rPr>
        <w:t>h</w:t>
      </w:r>
      <w:r>
        <w:rPr>
          <w:rFonts w:ascii="Times New Roman" w:hAnsi="Times New Roman" w:eastAsia="Times New Roman" w:cs="Times New Roman"/>
          <w:color w:val="000000"/>
          <w:spacing w:val="0"/>
          <w:w w:val="100"/>
          <w:position w:val="0"/>
          <w:lang w:val="en-US" w:eastAsia="en-US" w:bidi="en-US"/>
        </w:rPr>
        <w:t>at sound and froze.</w:t>
      </w:r>
    </w:p>
    <w:p>
      <w:pPr>
        <w:pStyle w:val="9"/>
        <w:keepNext w:val="0"/>
        <w:keepLines w:val="0"/>
        <w:widowControl w:val="0"/>
        <w:shd w:val="clear" w:color="auto" w:fill="auto"/>
        <w:bidi w:val="0"/>
        <w:spacing w:before="0" w:after="0" w:line="360" w:lineRule="auto"/>
        <w:ind w:left="0" w:right="0" w:firstLine="460"/>
        <w:jc w:val="both"/>
      </w:pPr>
      <w:r>
        <w:rPr>
          <w:rFonts w:ascii="Times New Roman" w:hAnsi="Times New Roman" w:eastAsia="Times New Roman" w:cs="Times New Roman"/>
          <w:color w:val="000000"/>
          <w:spacing w:val="0"/>
          <w:w w:val="100"/>
          <w:position w:val="0"/>
          <w:lang w:val="en-US" w:eastAsia="en-US" w:bidi="en-US"/>
        </w:rPr>
        <w:t>When I looked down at the carpet, it was covered with pieces of sparkling red, pink and clear glass. Missi said. "Oh, no, not the vase.''</w:t>
      </w:r>
    </w:p>
    <w:p>
      <w:pPr>
        <w:pStyle w:val="9"/>
        <w:keepNext w:val="0"/>
        <w:keepLines w:val="0"/>
        <w:widowControl w:val="0"/>
        <w:shd w:val="clear" w:color="auto" w:fill="auto"/>
        <w:bidi w:val="0"/>
        <w:spacing w:before="0" w:after="0" w:line="360" w:lineRule="auto"/>
        <w:ind w:left="0" w:right="0" w:firstLine="540"/>
        <w:jc w:val="both"/>
      </w:pPr>
      <w:r>
        <w:rPr>
          <w:rFonts w:ascii="Times New Roman" w:hAnsi="Times New Roman" w:eastAsia="Times New Roman" w:cs="Times New Roman"/>
          <w:color w:val="000000"/>
          <w:spacing w:val="0"/>
          <w:w w:val="100"/>
          <w:position w:val="0"/>
          <w:lang w:val="en-US" w:eastAsia="en-US" w:bidi="en-US"/>
        </w:rPr>
        <w:t>"Why? What did I do?" My face reddened.</w:t>
      </w:r>
    </w:p>
    <w:p>
      <w:pPr>
        <w:pStyle w:val="9"/>
        <w:keepNext w:val="0"/>
        <w:keepLines w:val="0"/>
        <w:widowControl w:val="0"/>
        <w:shd w:val="clear" w:color="auto" w:fill="auto"/>
        <w:bidi w:val="0"/>
        <w:spacing w:before="0" w:after="0" w:line="360" w:lineRule="auto"/>
        <w:ind w:left="0" w:right="0" w:firstLine="560"/>
        <w:jc w:val="both"/>
      </w:pPr>
      <w:r>
        <w:rPr>
          <w:rFonts w:ascii="Times New Roman" w:hAnsi="Times New Roman" w:eastAsia="Times New Roman" w:cs="Times New Roman"/>
          <w:color w:val="000000"/>
          <w:spacing w:val="0"/>
          <w:w w:val="100"/>
          <w:position w:val="0"/>
          <w:lang w:val="en-US" w:eastAsia="en-US" w:bidi="en-US"/>
        </w:rPr>
        <w:t>"Abby, that glass vase was one of the few items my relatives brought when they came to America,</w:t>
      </w:r>
      <w:r>
        <w:rPr>
          <w:rFonts w:hint="eastAsia" w:eastAsia="宋体" w:cs="Times New Roman"/>
          <w:color w:val="000000"/>
          <w:spacing w:val="0"/>
          <w:w w:val="100"/>
          <w:position w:val="0"/>
          <w:lang w:val="en-US" w:eastAsia="zh-CN" w:bidi="en-US"/>
        </w:rPr>
        <w:t xml:space="preserve"> </w:t>
      </w:r>
      <w:r>
        <w:rPr>
          <w:rFonts w:ascii="Times New Roman" w:hAnsi="Times New Roman" w:eastAsia="Times New Roman" w:cs="Times New Roman"/>
          <w:color w:val="000000"/>
          <w:spacing w:val="0"/>
          <w:w w:val="100"/>
          <w:position w:val="0"/>
          <w:lang w:val="en-US" w:eastAsia="en-US" w:bidi="en-US"/>
        </w:rPr>
        <w:t xml:space="preserve">Missi replied nervously. "If </w:t>
      </w:r>
      <w:r>
        <w:rPr>
          <w:rFonts w:hint="eastAsia" w:eastAsia="宋体" w:cs="Times New Roman"/>
          <w:color w:val="000000"/>
          <w:spacing w:val="0"/>
          <w:w w:val="100"/>
          <w:position w:val="0"/>
          <w:lang w:val="en-US" w:eastAsia="zh-CN" w:bidi="en-US"/>
        </w:rPr>
        <w:t xml:space="preserve"> </w:t>
      </w:r>
      <w:r>
        <w:rPr>
          <w:rFonts w:ascii="Times New Roman" w:hAnsi="Times New Roman" w:eastAsia="Times New Roman" w:cs="Times New Roman"/>
          <w:color w:val="000000"/>
          <w:spacing w:val="0"/>
          <w:w w:val="100"/>
          <w:position w:val="0"/>
          <w:lang w:val="en-US" w:eastAsia="en-US" w:bidi="en-US"/>
        </w:rPr>
        <w:t>yo</w:t>
      </w:r>
      <w:r>
        <w:rPr>
          <w:rFonts w:hint="eastAsia" w:eastAsia="宋体" w:cs="Times New Roman"/>
          <w:color w:val="000000"/>
          <w:spacing w:val="0"/>
          <w:w w:val="100"/>
          <w:position w:val="0"/>
          <w:lang w:val="en-US" w:eastAsia="zh-CN" w:bidi="en-US"/>
        </w:rPr>
        <w:t>u</w:t>
      </w:r>
      <w:r>
        <w:rPr>
          <w:rFonts w:hint="default" w:eastAsia="宋体" w:cs="Times New Roman"/>
          <w:color w:val="000000"/>
          <w:spacing w:val="0"/>
          <w:w w:val="100"/>
          <w:position w:val="0"/>
          <w:lang w:val="en-US" w:eastAsia="zh-CN" w:bidi="en-US"/>
        </w:rPr>
        <w:t>’</w:t>
      </w:r>
      <w:r>
        <w:rPr>
          <w:rFonts w:ascii="Times New Roman" w:hAnsi="Times New Roman" w:eastAsia="Times New Roman" w:cs="Times New Roman"/>
          <w:color w:val="000000"/>
          <w:spacing w:val="0"/>
          <w:w w:val="100"/>
          <w:position w:val="0"/>
          <w:lang w:val="en-US" w:eastAsia="en-US" w:bidi="en-US"/>
        </w:rPr>
        <w:t xml:space="preserve">d broken anything else in the apartment, 1 would've gladly said I did it. But you're going to have to tell my mom that it was your fault, and she's going to be really mad. </w:t>
      </w:r>
      <w:r>
        <w:rPr>
          <w:rFonts w:ascii="Times New Roman" w:hAnsi="Times New Roman" w:eastAsia="Times New Roman" w:cs="Times New Roman"/>
          <w:color w:val="000000"/>
          <w:spacing w:val="0"/>
          <w:w w:val="100"/>
          <w:position w:val="0"/>
          <w:lang w:val="zh-TW" w:eastAsia="zh-TW" w:bidi="zh-TW"/>
        </w:rPr>
        <w:t>”</w:t>
      </w:r>
    </w:p>
    <w:p>
      <w:pPr>
        <w:pStyle w:val="9"/>
        <w:keepNext w:val="0"/>
        <w:keepLines w:val="0"/>
        <w:widowControl w:val="0"/>
        <w:shd w:val="clear" w:color="auto" w:fill="auto"/>
        <w:bidi w:val="0"/>
        <w:spacing w:before="0" w:after="0" w:line="360" w:lineRule="auto"/>
        <w:ind w:left="0" w:right="0" w:firstLine="560"/>
        <w:jc w:val="both"/>
      </w:pPr>
      <w:r>
        <w:rPr>
          <w:rFonts w:ascii="Times New Roman" w:hAnsi="Times New Roman" w:eastAsia="Times New Roman" w:cs="Times New Roman"/>
          <w:color w:val="000000"/>
          <w:spacing w:val="0"/>
          <w:w w:val="100"/>
          <w:position w:val="0"/>
          <w:lang w:val="en-US" w:eastAsia="en-US" w:bidi="en-US"/>
        </w:rPr>
        <w:t>1 was terrified.</w:t>
      </w:r>
      <w:r>
        <w:rPr>
          <w:rFonts w:hint="eastAsia" w:eastAsia="宋体" w:cs="Times New Roman"/>
          <w:color w:val="000000"/>
          <w:spacing w:val="0"/>
          <w:w w:val="100"/>
          <w:position w:val="0"/>
          <w:lang w:val="en-US" w:eastAsia="zh-CN" w:bidi="en-US"/>
        </w:rPr>
        <w:t>I</w:t>
      </w:r>
      <w:r>
        <w:rPr>
          <w:rFonts w:hint="default" w:eastAsia="宋体" w:cs="Times New Roman"/>
          <w:color w:val="000000"/>
          <w:spacing w:val="0"/>
          <w:w w:val="100"/>
          <w:position w:val="0"/>
          <w:lang w:val="en-US" w:eastAsia="zh-CN" w:bidi="en-US"/>
        </w:rPr>
        <w:t>’</w:t>
      </w:r>
      <w:r>
        <w:rPr>
          <w:rFonts w:ascii="Times New Roman" w:hAnsi="Times New Roman" w:eastAsia="Times New Roman" w:cs="Times New Roman"/>
          <w:color w:val="000000"/>
          <w:spacing w:val="0"/>
          <w:w w:val="100"/>
          <w:position w:val="0"/>
          <w:lang w:val="en-US" w:eastAsia="en-US" w:bidi="en-US"/>
        </w:rPr>
        <w:t xml:space="preserve">d destroyed a priceless family heirloom </w:t>
      </w:r>
      <w:r>
        <w:rPr>
          <w:rFonts w:ascii="宋体" w:hAnsi="宋体" w:eastAsia="宋体" w:cs="宋体"/>
          <w:color w:val="000000"/>
          <w:spacing w:val="0"/>
          <w:w w:val="100"/>
          <w:position w:val="0"/>
          <w:sz w:val="20"/>
          <w:szCs w:val="20"/>
          <w:lang w:val="zh-TW" w:eastAsia="zh-TW" w:bidi="zh-TW"/>
        </w:rPr>
        <w:t>（传家宝）.</w:t>
      </w:r>
      <w:r>
        <w:rPr>
          <w:rFonts w:ascii="Times New Roman" w:hAnsi="Times New Roman" w:eastAsia="Times New Roman" w:cs="Times New Roman"/>
          <w:color w:val="000000"/>
          <w:spacing w:val="0"/>
          <w:w w:val="100"/>
          <w:position w:val="0"/>
          <w:lang w:val="en-US" w:eastAsia="en-US" w:bidi="en-US"/>
        </w:rPr>
        <w:t>Why did I have to spin around like that?</w:t>
      </w:r>
    </w:p>
    <w:p>
      <w:pPr>
        <w:pStyle w:val="9"/>
        <w:keepNext w:val="0"/>
        <w:keepLines w:val="0"/>
        <w:widowControl w:val="0"/>
        <w:shd w:val="clear" w:color="auto" w:fill="auto"/>
        <w:bidi w:val="0"/>
        <w:spacing w:before="0" w:after="0" w:line="360" w:lineRule="auto"/>
        <w:ind w:left="0" w:right="0" w:firstLine="560"/>
        <w:jc w:val="both"/>
      </w:pPr>
      <w:r>
        <w:rPr>
          <w:rFonts w:ascii="Times New Roman" w:hAnsi="Times New Roman" w:eastAsia="Times New Roman" w:cs="Times New Roman"/>
          <w:color w:val="000000"/>
          <w:spacing w:val="0"/>
          <w:w w:val="100"/>
          <w:position w:val="0"/>
          <w:lang w:val="en-US" w:eastAsia="en-US" w:bidi="en-US"/>
        </w:rPr>
        <w:t>We gathered up the shattered pieces. 1 kept saying that maybe it could be fixed</w:t>
      </w:r>
      <w:r>
        <w:rPr>
          <w:rFonts w:hint="eastAsia" w:eastAsia="宋体" w:cs="Times New Roman"/>
          <w:color w:val="000000"/>
          <w:spacing w:val="0"/>
          <w:w w:val="100"/>
          <w:position w:val="0"/>
          <w:lang w:val="en-US" w:eastAsia="zh-CN" w:bidi="en-US"/>
        </w:rPr>
        <w:t>,</w:t>
      </w:r>
      <w:r>
        <w:rPr>
          <w:rFonts w:ascii="Times New Roman" w:hAnsi="Times New Roman" w:eastAsia="Times New Roman" w:cs="Times New Roman"/>
          <w:color w:val="000000"/>
          <w:spacing w:val="0"/>
          <w:w w:val="100"/>
          <w:position w:val="0"/>
          <w:lang w:val="en-US" w:eastAsia="en-US" w:bidi="en-US"/>
        </w:rPr>
        <w:t>but Missi said gently it didn't look possible. 1 insisted we keep the pieces. The glass was so fragile, like a colorful, swirly light bulb had exploded. Some of it broke even more as we tried to sweep it up carefully.</w:t>
      </w:r>
    </w:p>
    <w:p>
      <w:pPr>
        <w:pStyle w:val="9"/>
        <w:keepNext w:val="0"/>
        <w:keepLines w:val="0"/>
        <w:widowControl w:val="0"/>
        <w:shd w:val="clear" w:color="auto" w:fill="auto"/>
        <w:bidi w:val="0"/>
        <w:spacing w:before="0" w:after="0" w:line="360" w:lineRule="auto"/>
        <w:ind w:left="0" w:right="0" w:firstLine="560"/>
        <w:jc w:val="both"/>
      </w:pPr>
      <w:r>
        <w:rPr>
          <w:rFonts w:ascii="Times New Roman" w:hAnsi="Times New Roman" w:eastAsia="Times New Roman" w:cs="Times New Roman"/>
          <w:color w:val="000000"/>
          <w:spacing w:val="0"/>
          <w:w w:val="100"/>
          <w:position w:val="0"/>
          <w:lang w:val="en-US" w:eastAsia="en-US" w:bidi="en-US"/>
        </w:rPr>
        <w:t xml:space="preserve">Missi said her mom would be home by six. My stomach was in knots. Would her mom yell at me or punish me? Would she tell me I couldn't stay in their apartment for the weekend? I couldn't stop playing the” fifteen seconds over in my mind, me spinning fast and the sound of glass crashing. The only thing I could think of </w:t>
      </w:r>
      <w:r>
        <w:rPr>
          <w:rFonts w:hint="eastAsia" w:eastAsia="宋体" w:cs="Times New Roman"/>
          <w:color w:val="000000"/>
          <w:spacing w:val="0"/>
          <w:w w:val="100"/>
          <w:position w:val="0"/>
          <w:lang w:val="en-US" w:eastAsia="zh-CN" w:bidi="en-US"/>
        </w:rPr>
        <w:t xml:space="preserve"> t</w:t>
      </w:r>
      <w:r>
        <w:rPr>
          <w:rFonts w:ascii="Times New Roman" w:hAnsi="Times New Roman" w:eastAsia="Times New Roman" w:cs="Times New Roman"/>
          <w:color w:val="000000"/>
          <w:spacing w:val="0"/>
          <w:w w:val="100"/>
          <w:position w:val="0"/>
          <w:lang w:val="en-US" w:eastAsia="en-US" w:bidi="en-US"/>
        </w:rPr>
        <w:t>o sa</w:t>
      </w:r>
      <w:r>
        <w:rPr>
          <w:rFonts w:hint="eastAsia" w:eastAsia="宋体" w:cs="Times New Roman"/>
          <w:color w:val="000000"/>
          <w:spacing w:val="0"/>
          <w:w w:val="100"/>
          <w:position w:val="0"/>
          <w:lang w:val="en-US" w:eastAsia="zh-CN" w:bidi="en-US"/>
        </w:rPr>
        <w:t>y</w:t>
      </w:r>
      <w:r>
        <w:rPr>
          <w:rFonts w:ascii="Times New Roman" w:hAnsi="Times New Roman" w:eastAsia="Times New Roman" w:cs="Times New Roman"/>
          <w:color w:val="000000"/>
          <w:spacing w:val="0"/>
          <w:w w:val="100"/>
          <w:position w:val="0"/>
          <w:lang w:val="en-US" w:eastAsia="en-US" w:bidi="en-US"/>
        </w:rPr>
        <w:t xml:space="preserve"> was </w:t>
      </w:r>
      <w:r>
        <w:rPr>
          <w:rFonts w:hint="default" w:eastAsia="宋体" w:cs="Times New Roman"/>
          <w:color w:val="000000"/>
          <w:spacing w:val="0"/>
          <w:w w:val="100"/>
          <w:position w:val="0"/>
          <w:lang w:val="en-US" w:eastAsia="zh-CN" w:bidi="en-US"/>
        </w:rPr>
        <w:t>“</w:t>
      </w:r>
      <w:r>
        <w:rPr>
          <w:rFonts w:ascii="Times New Roman" w:hAnsi="Times New Roman" w:eastAsia="Times New Roman" w:cs="Times New Roman"/>
          <w:color w:val="000000"/>
          <w:spacing w:val="0"/>
          <w:w w:val="100"/>
          <w:position w:val="0"/>
          <w:lang w:val="en-US" w:eastAsia="en-US" w:bidi="en-US"/>
        </w:rPr>
        <w:t xml:space="preserve">I'm sorry. </w:t>
      </w:r>
      <w:r>
        <w:rPr>
          <w:rFonts w:ascii="Times New Roman" w:hAnsi="Times New Roman" w:eastAsia="Times New Roman" w:cs="Times New Roman"/>
          <w:color w:val="000000"/>
          <w:spacing w:val="0"/>
          <w:w w:val="100"/>
          <w:position w:val="0"/>
          <w:lang w:val="zh-TW" w:eastAsia="zh-TW" w:bidi="zh-TW"/>
        </w:rPr>
        <w:t>”</w:t>
      </w:r>
    </w:p>
    <w:p>
      <w:pPr>
        <w:pStyle w:val="9"/>
        <w:keepNext w:val="0"/>
        <w:keepLines w:val="0"/>
        <w:widowControl w:val="0"/>
        <w:shd w:val="clear" w:color="auto" w:fill="auto"/>
        <w:bidi w:val="0"/>
        <w:spacing w:before="0" w:after="0" w:line="360" w:lineRule="auto"/>
        <w:ind w:left="0" w:right="0" w:firstLine="560"/>
        <w:jc w:val="both"/>
      </w:pPr>
      <w:r>
        <w:rPr>
          <w:rFonts w:ascii="Times New Roman" w:hAnsi="Times New Roman" w:eastAsia="Times New Roman" w:cs="Times New Roman"/>
          <w:color w:val="000000"/>
          <w:spacing w:val="0"/>
          <w:w w:val="100"/>
          <w:position w:val="0"/>
          <w:lang w:val="en-US" w:eastAsia="en-US" w:bidi="en-US"/>
        </w:rPr>
        <w:t xml:space="preserve">A couple of minutes after six we heard a key turn in the door. Her mom was home. Right from the start, we could see she was in a good mood. Hello! </w:t>
      </w:r>
      <w:r>
        <w:rPr>
          <w:rFonts w:hint="eastAsia" w:eastAsia="宋体" w:cs="Times New Roman"/>
          <w:color w:val="000000"/>
          <w:spacing w:val="0"/>
          <w:w w:val="100"/>
          <w:position w:val="0"/>
          <w:lang w:val="en-US" w:eastAsia="zh-CN" w:bidi="en-US"/>
        </w:rPr>
        <w:t>It</w:t>
      </w:r>
      <w:r>
        <w:rPr>
          <w:rFonts w:hint="default" w:eastAsia="宋体" w:cs="Times New Roman"/>
          <w:color w:val="000000"/>
          <w:spacing w:val="0"/>
          <w:w w:val="100"/>
          <w:position w:val="0"/>
          <w:lang w:val="en-US" w:eastAsia="zh-CN" w:bidi="en-US"/>
        </w:rPr>
        <w:t>’</w:t>
      </w:r>
      <w:r>
        <w:rPr>
          <w:rFonts w:ascii="Times New Roman" w:hAnsi="Times New Roman" w:eastAsia="Times New Roman" w:cs="Times New Roman"/>
          <w:color w:val="000000"/>
          <w:spacing w:val="0"/>
          <w:w w:val="100"/>
          <w:position w:val="0"/>
          <w:lang w:val="en-US" w:eastAsia="en-US" w:bidi="en-US"/>
        </w:rPr>
        <w:t xml:space="preserve">s hot </w:t>
      </w:r>
      <w:r>
        <w:rPr>
          <w:rFonts w:hint="eastAsia" w:eastAsia="宋体" w:cs="Times New Roman"/>
          <w:color w:val="000000"/>
          <w:spacing w:val="0"/>
          <w:w w:val="100"/>
          <w:position w:val="0"/>
          <w:lang w:val="en-US" w:eastAsia="zh-CN" w:bidi="en-US"/>
        </w:rPr>
        <w:t>today</w:t>
      </w:r>
      <w:r>
        <w:rPr>
          <w:rFonts w:ascii="Times New Roman" w:hAnsi="Times New Roman" w:eastAsia="Times New Roman" w:cs="Times New Roman"/>
          <w:color w:val="000000"/>
          <w:spacing w:val="0"/>
          <w:w w:val="100"/>
          <w:position w:val="0"/>
          <w:lang w:val="en-US" w:eastAsia="en-US" w:bidi="en-US"/>
        </w:rPr>
        <w:t xml:space="preserve">. I want to treat you girls to that frozen yogurt </w:t>
      </w:r>
      <w:r>
        <w:rPr>
          <w:rFonts w:hint="eastAsia" w:eastAsia="宋体" w:cs="Times New Roman"/>
          <w:color w:val="000000"/>
          <w:spacing w:val="0"/>
          <w:w w:val="100"/>
          <w:position w:val="0"/>
          <w:lang w:val="en-US" w:eastAsia="zh-CN" w:bidi="en-US"/>
        </w:rPr>
        <w:t>I</w:t>
      </w:r>
      <w:r>
        <w:rPr>
          <w:rFonts w:ascii="Times New Roman" w:hAnsi="Times New Roman" w:eastAsia="Times New Roman" w:cs="Times New Roman"/>
          <w:color w:val="000000"/>
          <w:spacing w:val="0"/>
          <w:w w:val="100"/>
          <w:position w:val="0"/>
          <w:lang w:val="en-US" w:eastAsia="en-US" w:bidi="en-US"/>
        </w:rPr>
        <w:t xml:space="preserve"> know you like, </w:t>
      </w:r>
      <w:r>
        <w:rPr>
          <w:rFonts w:hint="eastAsia" w:eastAsia="宋体" w:cs="Times New Roman"/>
          <w:color w:val="000000"/>
          <w:spacing w:val="0"/>
          <w:w w:val="100"/>
          <w:position w:val="0"/>
          <w:lang w:val="en-US" w:eastAsia="zh-CN" w:bidi="en-US"/>
        </w:rPr>
        <w:t>Let</w:t>
      </w:r>
      <w:r>
        <w:rPr>
          <w:rFonts w:hint="default" w:eastAsia="宋体" w:cs="Times New Roman"/>
          <w:color w:val="000000"/>
          <w:spacing w:val="0"/>
          <w:w w:val="100"/>
          <w:position w:val="0"/>
          <w:lang w:val="en-US" w:eastAsia="zh-CN" w:bidi="en-US"/>
        </w:rPr>
        <w:t>’</w:t>
      </w:r>
      <w:r>
        <w:rPr>
          <w:rFonts w:hint="eastAsia" w:eastAsia="宋体" w:cs="Times New Roman"/>
          <w:color w:val="000000"/>
          <w:spacing w:val="0"/>
          <w:w w:val="100"/>
          <w:position w:val="0"/>
          <w:lang w:val="en-US" w:eastAsia="zh-CN" w:bidi="en-US"/>
        </w:rPr>
        <w:t xml:space="preserve">s </w:t>
      </w:r>
      <w:r>
        <w:rPr>
          <w:rFonts w:ascii="Times New Roman" w:hAnsi="Times New Roman" w:eastAsia="Times New Roman" w:cs="Times New Roman"/>
          <w:color w:val="000000"/>
          <w:spacing w:val="0"/>
          <w:w w:val="100"/>
          <w:position w:val="0"/>
          <w:lang w:val="en-US" w:eastAsia="en-US" w:bidi="en-US"/>
        </w:rPr>
        <w:t xml:space="preserve">go! </w:t>
      </w:r>
      <w:r>
        <w:rPr>
          <w:rFonts w:hint="default" w:eastAsia="宋体" w:cs="Times New Roman"/>
          <w:color w:val="000000"/>
          <w:spacing w:val="0"/>
          <w:w w:val="100"/>
          <w:position w:val="0"/>
          <w:lang w:val="en-US" w:eastAsia="zh-CN" w:bidi="en-US"/>
        </w:rPr>
        <w:t>”</w:t>
      </w:r>
      <w:r>
        <w:rPr>
          <w:rFonts w:ascii="Times New Roman" w:hAnsi="Times New Roman" w:eastAsia="Times New Roman" w:cs="Times New Roman"/>
          <w:color w:val="000000"/>
          <w:spacing w:val="0"/>
          <w:w w:val="100"/>
          <w:position w:val="0"/>
          <w:lang w:val="en-US" w:eastAsia="en-US" w:bidi="en-US"/>
        </w:rPr>
        <w:t xml:space="preserve"> her mom said. She pointed at the open door.</w:t>
      </w:r>
    </w:p>
    <w:p>
      <w:pPr>
        <w:pStyle w:val="19"/>
        <w:keepNext w:val="0"/>
        <w:keepLines w:val="0"/>
        <w:widowControl w:val="0"/>
        <w:shd w:val="clear" w:color="auto" w:fill="auto"/>
        <w:bidi w:val="0"/>
        <w:spacing w:before="0" w:after="0" w:line="382" w:lineRule="exact"/>
        <w:ind w:left="0" w:right="0" w:firstLine="560"/>
        <w:jc w:val="both"/>
      </w:pPr>
      <w:r>
        <w:rPr>
          <w:color w:val="000000"/>
          <w:spacing w:val="0"/>
          <w:w w:val="100"/>
          <w:position w:val="0"/>
        </w:rPr>
        <w:t>注意丄续写词数应为</w:t>
      </w:r>
      <w:r>
        <w:rPr>
          <w:rFonts w:ascii="Times New Roman" w:hAnsi="Times New Roman" w:eastAsia="Times New Roman" w:cs="Times New Roman"/>
          <w:color w:val="000000"/>
          <w:spacing w:val="0"/>
          <w:w w:val="100"/>
          <w:position w:val="0"/>
          <w:sz w:val="22"/>
          <w:szCs w:val="22"/>
          <w:lang w:val="en-US" w:eastAsia="en-US" w:bidi="en-US"/>
        </w:rPr>
        <w:t>150</w:t>
      </w:r>
      <w:r>
        <w:rPr>
          <w:color w:val="000000"/>
          <w:spacing w:val="0"/>
          <w:w w:val="100"/>
          <w:position w:val="0"/>
        </w:rPr>
        <w:t>左右；</w:t>
      </w:r>
    </w:p>
    <w:p>
      <w:pPr>
        <w:pStyle w:val="19"/>
        <w:keepNext w:val="0"/>
        <w:keepLines w:val="0"/>
        <w:widowControl w:val="0"/>
        <w:shd w:val="clear" w:color="auto" w:fill="auto"/>
        <w:bidi w:val="0"/>
        <w:spacing w:before="0" w:after="360" w:line="382" w:lineRule="exact"/>
        <w:ind w:left="1180" w:right="0" w:firstLine="0"/>
        <w:jc w:val="both"/>
      </w:pPr>
      <w:r>
        <w:rPr>
          <w:rFonts w:ascii="Times New Roman" w:hAnsi="Times New Roman" w:eastAsia="Times New Roman" w:cs="Times New Roman"/>
          <w:color w:val="000000"/>
          <w:spacing w:val="0"/>
          <w:w w:val="100"/>
          <w:position w:val="0"/>
          <w:sz w:val="22"/>
          <w:szCs w:val="22"/>
          <w:lang w:val="en-US" w:eastAsia="en-US" w:bidi="en-US"/>
        </w:rPr>
        <w:t>2.</w:t>
      </w:r>
      <w:r>
        <w:rPr>
          <w:color w:val="000000"/>
          <w:spacing w:val="0"/>
          <w:w w:val="100"/>
          <w:position w:val="0"/>
        </w:rPr>
        <w:t>请按如下格式在答题卡的相应位置作答。</w:t>
      </w:r>
    </w:p>
    <w:p>
      <w:pPr>
        <w:pStyle w:val="9"/>
        <w:keepNext w:val="0"/>
        <w:keepLines w:val="0"/>
        <w:widowControl w:val="0"/>
        <w:shd w:val="clear" w:color="auto" w:fill="auto"/>
        <w:bidi w:val="0"/>
        <w:spacing w:before="0" w:after="1180" w:line="360" w:lineRule="auto"/>
        <w:ind w:left="0" w:right="0" w:firstLine="540"/>
        <w:jc w:val="both"/>
      </w:pPr>
      <w:r>
        <w:rPr>
          <w:rFonts w:hint="default" w:eastAsia="宋体" w:cs="Times New Roman"/>
          <w:color w:val="000000"/>
          <w:spacing w:val="0"/>
          <w:w w:val="100"/>
          <w:position w:val="0"/>
          <w:vertAlign w:val="superscript"/>
          <w:lang w:val="en-US" w:eastAsia="zh-CN" w:bidi="en-US"/>
        </w:rPr>
        <w:t>“</w:t>
      </w:r>
      <w:r>
        <w:rPr>
          <w:rFonts w:ascii="Times New Roman" w:hAnsi="Times New Roman" w:eastAsia="Times New Roman" w:cs="Times New Roman"/>
          <w:color w:val="000000"/>
          <w:spacing w:val="0"/>
          <w:w w:val="100"/>
          <w:position w:val="0"/>
          <w:lang w:val="en-US" w:eastAsia="en-US" w:bidi="en-US"/>
        </w:rPr>
        <w:t>Before that, I need to tell you something</w:t>
      </w:r>
      <w:r>
        <w:rPr>
          <w:rFonts w:hint="default" w:eastAsia="宋体" w:cs="Times New Roman"/>
          <w:color w:val="000000"/>
          <w:spacing w:val="0"/>
          <w:w w:val="100"/>
          <w:position w:val="0"/>
          <w:lang w:val="en-US" w:eastAsia="zh-CN" w:bidi="en-US"/>
        </w:rPr>
        <w:t>”</w:t>
      </w:r>
      <w:r>
        <w:rPr>
          <w:rFonts w:ascii="Times New Roman" w:hAnsi="Times New Roman" w:eastAsia="Times New Roman" w:cs="Times New Roman"/>
          <w:color w:val="000000"/>
          <w:spacing w:val="0"/>
          <w:w w:val="100"/>
          <w:position w:val="0"/>
          <w:lang w:val="en-US" w:eastAsia="en-US" w:bidi="en-US"/>
        </w:rPr>
        <w:t xml:space="preserve"> I said.</w:t>
      </w:r>
    </w:p>
    <w:p>
      <w:pPr>
        <w:pStyle w:val="9"/>
        <w:keepNext w:val="0"/>
        <w:keepLines w:val="0"/>
        <w:widowControl w:val="0"/>
        <w:shd w:val="clear" w:color="auto" w:fill="auto"/>
        <w:bidi w:val="0"/>
        <w:spacing w:before="0" w:after="0" w:line="240" w:lineRule="auto"/>
        <w:ind w:left="0" w:right="0" w:firstLine="540"/>
        <w:jc w:val="both"/>
        <w:rPr>
          <w:rFonts w:hint="default" w:eastAsia="宋体"/>
          <w:lang w:val="en-US" w:eastAsia="zh-CN"/>
        </w:rPr>
        <w:sectPr>
          <w:headerReference r:id="rId14" w:type="default"/>
          <w:footerReference r:id="rId15" w:type="default"/>
          <w:footerReference r:id="rId16" w:type="even"/>
          <w:type w:val="continuous"/>
          <w:pgSz w:w="11900" w:h="16840"/>
          <w:pgMar w:top="1122" w:right="882" w:bottom="2006" w:left="846" w:header="694" w:footer="3" w:gutter="0"/>
          <w:cols w:space="720" w:num="1"/>
          <w:rtlGutter w:val="0"/>
          <w:docGrid w:linePitch="360" w:charSpace="0"/>
        </w:sectPr>
      </w:pPr>
      <w:r>
        <w:rPr>
          <w:rFonts w:ascii="Times New Roman" w:hAnsi="Times New Roman" w:eastAsia="Times New Roman" w:cs="Times New Roman"/>
          <w:color w:val="000000"/>
          <w:spacing w:val="0"/>
          <w:w w:val="100"/>
          <w:position w:val="0"/>
          <w:lang w:val="en-US" w:eastAsia="en-US" w:bidi="en-US"/>
        </w:rPr>
        <w:t xml:space="preserve">Hearing </w:t>
      </w:r>
      <w:r>
        <w:rPr>
          <w:rFonts w:hint="eastAsia" w:eastAsia="宋体" w:cs="Times New Roman"/>
          <w:color w:val="000000"/>
          <w:spacing w:val="0"/>
          <w:w w:val="100"/>
          <w:position w:val="0"/>
          <w:lang w:val="en-US" w:eastAsia="zh-CN" w:bidi="en-US"/>
        </w:rPr>
        <w:t>m</w:t>
      </w:r>
      <w:r>
        <w:rPr>
          <w:rFonts w:ascii="Times New Roman" w:hAnsi="Times New Roman" w:eastAsia="Times New Roman" w:cs="Times New Roman"/>
          <w:color w:val="000000"/>
          <w:spacing w:val="0"/>
          <w:w w:val="100"/>
          <w:position w:val="0"/>
          <w:lang w:val="en-US" w:eastAsia="en-US" w:bidi="en-US"/>
        </w:rPr>
        <w:t>y apology</w:t>
      </w:r>
      <w:r>
        <w:rPr>
          <w:rFonts w:hint="eastAsia" w:eastAsia="宋体" w:cs="Times New Roman"/>
          <w:color w:val="000000"/>
          <w:spacing w:val="0"/>
          <w:w w:val="100"/>
          <w:position w:val="0"/>
          <w:lang w:val="en-US" w:eastAsia="zh-CN" w:bidi="en-US"/>
        </w:rPr>
        <w:t xml:space="preserve">, </w:t>
      </w:r>
      <w:r>
        <w:rPr>
          <w:rFonts w:ascii="Times New Roman" w:hAnsi="Times New Roman" w:eastAsia="Times New Roman" w:cs="Times New Roman"/>
          <w:color w:val="000000"/>
          <w:spacing w:val="0"/>
          <w:w w:val="100"/>
          <w:position w:val="0"/>
          <w:lang w:val="en-US" w:eastAsia="en-US" w:bidi="en-US"/>
        </w:rPr>
        <w:t>Missi's mother erupted into a loud scream of joy</w:t>
      </w:r>
      <w:r>
        <w:rPr>
          <w:rFonts w:hint="eastAsia" w:eastAsia="宋体" w:cs="Times New Roman"/>
          <w:color w:val="000000"/>
          <w:spacing w:val="0"/>
          <w:w w:val="100"/>
          <w:position w:val="0"/>
          <w:lang w:val="en-US" w:eastAsia="zh-CN" w:bidi="en-US"/>
        </w:rPr>
        <w:t>高中试卷君</w:t>
      </w:r>
      <w:bookmarkStart w:id="109" w:name="_GoBack"/>
      <w:bookmarkEnd w:id="109"/>
    </w:p>
    <w:p>
      <w:pPr>
        <w:rPr>
          <w:rFonts w:hint="eastAsia" w:eastAsia="宋体"/>
          <w:lang w:val="en-US" w:eastAsia="zh-CN"/>
        </w:rPr>
      </w:pPr>
    </w:p>
    <w:sectPr>
      <w:pgSz w:w="11900" w:h="16840"/>
      <w:pgMar w:top="1440" w:right="1800" w:bottom="1440" w:left="1800" w:header="708" w:footer="708" w:gutter="0"/>
      <w:cols w:space="708"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r>
      <mc:AlternateContent>
        <mc:Choice Requires="wps">
          <w:drawing>
            <wp:anchor distT="0" distB="0" distL="0" distR="0" simplePos="0" relativeHeight="251665408" behindDoc="1" locked="0" layoutInCell="1" allowOverlap="1">
              <wp:simplePos x="0" y="0"/>
              <wp:positionH relativeFrom="page">
                <wp:posOffset>2907665</wp:posOffset>
              </wp:positionH>
              <wp:positionV relativeFrom="page">
                <wp:posOffset>9481820</wp:posOffset>
              </wp:positionV>
              <wp:extent cx="1454150" cy="115570"/>
              <wp:effectExtent l="0" t="0" r="0" b="0"/>
              <wp:wrapNone/>
              <wp:docPr id="1" name="Shape 1"/>
              <wp:cNvGraphicFramePr/>
              <a:graphic xmlns:a="http://schemas.openxmlformats.org/drawingml/2006/main">
                <a:graphicData uri="http://schemas.microsoft.com/office/word/2010/wordprocessingShape">
                  <wps:wsp>
                    <wps:cNvSpPr txBox="1"/>
                    <wps:spPr>
                      <a:xfrm>
                        <a:off x="0" y="0"/>
                        <a:ext cx="1454150" cy="115570"/>
                      </a:xfrm>
                      <a:prstGeom prst="rect">
                        <a:avLst/>
                      </a:prstGeom>
                      <a:noFill/>
                    </wps:spPr>
                    <wps:txbx>
                      <w:txbxContent>
                        <w:p>
                          <w:pPr>
                            <w:pStyle w:val="7"/>
                            <w:keepNext w:val="0"/>
                            <w:keepLines w:val="0"/>
                            <w:widowControl w:val="0"/>
                            <w:shd w:val="clear" w:color="auto" w:fill="auto"/>
                            <w:bidi w:val="0"/>
                            <w:spacing w:before="0" w:after="0" w:line="240" w:lineRule="auto"/>
                            <w:ind w:left="0" w:right="0" w:firstLine="0"/>
                            <w:jc w:val="left"/>
                            <w:rPr>
                              <w:sz w:val="18"/>
                              <w:szCs w:val="18"/>
                            </w:rPr>
                          </w:pPr>
                          <w:r>
                            <w:rPr>
                              <w:rFonts w:ascii="宋体" w:hAnsi="宋体" w:eastAsia="宋体" w:cs="宋体"/>
                              <w:color w:val="000000"/>
                              <w:spacing w:val="0"/>
                              <w:w w:val="100"/>
                              <w:position w:val="0"/>
                              <w:sz w:val="18"/>
                              <w:szCs w:val="18"/>
                            </w:rPr>
                            <w:t>英悟试题第</w:t>
                          </w:r>
                          <w:r>
                            <w:rPr>
                              <w:rFonts w:ascii="Times New Roman" w:hAnsi="Times New Roman" w:eastAsia="Times New Roman" w:cs="Times New Roman"/>
                              <w:color w:val="000000"/>
                              <w:spacing w:val="0"/>
                              <w:w w:val="100"/>
                              <w:position w:val="0"/>
                              <w:sz w:val="20"/>
                              <w:szCs w:val="20"/>
                              <w:lang w:val="en-US" w:eastAsia="en-US" w:bidi="en-US"/>
                            </w:rPr>
                            <w:t>2</w:t>
                          </w:r>
                          <w:r>
                            <w:rPr>
                              <w:rFonts w:ascii="宋体" w:hAnsi="宋体" w:eastAsia="宋体" w:cs="宋体"/>
                              <w:color w:val="000000"/>
                              <w:spacing w:val="0"/>
                              <w:w w:val="100"/>
                              <w:position w:val="0"/>
                              <w:sz w:val="18"/>
                              <w:szCs w:val="18"/>
                            </w:rPr>
                            <w:t>页（共</w:t>
                          </w:r>
                          <w:r>
                            <w:rPr>
                              <w:rFonts w:ascii="Times New Roman" w:hAnsi="Times New Roman" w:eastAsia="Times New Roman" w:cs="Times New Roman"/>
                              <w:color w:val="000000"/>
                              <w:spacing w:val="0"/>
                              <w:w w:val="100"/>
                              <w:position w:val="0"/>
                              <w:sz w:val="20"/>
                              <w:szCs w:val="20"/>
                              <w:lang w:val="en-US" w:eastAsia="en-US" w:bidi="en-US"/>
                            </w:rPr>
                            <w:t>12</w:t>
                          </w:r>
                          <w:r>
                            <w:rPr>
                              <w:rFonts w:ascii="宋体" w:hAnsi="宋体" w:eastAsia="宋体" w:cs="宋体"/>
                              <w:color w:val="000000"/>
                              <w:spacing w:val="0"/>
                              <w:w w:val="100"/>
                              <w:position w:val="0"/>
                              <w:sz w:val="18"/>
                              <w:szCs w:val="18"/>
                            </w:rPr>
                            <w:t>页）</w:t>
                          </w:r>
                        </w:p>
                      </w:txbxContent>
                    </wps:txbx>
                    <wps:bodyPr wrap="none" lIns="0" tIns="0" rIns="0" bIns="0">
                      <a:spAutoFit/>
                    </wps:bodyPr>
                  </wps:wsp>
                </a:graphicData>
              </a:graphic>
            </wp:anchor>
          </w:drawing>
        </mc:Choice>
        <mc:Fallback>
          <w:pict>
            <v:shape id="Shape 1" o:spid="_x0000_s1026" o:spt="202" type="#_x0000_t202" style="position:absolute;left:0pt;margin-left:228.95pt;margin-top:746.6pt;height:9.1pt;width:114.5pt;mso-position-horizontal-relative:page;mso-position-vertical-relative:page;mso-wrap-style:none;z-index:-251651072;mso-width-relative:page;mso-height-relative:page;" filled="f" stroked="f" coordsize="21600,21600" o:gfxdata="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0bc6ddkA&#10;AAANAQAADwAAAAAAAAABACAAAAAiAAAAZHJzL2Rvd25yZXYueG1sUEsBAhQAFAAAAAgAh07iQIHv&#10;MsmsAQAAcAMAAA4AAAAAAAAAAQAgAAAAKAEAAGRycy9lMm9Eb2MueG1sUEsFBgAAAAAGAAYAWQEA&#10;AEYFAAAAAA==&#10;">
              <v:fill on="f" focussize="0,0"/>
              <v:stroke on="f"/>
              <v:imagedata o:title=""/>
              <o:lock v:ext="edit" aspectratio="f"/>
              <v:textbox inset="0mm,0mm,0mm,0mm" style="mso-fit-shape-to-text:t;">
                <w:txbxContent>
                  <w:p>
                    <w:pPr>
                      <w:pStyle w:val="7"/>
                      <w:keepNext w:val="0"/>
                      <w:keepLines w:val="0"/>
                      <w:widowControl w:val="0"/>
                      <w:shd w:val="clear" w:color="auto" w:fill="auto"/>
                      <w:bidi w:val="0"/>
                      <w:spacing w:before="0" w:after="0" w:line="240" w:lineRule="auto"/>
                      <w:ind w:left="0" w:right="0" w:firstLine="0"/>
                      <w:jc w:val="left"/>
                      <w:rPr>
                        <w:sz w:val="18"/>
                        <w:szCs w:val="18"/>
                      </w:rPr>
                    </w:pPr>
                    <w:r>
                      <w:rPr>
                        <w:rFonts w:ascii="宋体" w:hAnsi="宋体" w:eastAsia="宋体" w:cs="宋体"/>
                        <w:color w:val="000000"/>
                        <w:spacing w:val="0"/>
                        <w:w w:val="100"/>
                        <w:position w:val="0"/>
                        <w:sz w:val="18"/>
                        <w:szCs w:val="18"/>
                      </w:rPr>
                      <w:t>英悟试题第</w:t>
                    </w:r>
                    <w:r>
                      <w:rPr>
                        <w:rFonts w:ascii="Times New Roman" w:hAnsi="Times New Roman" w:eastAsia="Times New Roman" w:cs="Times New Roman"/>
                        <w:color w:val="000000"/>
                        <w:spacing w:val="0"/>
                        <w:w w:val="100"/>
                        <w:position w:val="0"/>
                        <w:sz w:val="20"/>
                        <w:szCs w:val="20"/>
                        <w:lang w:val="en-US" w:eastAsia="en-US" w:bidi="en-US"/>
                      </w:rPr>
                      <w:t>2</w:t>
                    </w:r>
                    <w:r>
                      <w:rPr>
                        <w:rFonts w:ascii="宋体" w:hAnsi="宋体" w:eastAsia="宋体" w:cs="宋体"/>
                        <w:color w:val="000000"/>
                        <w:spacing w:val="0"/>
                        <w:w w:val="100"/>
                        <w:position w:val="0"/>
                        <w:sz w:val="18"/>
                        <w:szCs w:val="18"/>
                      </w:rPr>
                      <w:t>页（共</w:t>
                    </w:r>
                    <w:r>
                      <w:rPr>
                        <w:rFonts w:ascii="Times New Roman" w:hAnsi="Times New Roman" w:eastAsia="Times New Roman" w:cs="Times New Roman"/>
                        <w:color w:val="000000"/>
                        <w:spacing w:val="0"/>
                        <w:w w:val="100"/>
                        <w:position w:val="0"/>
                        <w:sz w:val="20"/>
                        <w:szCs w:val="20"/>
                        <w:lang w:val="en-US" w:eastAsia="en-US" w:bidi="en-US"/>
                      </w:rPr>
                      <w:t>12</w:t>
                    </w:r>
                    <w:r>
                      <w:rPr>
                        <w:rFonts w:ascii="宋体" w:hAnsi="宋体" w:eastAsia="宋体" w:cs="宋体"/>
                        <w:color w:val="000000"/>
                        <w:spacing w:val="0"/>
                        <w:w w:val="100"/>
                        <w:position w:val="0"/>
                        <w:sz w:val="18"/>
                        <w:szCs w:val="18"/>
                      </w:rPr>
                      <w:t>页）</w:t>
                    </w:r>
                  </w:p>
                </w:txbxContent>
              </v:textbox>
            </v:shape>
          </w:pict>
        </mc:Fallback>
      </mc:AlternateContent>
    </w:r>
  </w:p>
  <w:p>
    <w:pPr>
      <w:tabs>
        <w:tab w:val="center" w:pos="4153"/>
        <w:tab w:val="right" w:pos="8306"/>
      </w:tabs>
      <w:snapToGrid w:val="0"/>
      <w:rPr>
        <w:rFonts w:eastAsia="宋体"/>
        <w:color w:val="auto"/>
        <w:sz w:val="2"/>
        <w:szCs w:val="2"/>
        <w:lang w:eastAsia="zh-CN" w:bidi="ar-SA"/>
      </w:rPr>
    </w:pPr>
    <w:r>
      <w:rPr>
        <w:color w:val="FFFFFF"/>
        <w:sz w:val="2"/>
        <w:szCs w:val="2"/>
      </w:rPr>
      <w:pict>
        <v:shape id="PowerPlusWaterMarkObject1453549720" o:spid="_x0000_s2049"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7456;mso-width-relative:page;mso-height-relative:page;" filled="f" o:preferrelative="t" stroked="f" coordsize="21600,21600">
          <v:path/>
          <v:fill on="f" focussize="0,0"/>
          <v:stroke on="f" joinstyle="miter"/>
          <v:imagedata r:id="rId1" r:href="rId2" o:title=""/>
          <o:lock v:ext="edit" aspectratio="t"/>
        </v:shape>
      </w:pict>
    </w:r>
    <w:r>
      <w:rPr>
        <w:rFonts w:hint="eastAsia" w:eastAsia="宋体"/>
        <w:color w:val="FFFFFF"/>
        <w:sz w:val="2"/>
        <w:szCs w:val="2"/>
        <w:lang w:eastAsia="zh-CN" w:bidi="ar-SA"/>
      </w:rPr>
      <w:t>学科网（北京）股份有限公司</w:t>
    </w:r>
  </w:p>
  <w:p>
    <w:pPr>
      <w:pStyle w:val="2"/>
      <w:rPr>
        <w:sz w:val="2"/>
        <w:szCs w:val="2"/>
      </w:rPr>
    </w:pPr>
    <w:r>
      <w:rPr>
        <w:color w:val="FFFFFF"/>
        <w:sz w:val="2"/>
        <w:szCs w:val="2"/>
      </w:rPr>
      <w:pict>
        <v:shape id="_x0000_s2053" o:spid="_x0000_s2053" o:spt="136" alt="学科网 zxxk.com" type="#_x0000_t136" style="position:absolute;left:0pt;margin-left:158.95pt;margin-top:407.9pt;height:2.85pt;width:2.85pt;mso-position-horizontal-relative:margin;mso-position-vertical-relative:margin;rotation:20643840f;z-index:-251655168;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4" o:spid="_x0000_s2054" o:spt="75" alt="学科网 zxxk.com" type="#_x0000_t75" style="position:absolute;left:0pt;margin-left:64.05pt;margin-top:-20.75pt;height:0.05pt;width:0.05pt;z-index:25166848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p>
    <w:pPr>
      <w:pStyle w:val="2"/>
      <w:rPr>
        <w:sz w:val="2"/>
        <w:szCs w:val="2"/>
      </w:rPr>
    </w:pPr>
    <w:r>
      <w:rPr>
        <w:color w:val="FFFFFF"/>
        <w:sz w:val="2"/>
        <w:szCs w:val="2"/>
      </w:rPr>
      <w:pict>
        <v:shape id="_x0000_s2055" o:spid="_x0000_s2055" o:spt="136" alt="学科网 zxxk.com" type="#_x0000_t136" style="position:absolute;left:0pt;margin-left:158.95pt;margin-top:407.9pt;height:2.85pt;width:2.85pt;mso-position-horizontal-relative:margin;mso-position-vertical-relative:margin;rotation:20643840f;z-index:-251654144;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6" o:spid="_x0000_s2056" o:spt="75" alt="学科网 zxxk.com" type="#_x0000_t75" style="position:absolute;left:0pt;margin-left:64.05pt;margin-top:-20.75pt;height:0.05pt;width:0.05pt;z-index:25166950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p>
    <w:pPr>
      <w:pStyle w:val="2"/>
      <w:rPr>
        <w:sz w:val="2"/>
        <w:szCs w:val="2"/>
      </w:rPr>
    </w:pPr>
    <w:r>
      <w:rPr>
        <w:color w:val="FFFFFF"/>
        <w:sz w:val="2"/>
        <w:szCs w:val="2"/>
      </w:rPr>
      <w:pict>
        <v:shape id="_x0000_s2057" o:spid="_x0000_s2057" o:spt="136" alt="学科网 zxxk.com" type="#_x0000_t136" style="position:absolute;left:0pt;margin-left:158.95pt;margin-top:407.9pt;height:2.85pt;width:2.85pt;mso-position-horizontal-relative:margin;mso-position-vertical-relative:margin;rotation:20643840f;z-index:-25165312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8" o:spid="_x0000_s2058" o:spt="75" alt="学科网 zxxk.com" type="#_x0000_t75" style="position:absolute;left:0pt;margin-left:64.05pt;margin-top:-20.75pt;height:0.05pt;width:0.05pt;z-index:25167052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p>
    <w:pPr>
      <w:pStyle w:val="2"/>
      <w:rPr>
        <w:sz w:val="2"/>
        <w:szCs w:val="2"/>
      </w:rPr>
    </w:pPr>
    <w:r>
      <w:rPr>
        <w:color w:val="FFFFFF"/>
        <w:sz w:val="2"/>
        <w:szCs w:val="2"/>
      </w:rPr>
      <w:pict>
        <v:shape id="_x0000_s2059" o:spid="_x0000_s2059" o:spt="136" alt="学科网 zxxk.com" type="#_x0000_t136" style="position:absolute;left:0pt;margin-left:158.95pt;margin-top:407.9pt;height:2.85pt;width:2.85pt;mso-position-horizontal-relative:margin;mso-position-vertical-relative:margin;rotation:20643840f;z-index:-25165209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60" o:spid="_x0000_s2060" o:spt="75" alt="学科网 zxxk.com" type="#_x0000_t75" style="position:absolute;left:0pt;margin-left:64.05pt;margin-top:-20.75pt;height:0.05pt;width:0.05pt;z-index:25167155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r>
      <mc:AlternateContent>
        <mc:Choice Requires="wps">
          <w:drawing>
            <wp:anchor distT="0" distB="0" distL="0" distR="0" simplePos="0" relativeHeight="251680768" behindDoc="1" locked="0" layoutInCell="1" allowOverlap="1">
              <wp:simplePos x="0" y="0"/>
              <wp:positionH relativeFrom="page">
                <wp:posOffset>3056890</wp:posOffset>
              </wp:positionH>
              <wp:positionV relativeFrom="page">
                <wp:posOffset>9483090</wp:posOffset>
              </wp:positionV>
              <wp:extent cx="1471930" cy="113030"/>
              <wp:effectExtent l="0" t="0" r="0" b="0"/>
              <wp:wrapNone/>
              <wp:docPr id="51" name="Shape 51"/>
              <wp:cNvGraphicFramePr/>
              <a:graphic xmlns:a="http://schemas.openxmlformats.org/drawingml/2006/main">
                <a:graphicData uri="http://schemas.microsoft.com/office/word/2010/wordprocessingShape">
                  <wps:wsp>
                    <wps:cNvSpPr txBox="1"/>
                    <wps:spPr>
                      <a:xfrm>
                        <a:off x="0" y="0"/>
                        <a:ext cx="1471930" cy="113030"/>
                      </a:xfrm>
                      <a:prstGeom prst="rect">
                        <a:avLst/>
                      </a:prstGeom>
                      <a:noFill/>
                    </wps:spPr>
                    <wps:txbx>
                      <w:txbxContent>
                        <w:p>
                          <w:pPr>
                            <w:pStyle w:val="23"/>
                            <w:keepNext w:val="0"/>
                            <w:keepLines w:val="0"/>
                            <w:widowControl w:val="0"/>
                            <w:shd w:val="clear" w:color="auto" w:fill="auto"/>
                            <w:bidi w:val="0"/>
                            <w:spacing w:before="0" w:after="0" w:line="240" w:lineRule="auto"/>
                            <w:ind w:left="0" w:right="0" w:firstLine="0"/>
                            <w:jc w:val="left"/>
                          </w:pPr>
                          <w:r>
                            <w:rPr>
                              <w:i/>
                              <w:iCs/>
                              <w:color w:val="000000"/>
                              <w:spacing w:val="0"/>
                              <w:w w:val="100"/>
                              <w:position w:val="0"/>
                            </w:rPr>
                            <w:t>英</w:t>
                          </w:r>
                          <w:r>
                            <w:rPr>
                              <w:rFonts w:hint="eastAsia"/>
                              <w:i/>
                              <w:iCs/>
                              <w:color w:val="000000"/>
                              <w:spacing w:val="0"/>
                              <w:w w:val="100"/>
                              <w:position w:val="0"/>
                              <w:lang w:eastAsia="zh-CN"/>
                            </w:rPr>
                            <w:t>语</w:t>
                          </w:r>
                          <w:r>
                            <w:rPr>
                              <w:color w:val="000000"/>
                              <w:spacing w:val="0"/>
                              <w:w w:val="100"/>
                              <w:position w:val="0"/>
                            </w:rPr>
                            <w:t>试題第</w:t>
                          </w:r>
                          <w:r>
                            <w:rPr>
                              <w:rFonts w:ascii="Times New Roman" w:hAnsi="Times New Roman" w:eastAsia="Times New Roman" w:cs="Times New Roman"/>
                              <w:color w:val="000000"/>
                              <w:spacing w:val="0"/>
                              <w:w w:val="100"/>
                              <w:position w:val="0"/>
                              <w:sz w:val="20"/>
                              <w:szCs w:val="20"/>
                              <w:lang w:val="en-US" w:eastAsia="en-US" w:bidi="en-US"/>
                            </w:rPr>
                            <w:t>12</w:t>
                          </w:r>
                          <w:r>
                            <w:rPr>
                              <w:color w:val="000000"/>
                              <w:spacing w:val="0"/>
                              <w:w w:val="100"/>
                              <w:position w:val="0"/>
                            </w:rPr>
                            <w:t>页（共</w:t>
                          </w:r>
                          <w:r>
                            <w:rPr>
                              <w:rFonts w:ascii="Times New Roman" w:hAnsi="Times New Roman" w:eastAsia="Times New Roman" w:cs="Times New Roman"/>
                              <w:color w:val="000000"/>
                              <w:spacing w:val="0"/>
                              <w:w w:val="100"/>
                              <w:position w:val="0"/>
                              <w:sz w:val="20"/>
                              <w:szCs w:val="20"/>
                              <w:lang w:val="en-US" w:eastAsia="en-US" w:bidi="en-US"/>
                            </w:rPr>
                            <w:t>12</w:t>
                          </w:r>
                          <w:r>
                            <w:rPr>
                              <w:color w:val="000000"/>
                              <w:spacing w:val="0"/>
                              <w:w w:val="100"/>
                              <w:position w:val="0"/>
                            </w:rPr>
                            <w:t>页）</w:t>
                          </w:r>
                        </w:p>
                      </w:txbxContent>
                    </wps:txbx>
                    <wps:bodyPr wrap="none" lIns="0" tIns="0" rIns="0" bIns="0">
                      <a:spAutoFit/>
                    </wps:bodyPr>
                  </wps:wsp>
                </a:graphicData>
              </a:graphic>
            </wp:anchor>
          </w:drawing>
        </mc:Choice>
        <mc:Fallback>
          <w:pict>
            <v:shape id="Shape 51" o:spid="_x0000_s1026" o:spt="202" type="#_x0000_t202" style="position:absolute;left:0pt;margin-left:240.7pt;margin-top:746.7pt;height:8.9pt;width:115.9pt;mso-position-horizontal-relative:page;mso-position-vertical-relative:page;mso-wrap-style:none;z-index:-251635712;mso-width-relative:page;mso-height-relative:page;" filled="f" stroked="f" coordsize="21600,21600" o:gfxdata="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ASpcVbZ&#10;AAAADQEAAA8AAAAAAAAAAQAgAAAAIgAAAGRycy9kb3ducmV2LnhtbFBLAQIUABQAAAAIAIdO4kCI&#10;ecDErQEAAHIDAAAOAAAAAAAAAAEAIAAAACgBAABkcnMvZTJvRG9jLnhtbFBLBQYAAAAABgAGAFkB&#10;AABHBQAAAAA=&#10;">
              <v:fill on="f" focussize="0,0"/>
              <v:stroke on="f"/>
              <v:imagedata o:title=""/>
              <o:lock v:ext="edit" aspectratio="f"/>
              <v:textbox inset="0mm,0mm,0mm,0mm" style="mso-fit-shape-to-text:t;">
                <w:txbxContent>
                  <w:p>
                    <w:pPr>
                      <w:pStyle w:val="23"/>
                      <w:keepNext w:val="0"/>
                      <w:keepLines w:val="0"/>
                      <w:widowControl w:val="0"/>
                      <w:shd w:val="clear" w:color="auto" w:fill="auto"/>
                      <w:bidi w:val="0"/>
                      <w:spacing w:before="0" w:after="0" w:line="240" w:lineRule="auto"/>
                      <w:ind w:left="0" w:right="0" w:firstLine="0"/>
                      <w:jc w:val="left"/>
                    </w:pPr>
                    <w:r>
                      <w:rPr>
                        <w:i/>
                        <w:iCs/>
                        <w:color w:val="000000"/>
                        <w:spacing w:val="0"/>
                        <w:w w:val="100"/>
                        <w:position w:val="0"/>
                      </w:rPr>
                      <w:t>英</w:t>
                    </w:r>
                    <w:r>
                      <w:rPr>
                        <w:rFonts w:hint="eastAsia"/>
                        <w:i/>
                        <w:iCs/>
                        <w:color w:val="000000"/>
                        <w:spacing w:val="0"/>
                        <w:w w:val="100"/>
                        <w:position w:val="0"/>
                        <w:lang w:eastAsia="zh-CN"/>
                      </w:rPr>
                      <w:t>语</w:t>
                    </w:r>
                    <w:r>
                      <w:rPr>
                        <w:color w:val="000000"/>
                        <w:spacing w:val="0"/>
                        <w:w w:val="100"/>
                        <w:position w:val="0"/>
                      </w:rPr>
                      <w:t>试題第</w:t>
                    </w:r>
                    <w:r>
                      <w:rPr>
                        <w:rFonts w:ascii="Times New Roman" w:hAnsi="Times New Roman" w:eastAsia="Times New Roman" w:cs="Times New Roman"/>
                        <w:color w:val="000000"/>
                        <w:spacing w:val="0"/>
                        <w:w w:val="100"/>
                        <w:position w:val="0"/>
                        <w:sz w:val="20"/>
                        <w:szCs w:val="20"/>
                        <w:lang w:val="en-US" w:eastAsia="en-US" w:bidi="en-US"/>
                      </w:rPr>
                      <w:t>12</w:t>
                    </w:r>
                    <w:r>
                      <w:rPr>
                        <w:color w:val="000000"/>
                        <w:spacing w:val="0"/>
                        <w:w w:val="100"/>
                        <w:position w:val="0"/>
                      </w:rPr>
                      <w:t>页（共</w:t>
                    </w:r>
                    <w:r>
                      <w:rPr>
                        <w:rFonts w:ascii="Times New Roman" w:hAnsi="Times New Roman" w:eastAsia="Times New Roman" w:cs="Times New Roman"/>
                        <w:color w:val="000000"/>
                        <w:spacing w:val="0"/>
                        <w:w w:val="100"/>
                        <w:position w:val="0"/>
                        <w:sz w:val="20"/>
                        <w:szCs w:val="20"/>
                        <w:lang w:val="en-US" w:eastAsia="en-US" w:bidi="en-US"/>
                      </w:rPr>
                      <w:t>12</w:t>
                    </w:r>
                    <w:r>
                      <w:rPr>
                        <w:color w:val="000000"/>
                        <w:spacing w:val="0"/>
                        <w:w w:val="100"/>
                        <w:position w:val="0"/>
                      </w:rPr>
                      <w:t>页）</w:t>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r>
      <mc:AlternateContent>
        <mc:Choice Requires="wps">
          <w:drawing>
            <wp:anchor distT="0" distB="0" distL="0" distR="0" simplePos="0" relativeHeight="251681792" behindDoc="1" locked="0" layoutInCell="1" allowOverlap="1">
              <wp:simplePos x="0" y="0"/>
              <wp:positionH relativeFrom="page">
                <wp:posOffset>3056890</wp:posOffset>
              </wp:positionH>
              <wp:positionV relativeFrom="page">
                <wp:posOffset>9483090</wp:posOffset>
              </wp:positionV>
              <wp:extent cx="1471930" cy="113030"/>
              <wp:effectExtent l="0" t="0" r="0" b="0"/>
              <wp:wrapNone/>
              <wp:docPr id="53" name="Shape 53"/>
              <wp:cNvGraphicFramePr/>
              <a:graphic xmlns:a="http://schemas.openxmlformats.org/drawingml/2006/main">
                <a:graphicData uri="http://schemas.microsoft.com/office/word/2010/wordprocessingShape">
                  <wps:wsp>
                    <wps:cNvSpPr txBox="1"/>
                    <wps:spPr>
                      <a:xfrm>
                        <a:off x="0" y="0"/>
                        <a:ext cx="1471930" cy="113030"/>
                      </a:xfrm>
                      <a:prstGeom prst="rect">
                        <a:avLst/>
                      </a:prstGeom>
                      <a:noFill/>
                    </wps:spPr>
                    <wps:txbx>
                      <w:txbxContent>
                        <w:p>
                          <w:pPr>
                            <w:pStyle w:val="23"/>
                            <w:keepNext w:val="0"/>
                            <w:keepLines w:val="0"/>
                            <w:widowControl w:val="0"/>
                            <w:shd w:val="clear" w:color="auto" w:fill="auto"/>
                            <w:bidi w:val="0"/>
                            <w:spacing w:before="0" w:after="0" w:line="240" w:lineRule="auto"/>
                            <w:ind w:left="0" w:right="0" w:firstLine="0"/>
                            <w:jc w:val="left"/>
                          </w:pPr>
                          <w:r>
                            <w:rPr>
                              <w:i/>
                              <w:iCs/>
                              <w:color w:val="000000"/>
                              <w:spacing w:val="0"/>
                              <w:w w:val="100"/>
                              <w:position w:val="0"/>
                            </w:rPr>
                            <w:t>英</w:t>
                          </w:r>
                          <w:r>
                            <w:rPr>
                              <w:rFonts w:ascii="Times New Roman" w:hAnsi="Times New Roman" w:eastAsia="Times New Roman" w:cs="Times New Roman"/>
                              <w:color w:val="000000"/>
                              <w:spacing w:val="0"/>
                              <w:w w:val="100"/>
                              <w:position w:val="0"/>
                              <w:sz w:val="20"/>
                              <w:szCs w:val="20"/>
                              <w:lang w:val="en-US" w:eastAsia="en-US" w:bidi="en-US"/>
                            </w:rPr>
                            <w:t>IS</w:t>
                          </w:r>
                          <w:r>
                            <w:rPr>
                              <w:color w:val="000000"/>
                              <w:spacing w:val="0"/>
                              <w:w w:val="100"/>
                              <w:position w:val="0"/>
                            </w:rPr>
                            <w:t>试題第</w:t>
                          </w:r>
                          <w:r>
                            <w:rPr>
                              <w:rFonts w:ascii="Times New Roman" w:hAnsi="Times New Roman" w:eastAsia="Times New Roman" w:cs="Times New Roman"/>
                              <w:color w:val="000000"/>
                              <w:spacing w:val="0"/>
                              <w:w w:val="100"/>
                              <w:position w:val="0"/>
                              <w:sz w:val="20"/>
                              <w:szCs w:val="20"/>
                              <w:lang w:val="en-US" w:eastAsia="en-US" w:bidi="en-US"/>
                            </w:rPr>
                            <w:t>12</w:t>
                          </w:r>
                          <w:r>
                            <w:rPr>
                              <w:color w:val="000000"/>
                              <w:spacing w:val="0"/>
                              <w:w w:val="100"/>
                              <w:position w:val="0"/>
                            </w:rPr>
                            <w:t>页（共</w:t>
                          </w:r>
                          <w:r>
                            <w:rPr>
                              <w:rFonts w:ascii="Times New Roman" w:hAnsi="Times New Roman" w:eastAsia="Times New Roman" w:cs="Times New Roman"/>
                              <w:color w:val="000000"/>
                              <w:spacing w:val="0"/>
                              <w:w w:val="100"/>
                              <w:position w:val="0"/>
                              <w:sz w:val="20"/>
                              <w:szCs w:val="20"/>
                              <w:lang w:val="en-US" w:eastAsia="en-US" w:bidi="en-US"/>
                            </w:rPr>
                            <w:t>12</w:t>
                          </w:r>
                          <w:r>
                            <w:rPr>
                              <w:color w:val="000000"/>
                              <w:spacing w:val="0"/>
                              <w:w w:val="100"/>
                              <w:position w:val="0"/>
                            </w:rPr>
                            <w:t>页）</w:t>
                          </w:r>
                        </w:p>
                      </w:txbxContent>
                    </wps:txbx>
                    <wps:bodyPr wrap="none" lIns="0" tIns="0" rIns="0" bIns="0">
                      <a:spAutoFit/>
                    </wps:bodyPr>
                  </wps:wsp>
                </a:graphicData>
              </a:graphic>
            </wp:anchor>
          </w:drawing>
        </mc:Choice>
        <mc:Fallback>
          <w:pict>
            <v:shape id="Shape 53" o:spid="_x0000_s1026" o:spt="202" type="#_x0000_t202" style="position:absolute;left:0pt;margin-left:240.7pt;margin-top:746.7pt;height:8.9pt;width:115.9pt;mso-position-horizontal-relative:page;mso-position-vertical-relative:page;mso-wrap-style:none;z-index:-251634688;mso-width-relative:page;mso-height-relative:page;" filled="f" stroked="f" coordsize="21600,21600" o:gfxdata="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ASpcVbZ&#10;AAAADQEAAA8AAAAAAAAAAQAgAAAAIgAAAGRycy9kb3ducmV2LnhtbFBLAQIUABQAAAAIAIdO4kAJ&#10;vXDErQEAAHIDAAAOAAAAAAAAAAEAIAAAACgBAABkcnMvZTJvRG9jLnhtbFBLBQYAAAAABgAGAFkB&#10;AABHBQAAAAA=&#10;">
              <v:fill on="f" focussize="0,0"/>
              <v:stroke on="f"/>
              <v:imagedata o:title=""/>
              <o:lock v:ext="edit" aspectratio="f"/>
              <v:textbox inset="0mm,0mm,0mm,0mm" style="mso-fit-shape-to-text:t;">
                <w:txbxContent>
                  <w:p>
                    <w:pPr>
                      <w:pStyle w:val="23"/>
                      <w:keepNext w:val="0"/>
                      <w:keepLines w:val="0"/>
                      <w:widowControl w:val="0"/>
                      <w:shd w:val="clear" w:color="auto" w:fill="auto"/>
                      <w:bidi w:val="0"/>
                      <w:spacing w:before="0" w:after="0" w:line="240" w:lineRule="auto"/>
                      <w:ind w:left="0" w:right="0" w:firstLine="0"/>
                      <w:jc w:val="left"/>
                    </w:pPr>
                    <w:r>
                      <w:rPr>
                        <w:i/>
                        <w:iCs/>
                        <w:color w:val="000000"/>
                        <w:spacing w:val="0"/>
                        <w:w w:val="100"/>
                        <w:position w:val="0"/>
                      </w:rPr>
                      <w:t>英</w:t>
                    </w:r>
                    <w:r>
                      <w:rPr>
                        <w:rFonts w:ascii="Times New Roman" w:hAnsi="Times New Roman" w:eastAsia="Times New Roman" w:cs="Times New Roman"/>
                        <w:color w:val="000000"/>
                        <w:spacing w:val="0"/>
                        <w:w w:val="100"/>
                        <w:position w:val="0"/>
                        <w:sz w:val="20"/>
                        <w:szCs w:val="20"/>
                        <w:lang w:val="en-US" w:eastAsia="en-US" w:bidi="en-US"/>
                      </w:rPr>
                      <w:t>IS</w:t>
                    </w:r>
                    <w:r>
                      <w:rPr>
                        <w:color w:val="000000"/>
                        <w:spacing w:val="0"/>
                        <w:w w:val="100"/>
                        <w:position w:val="0"/>
                      </w:rPr>
                      <w:t>试題第</w:t>
                    </w:r>
                    <w:r>
                      <w:rPr>
                        <w:rFonts w:ascii="Times New Roman" w:hAnsi="Times New Roman" w:eastAsia="Times New Roman" w:cs="Times New Roman"/>
                        <w:color w:val="000000"/>
                        <w:spacing w:val="0"/>
                        <w:w w:val="100"/>
                        <w:position w:val="0"/>
                        <w:sz w:val="20"/>
                        <w:szCs w:val="20"/>
                        <w:lang w:val="en-US" w:eastAsia="en-US" w:bidi="en-US"/>
                      </w:rPr>
                      <w:t>12</w:t>
                    </w:r>
                    <w:r>
                      <w:rPr>
                        <w:color w:val="000000"/>
                        <w:spacing w:val="0"/>
                        <w:w w:val="100"/>
                        <w:position w:val="0"/>
                      </w:rPr>
                      <w:t>页（共</w:t>
                    </w:r>
                    <w:r>
                      <w:rPr>
                        <w:rFonts w:ascii="Times New Roman" w:hAnsi="Times New Roman" w:eastAsia="Times New Roman" w:cs="Times New Roman"/>
                        <w:color w:val="000000"/>
                        <w:spacing w:val="0"/>
                        <w:w w:val="100"/>
                        <w:position w:val="0"/>
                        <w:sz w:val="20"/>
                        <w:szCs w:val="20"/>
                        <w:lang w:val="en-US" w:eastAsia="en-US" w:bidi="en-US"/>
                      </w:rPr>
                      <w:t>12</w:t>
                    </w:r>
                    <w:r>
                      <w:rPr>
                        <w:color w:val="000000"/>
                        <w:spacing w:val="0"/>
                        <w:w w:val="100"/>
                        <w:position w:val="0"/>
                      </w:rPr>
                      <w:t>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r>
      <mc:AlternateContent>
        <mc:Choice Requires="wps">
          <w:drawing>
            <wp:anchor distT="0" distB="0" distL="0" distR="0" simplePos="0" relativeHeight="251672576" behindDoc="1" locked="0" layoutInCell="1" allowOverlap="1">
              <wp:simplePos x="0" y="0"/>
              <wp:positionH relativeFrom="page">
                <wp:posOffset>2907665</wp:posOffset>
              </wp:positionH>
              <wp:positionV relativeFrom="page">
                <wp:posOffset>9481820</wp:posOffset>
              </wp:positionV>
              <wp:extent cx="1454150" cy="115570"/>
              <wp:effectExtent l="0" t="0" r="0" b="0"/>
              <wp:wrapNone/>
              <wp:docPr id="3" name="Shape 3"/>
              <wp:cNvGraphicFramePr/>
              <a:graphic xmlns:a="http://schemas.openxmlformats.org/drawingml/2006/main">
                <a:graphicData uri="http://schemas.microsoft.com/office/word/2010/wordprocessingShape">
                  <wps:wsp>
                    <wps:cNvSpPr txBox="1"/>
                    <wps:spPr>
                      <a:xfrm>
                        <a:off x="0" y="0"/>
                        <a:ext cx="1454150" cy="115570"/>
                      </a:xfrm>
                      <a:prstGeom prst="rect">
                        <a:avLst/>
                      </a:prstGeom>
                      <a:noFill/>
                    </wps:spPr>
                    <wps:txbx>
                      <w:txbxContent>
                        <w:p>
                          <w:pPr>
                            <w:pStyle w:val="7"/>
                            <w:keepNext w:val="0"/>
                            <w:keepLines w:val="0"/>
                            <w:widowControl w:val="0"/>
                            <w:shd w:val="clear" w:color="auto" w:fill="auto"/>
                            <w:bidi w:val="0"/>
                            <w:spacing w:before="0" w:after="0" w:line="240" w:lineRule="auto"/>
                            <w:ind w:left="0" w:right="0" w:firstLine="0"/>
                            <w:jc w:val="left"/>
                            <w:rPr>
                              <w:sz w:val="18"/>
                              <w:szCs w:val="18"/>
                            </w:rPr>
                          </w:pPr>
                          <w:r>
                            <w:rPr>
                              <w:rFonts w:ascii="宋体" w:hAnsi="宋体" w:eastAsia="宋体" w:cs="宋体"/>
                              <w:color w:val="000000"/>
                              <w:spacing w:val="0"/>
                              <w:w w:val="100"/>
                              <w:position w:val="0"/>
                              <w:sz w:val="18"/>
                              <w:szCs w:val="18"/>
                            </w:rPr>
                            <w:t>英悟试题第</w:t>
                          </w:r>
                          <w:r>
                            <w:rPr>
                              <w:rFonts w:ascii="Times New Roman" w:hAnsi="Times New Roman" w:eastAsia="Times New Roman" w:cs="Times New Roman"/>
                              <w:color w:val="000000"/>
                              <w:spacing w:val="0"/>
                              <w:w w:val="100"/>
                              <w:position w:val="0"/>
                              <w:sz w:val="20"/>
                              <w:szCs w:val="20"/>
                              <w:lang w:val="en-US" w:eastAsia="en-US" w:bidi="en-US"/>
                            </w:rPr>
                            <w:t>2</w:t>
                          </w:r>
                          <w:r>
                            <w:rPr>
                              <w:rFonts w:ascii="宋体" w:hAnsi="宋体" w:eastAsia="宋体" w:cs="宋体"/>
                              <w:color w:val="000000"/>
                              <w:spacing w:val="0"/>
                              <w:w w:val="100"/>
                              <w:position w:val="0"/>
                              <w:sz w:val="18"/>
                              <w:szCs w:val="18"/>
                            </w:rPr>
                            <w:t>页（共</w:t>
                          </w:r>
                          <w:r>
                            <w:rPr>
                              <w:rFonts w:ascii="Times New Roman" w:hAnsi="Times New Roman" w:eastAsia="Times New Roman" w:cs="Times New Roman"/>
                              <w:color w:val="000000"/>
                              <w:spacing w:val="0"/>
                              <w:w w:val="100"/>
                              <w:position w:val="0"/>
                              <w:sz w:val="20"/>
                              <w:szCs w:val="20"/>
                              <w:lang w:val="en-US" w:eastAsia="en-US" w:bidi="en-US"/>
                            </w:rPr>
                            <w:t>12</w:t>
                          </w:r>
                          <w:r>
                            <w:rPr>
                              <w:rFonts w:ascii="宋体" w:hAnsi="宋体" w:eastAsia="宋体" w:cs="宋体"/>
                              <w:color w:val="000000"/>
                              <w:spacing w:val="0"/>
                              <w:w w:val="100"/>
                              <w:position w:val="0"/>
                              <w:sz w:val="18"/>
                              <w:szCs w:val="18"/>
                            </w:rPr>
                            <w:t>页）</w:t>
                          </w:r>
                        </w:p>
                      </w:txbxContent>
                    </wps:txbx>
                    <wps:bodyPr wrap="none" lIns="0" tIns="0" rIns="0" bIns="0">
                      <a:spAutoFit/>
                    </wps:bodyPr>
                  </wps:wsp>
                </a:graphicData>
              </a:graphic>
            </wp:anchor>
          </w:drawing>
        </mc:Choice>
        <mc:Fallback>
          <w:pict>
            <v:shape id="Shape 3" o:spid="_x0000_s1026" o:spt="202" type="#_x0000_t202" style="position:absolute;left:0pt;margin-left:228.95pt;margin-top:746.6pt;height:9.1pt;width:114.5pt;mso-position-horizontal-relative:page;mso-position-vertical-relative:page;mso-wrap-style:none;z-index:-251643904;mso-width-relative:page;mso-height-relative:page;" filled="f" stroked="f" coordsize="21600,21600" o:gfxdata="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NG3OnXZ&#10;AAAADQEAAA8AAAAAAAAAAQAgAAAAIgAAAGRycy9kb3ducmV2LnhtbFBLAQIUABQAAAAIAIdO4kDV&#10;EL5frQEAAHADAAAOAAAAAAAAAAEAIAAAACgBAABkcnMvZTJvRG9jLnhtbFBLBQYAAAAABgAGAFkB&#10;AABHBQAAAAA=&#10;">
              <v:fill on="f" focussize="0,0"/>
              <v:stroke on="f"/>
              <v:imagedata o:title=""/>
              <o:lock v:ext="edit" aspectratio="f"/>
              <v:textbox inset="0mm,0mm,0mm,0mm" style="mso-fit-shape-to-text:t;">
                <w:txbxContent>
                  <w:p>
                    <w:pPr>
                      <w:pStyle w:val="7"/>
                      <w:keepNext w:val="0"/>
                      <w:keepLines w:val="0"/>
                      <w:widowControl w:val="0"/>
                      <w:shd w:val="clear" w:color="auto" w:fill="auto"/>
                      <w:bidi w:val="0"/>
                      <w:spacing w:before="0" w:after="0" w:line="240" w:lineRule="auto"/>
                      <w:ind w:left="0" w:right="0" w:firstLine="0"/>
                      <w:jc w:val="left"/>
                      <w:rPr>
                        <w:sz w:val="18"/>
                        <w:szCs w:val="18"/>
                      </w:rPr>
                    </w:pPr>
                    <w:r>
                      <w:rPr>
                        <w:rFonts w:ascii="宋体" w:hAnsi="宋体" w:eastAsia="宋体" w:cs="宋体"/>
                        <w:color w:val="000000"/>
                        <w:spacing w:val="0"/>
                        <w:w w:val="100"/>
                        <w:position w:val="0"/>
                        <w:sz w:val="18"/>
                        <w:szCs w:val="18"/>
                      </w:rPr>
                      <w:t>英悟试题第</w:t>
                    </w:r>
                    <w:r>
                      <w:rPr>
                        <w:rFonts w:ascii="Times New Roman" w:hAnsi="Times New Roman" w:eastAsia="Times New Roman" w:cs="Times New Roman"/>
                        <w:color w:val="000000"/>
                        <w:spacing w:val="0"/>
                        <w:w w:val="100"/>
                        <w:position w:val="0"/>
                        <w:sz w:val="20"/>
                        <w:szCs w:val="20"/>
                        <w:lang w:val="en-US" w:eastAsia="en-US" w:bidi="en-US"/>
                      </w:rPr>
                      <w:t>2</w:t>
                    </w:r>
                    <w:r>
                      <w:rPr>
                        <w:rFonts w:ascii="宋体" w:hAnsi="宋体" w:eastAsia="宋体" w:cs="宋体"/>
                        <w:color w:val="000000"/>
                        <w:spacing w:val="0"/>
                        <w:w w:val="100"/>
                        <w:position w:val="0"/>
                        <w:sz w:val="18"/>
                        <w:szCs w:val="18"/>
                      </w:rPr>
                      <w:t>页（共</w:t>
                    </w:r>
                    <w:r>
                      <w:rPr>
                        <w:rFonts w:ascii="Times New Roman" w:hAnsi="Times New Roman" w:eastAsia="Times New Roman" w:cs="Times New Roman"/>
                        <w:color w:val="000000"/>
                        <w:spacing w:val="0"/>
                        <w:w w:val="100"/>
                        <w:position w:val="0"/>
                        <w:sz w:val="20"/>
                        <w:szCs w:val="20"/>
                        <w:lang w:val="en-US" w:eastAsia="en-US" w:bidi="en-US"/>
                      </w:rPr>
                      <w:t>12</w:t>
                    </w:r>
                    <w:r>
                      <w:rPr>
                        <w:rFonts w:ascii="宋体" w:hAnsi="宋体" w:eastAsia="宋体" w:cs="宋体"/>
                        <w:color w:val="000000"/>
                        <w:spacing w:val="0"/>
                        <w:w w:val="100"/>
                        <w:position w:val="0"/>
                        <w:sz w:val="18"/>
                        <w:szCs w:val="18"/>
                      </w:rPr>
                      <w:t>页）</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r>
      <mc:AlternateContent>
        <mc:Choice Requires="wps">
          <w:drawing>
            <wp:anchor distT="0" distB="0" distL="0" distR="0" simplePos="0" relativeHeight="251659264" behindDoc="1" locked="0" layoutInCell="1" allowOverlap="1">
              <wp:simplePos x="0" y="0"/>
              <wp:positionH relativeFrom="page">
                <wp:posOffset>2981960</wp:posOffset>
              </wp:positionH>
              <wp:positionV relativeFrom="page">
                <wp:posOffset>9481820</wp:posOffset>
              </wp:positionV>
              <wp:extent cx="1432560" cy="113030"/>
              <wp:effectExtent l="0" t="0" r="0" b="0"/>
              <wp:wrapNone/>
              <wp:docPr id="5" name="Shape 5"/>
              <wp:cNvGraphicFramePr/>
              <a:graphic xmlns:a="http://schemas.openxmlformats.org/drawingml/2006/main">
                <a:graphicData uri="http://schemas.microsoft.com/office/word/2010/wordprocessingShape">
                  <wps:wsp>
                    <wps:cNvSpPr txBox="1"/>
                    <wps:spPr>
                      <a:xfrm>
                        <a:off x="0" y="0"/>
                        <a:ext cx="1432560" cy="113030"/>
                      </a:xfrm>
                      <a:prstGeom prst="rect">
                        <a:avLst/>
                      </a:prstGeom>
                      <a:noFill/>
                    </wps:spPr>
                    <wps:txbx>
                      <w:txbxContent>
                        <w:p>
                          <w:pPr>
                            <w:pStyle w:val="7"/>
                            <w:keepNext w:val="0"/>
                            <w:keepLines w:val="0"/>
                            <w:widowControl w:val="0"/>
                            <w:shd w:val="clear" w:color="auto" w:fill="auto"/>
                            <w:bidi w:val="0"/>
                            <w:spacing w:before="0" w:after="0" w:line="240" w:lineRule="auto"/>
                            <w:ind w:left="0" w:right="0" w:firstLine="0"/>
                            <w:jc w:val="left"/>
                            <w:rPr>
                              <w:sz w:val="18"/>
                              <w:szCs w:val="18"/>
                            </w:rPr>
                          </w:pPr>
                          <w:r>
                            <w:rPr>
                              <w:rFonts w:ascii="宋体" w:hAnsi="宋体" w:eastAsia="宋体" w:cs="宋体"/>
                              <w:color w:val="000000"/>
                              <w:spacing w:val="0"/>
                              <w:w w:val="100"/>
                              <w:position w:val="0"/>
                              <w:sz w:val="18"/>
                              <w:szCs w:val="18"/>
                            </w:rPr>
                            <w:t>英培试题第丨页（共</w:t>
                          </w:r>
                          <w:r>
                            <w:rPr>
                              <w:rFonts w:ascii="Times New Roman" w:hAnsi="Times New Roman" w:eastAsia="Times New Roman" w:cs="Times New Roman"/>
                              <w:color w:val="000000"/>
                              <w:spacing w:val="0"/>
                              <w:w w:val="100"/>
                              <w:position w:val="0"/>
                              <w:sz w:val="20"/>
                              <w:szCs w:val="20"/>
                              <w:lang w:val="en-US" w:eastAsia="en-US" w:bidi="en-US"/>
                            </w:rPr>
                            <w:t>12</w:t>
                          </w:r>
                          <w:r>
                            <w:rPr>
                              <w:rFonts w:ascii="宋体" w:hAnsi="宋体" w:eastAsia="宋体" w:cs="宋体"/>
                              <w:color w:val="000000"/>
                              <w:spacing w:val="0"/>
                              <w:w w:val="100"/>
                              <w:position w:val="0"/>
                              <w:sz w:val="18"/>
                              <w:szCs w:val="18"/>
                            </w:rPr>
                            <w:t>页）</w:t>
                          </w:r>
                        </w:p>
                      </w:txbxContent>
                    </wps:txbx>
                    <wps:bodyPr wrap="none" lIns="0" tIns="0" rIns="0" bIns="0">
                      <a:spAutoFit/>
                    </wps:bodyPr>
                  </wps:wsp>
                </a:graphicData>
              </a:graphic>
            </wp:anchor>
          </w:drawing>
        </mc:Choice>
        <mc:Fallback>
          <w:pict>
            <v:shape id="Shape 5" o:spid="_x0000_s1026" o:spt="202" type="#_x0000_t202" style="position:absolute;left:0pt;margin-left:234.8pt;margin-top:746.6pt;height:8.9pt;width:112.8pt;mso-position-horizontal-relative:page;mso-position-vertical-relative:page;mso-wrap-style:none;z-index:-251657216;mso-width-relative:page;mso-height-relative:page;" filled="f" stroked="f" coordsize="21600,21600" o:gfxdata="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CWQ3DjZ&#10;AAAADQEAAA8AAAAAAAAAAQAgAAAAIgAAAGRycy9kb3ducmV2LnhtbFBLAQIUABQAAAAIAIdO4kCQ&#10;rS3srQEAAHADAAAOAAAAAAAAAAEAIAAAACgBAABkcnMvZTJvRG9jLnhtbFBLBQYAAAAABgAGAFkB&#10;AABHBQAAAAA=&#10;">
              <v:fill on="f" focussize="0,0"/>
              <v:stroke on="f"/>
              <v:imagedata o:title=""/>
              <o:lock v:ext="edit" aspectratio="f"/>
              <v:textbox inset="0mm,0mm,0mm,0mm" style="mso-fit-shape-to-text:t;">
                <w:txbxContent>
                  <w:p>
                    <w:pPr>
                      <w:pStyle w:val="7"/>
                      <w:keepNext w:val="0"/>
                      <w:keepLines w:val="0"/>
                      <w:widowControl w:val="0"/>
                      <w:shd w:val="clear" w:color="auto" w:fill="auto"/>
                      <w:bidi w:val="0"/>
                      <w:spacing w:before="0" w:after="0" w:line="240" w:lineRule="auto"/>
                      <w:ind w:left="0" w:right="0" w:firstLine="0"/>
                      <w:jc w:val="left"/>
                      <w:rPr>
                        <w:sz w:val="18"/>
                        <w:szCs w:val="18"/>
                      </w:rPr>
                    </w:pPr>
                    <w:r>
                      <w:rPr>
                        <w:rFonts w:ascii="宋体" w:hAnsi="宋体" w:eastAsia="宋体" w:cs="宋体"/>
                        <w:color w:val="000000"/>
                        <w:spacing w:val="0"/>
                        <w:w w:val="100"/>
                        <w:position w:val="0"/>
                        <w:sz w:val="18"/>
                        <w:szCs w:val="18"/>
                      </w:rPr>
                      <w:t>英培试题第丨页（共</w:t>
                    </w:r>
                    <w:r>
                      <w:rPr>
                        <w:rFonts w:ascii="Times New Roman" w:hAnsi="Times New Roman" w:eastAsia="Times New Roman" w:cs="Times New Roman"/>
                        <w:color w:val="000000"/>
                        <w:spacing w:val="0"/>
                        <w:w w:val="100"/>
                        <w:position w:val="0"/>
                        <w:sz w:val="20"/>
                        <w:szCs w:val="20"/>
                        <w:lang w:val="en-US" w:eastAsia="en-US" w:bidi="en-US"/>
                      </w:rPr>
                      <w:t>12</w:t>
                    </w:r>
                    <w:r>
                      <w:rPr>
                        <w:rFonts w:ascii="宋体" w:hAnsi="宋体" w:eastAsia="宋体" w:cs="宋体"/>
                        <w:color w:val="000000"/>
                        <w:spacing w:val="0"/>
                        <w:w w:val="100"/>
                        <w:position w:val="0"/>
                        <w:sz w:val="18"/>
                        <w:szCs w:val="18"/>
                      </w:rPr>
                      <w:t>页）</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r>
      <mc:AlternateContent>
        <mc:Choice Requires="wps">
          <w:drawing>
            <wp:anchor distT="0" distB="0" distL="0" distR="0" simplePos="0" relativeHeight="251674624" behindDoc="1" locked="0" layoutInCell="1" allowOverlap="1">
              <wp:simplePos x="0" y="0"/>
              <wp:positionH relativeFrom="page">
                <wp:posOffset>2968625</wp:posOffset>
              </wp:positionH>
              <wp:positionV relativeFrom="page">
                <wp:posOffset>9352280</wp:posOffset>
              </wp:positionV>
              <wp:extent cx="1469390" cy="115570"/>
              <wp:effectExtent l="0" t="0" r="0" b="0"/>
              <wp:wrapNone/>
              <wp:docPr id="29" name="Shape 29"/>
              <wp:cNvGraphicFramePr/>
              <a:graphic xmlns:a="http://schemas.openxmlformats.org/drawingml/2006/main">
                <a:graphicData uri="http://schemas.microsoft.com/office/word/2010/wordprocessingShape">
                  <wps:wsp>
                    <wps:cNvSpPr txBox="1"/>
                    <wps:spPr>
                      <a:xfrm>
                        <a:off x="0" y="0"/>
                        <a:ext cx="1469390" cy="115570"/>
                      </a:xfrm>
                      <a:prstGeom prst="rect">
                        <a:avLst/>
                      </a:prstGeom>
                      <a:noFill/>
                    </wps:spPr>
                    <wps:txbx>
                      <w:txbxContent>
                        <w:p>
                          <w:pPr>
                            <w:pStyle w:val="7"/>
                            <w:keepNext w:val="0"/>
                            <w:keepLines w:val="0"/>
                            <w:widowControl w:val="0"/>
                            <w:shd w:val="clear" w:color="auto" w:fill="auto"/>
                            <w:bidi w:val="0"/>
                            <w:spacing w:before="0" w:after="0" w:line="240" w:lineRule="auto"/>
                            <w:ind w:left="0" w:right="0" w:firstLine="0"/>
                            <w:jc w:val="left"/>
                            <w:rPr>
                              <w:sz w:val="18"/>
                              <w:szCs w:val="18"/>
                            </w:rPr>
                          </w:pPr>
                          <w:r>
                            <w:rPr>
                              <w:rFonts w:ascii="宋体" w:hAnsi="宋体" w:eastAsia="宋体" w:cs="宋体"/>
                              <w:color w:val="000000"/>
                              <w:spacing w:val="0"/>
                              <w:w w:val="100"/>
                              <w:position w:val="0"/>
                              <w:sz w:val="18"/>
                              <w:szCs w:val="18"/>
                            </w:rPr>
                            <w:t>英培试頭第</w:t>
                          </w:r>
                          <w:r>
                            <w:rPr>
                              <w:rFonts w:ascii="Times New Roman" w:hAnsi="Times New Roman" w:eastAsia="Times New Roman" w:cs="Times New Roman"/>
                              <w:color w:val="000000"/>
                              <w:spacing w:val="0"/>
                              <w:w w:val="100"/>
                              <w:position w:val="0"/>
                              <w:sz w:val="20"/>
                              <w:szCs w:val="20"/>
                              <w:lang w:val="en-US" w:eastAsia="en-US" w:bidi="en-US"/>
                            </w:rPr>
                            <w:t>4</w:t>
                          </w:r>
                          <w:r>
                            <w:rPr>
                              <w:rFonts w:ascii="宋体" w:hAnsi="宋体" w:eastAsia="宋体" w:cs="宋体"/>
                              <w:color w:val="000000"/>
                              <w:spacing w:val="0"/>
                              <w:w w:val="100"/>
                              <w:position w:val="0"/>
                              <w:sz w:val="18"/>
                              <w:szCs w:val="18"/>
                            </w:rPr>
                            <w:t>页（共</w:t>
                          </w:r>
                          <w:r>
                            <w:rPr>
                              <w:rFonts w:ascii="Times New Roman" w:hAnsi="Times New Roman" w:eastAsia="Times New Roman" w:cs="Times New Roman"/>
                              <w:color w:val="000000"/>
                              <w:spacing w:val="0"/>
                              <w:w w:val="100"/>
                              <w:position w:val="0"/>
                              <w:sz w:val="20"/>
                              <w:szCs w:val="20"/>
                              <w:lang w:val="en-US" w:eastAsia="en-US" w:bidi="en-US"/>
                            </w:rPr>
                            <w:t>12</w:t>
                          </w:r>
                          <w:r>
                            <w:rPr>
                              <w:rFonts w:ascii="宋体" w:hAnsi="宋体" w:eastAsia="宋体" w:cs="宋体"/>
                              <w:color w:val="000000"/>
                              <w:spacing w:val="0"/>
                              <w:w w:val="100"/>
                              <w:position w:val="0"/>
                              <w:sz w:val="18"/>
                              <w:szCs w:val="18"/>
                            </w:rPr>
                            <w:t>•页）</w:t>
                          </w:r>
                        </w:p>
                      </w:txbxContent>
                    </wps:txbx>
                    <wps:bodyPr wrap="none" lIns="0" tIns="0" rIns="0" bIns="0">
                      <a:spAutoFit/>
                    </wps:bodyPr>
                  </wps:wsp>
                </a:graphicData>
              </a:graphic>
            </wp:anchor>
          </w:drawing>
        </mc:Choice>
        <mc:Fallback>
          <w:pict>
            <v:shape id="Shape 29" o:spid="_x0000_s1026" o:spt="202" type="#_x0000_t202" style="position:absolute;left:0pt;margin-left:233.75pt;margin-top:736.4pt;height:9.1pt;width:115.7pt;mso-position-horizontal-relative:page;mso-position-vertical-relative:page;mso-wrap-style:none;z-index:-251641856;mso-width-relative:page;mso-height-relative:page;" filled="f" stroked="f" coordsize="21600,21600" o:gfxdata="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CzeMKQ&#10;2AAAAA0BAAAPAAAAAAAAAAEAIAAAACIAAABkcnMvZG93bnJldi54bWxQSwECFAAUAAAACACHTuJA&#10;qFZZUa8BAAByAwAADgAAAAAAAAABACAAAAAnAQAAZHJzL2Uyb0RvYy54bWxQSwUGAAAAAAYABgBZ&#10;AQAASAUAAAAA&#10;">
              <v:fill on="f" focussize="0,0"/>
              <v:stroke on="f"/>
              <v:imagedata o:title=""/>
              <o:lock v:ext="edit" aspectratio="f"/>
              <v:textbox inset="0mm,0mm,0mm,0mm" style="mso-fit-shape-to-text:t;">
                <w:txbxContent>
                  <w:p>
                    <w:pPr>
                      <w:pStyle w:val="7"/>
                      <w:keepNext w:val="0"/>
                      <w:keepLines w:val="0"/>
                      <w:widowControl w:val="0"/>
                      <w:shd w:val="clear" w:color="auto" w:fill="auto"/>
                      <w:bidi w:val="0"/>
                      <w:spacing w:before="0" w:after="0" w:line="240" w:lineRule="auto"/>
                      <w:ind w:left="0" w:right="0" w:firstLine="0"/>
                      <w:jc w:val="left"/>
                      <w:rPr>
                        <w:sz w:val="18"/>
                        <w:szCs w:val="18"/>
                      </w:rPr>
                    </w:pPr>
                    <w:r>
                      <w:rPr>
                        <w:rFonts w:ascii="宋体" w:hAnsi="宋体" w:eastAsia="宋体" w:cs="宋体"/>
                        <w:color w:val="000000"/>
                        <w:spacing w:val="0"/>
                        <w:w w:val="100"/>
                        <w:position w:val="0"/>
                        <w:sz w:val="18"/>
                        <w:szCs w:val="18"/>
                      </w:rPr>
                      <w:t>英培试頭第</w:t>
                    </w:r>
                    <w:r>
                      <w:rPr>
                        <w:rFonts w:ascii="Times New Roman" w:hAnsi="Times New Roman" w:eastAsia="Times New Roman" w:cs="Times New Roman"/>
                        <w:color w:val="000000"/>
                        <w:spacing w:val="0"/>
                        <w:w w:val="100"/>
                        <w:position w:val="0"/>
                        <w:sz w:val="20"/>
                        <w:szCs w:val="20"/>
                        <w:lang w:val="en-US" w:eastAsia="en-US" w:bidi="en-US"/>
                      </w:rPr>
                      <w:t>4</w:t>
                    </w:r>
                    <w:r>
                      <w:rPr>
                        <w:rFonts w:ascii="宋体" w:hAnsi="宋体" w:eastAsia="宋体" w:cs="宋体"/>
                        <w:color w:val="000000"/>
                        <w:spacing w:val="0"/>
                        <w:w w:val="100"/>
                        <w:position w:val="0"/>
                        <w:sz w:val="18"/>
                        <w:szCs w:val="18"/>
                      </w:rPr>
                      <w:t>页（共</w:t>
                    </w:r>
                    <w:r>
                      <w:rPr>
                        <w:rFonts w:ascii="Times New Roman" w:hAnsi="Times New Roman" w:eastAsia="Times New Roman" w:cs="Times New Roman"/>
                        <w:color w:val="000000"/>
                        <w:spacing w:val="0"/>
                        <w:w w:val="100"/>
                        <w:position w:val="0"/>
                        <w:sz w:val="20"/>
                        <w:szCs w:val="20"/>
                        <w:lang w:val="en-US" w:eastAsia="en-US" w:bidi="en-US"/>
                      </w:rPr>
                      <w:t>12</w:t>
                    </w:r>
                    <w:r>
                      <w:rPr>
                        <w:rFonts w:ascii="宋体" w:hAnsi="宋体" w:eastAsia="宋体" w:cs="宋体"/>
                        <w:color w:val="000000"/>
                        <w:spacing w:val="0"/>
                        <w:w w:val="100"/>
                        <w:position w:val="0"/>
                        <w:sz w:val="18"/>
                        <w:szCs w:val="18"/>
                      </w:rPr>
                      <w:t>•页）</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r>
      <mc:AlternateContent>
        <mc:Choice Requires="wps">
          <w:drawing>
            <wp:anchor distT="0" distB="0" distL="0" distR="0" simplePos="0" relativeHeight="251676672" behindDoc="1" locked="0" layoutInCell="1" allowOverlap="1">
              <wp:simplePos x="0" y="0"/>
              <wp:positionH relativeFrom="page">
                <wp:posOffset>2968625</wp:posOffset>
              </wp:positionH>
              <wp:positionV relativeFrom="page">
                <wp:posOffset>9352280</wp:posOffset>
              </wp:positionV>
              <wp:extent cx="1469390" cy="115570"/>
              <wp:effectExtent l="0" t="0" r="0" b="0"/>
              <wp:wrapNone/>
              <wp:docPr id="31" name="Shape 31"/>
              <wp:cNvGraphicFramePr/>
              <a:graphic xmlns:a="http://schemas.openxmlformats.org/drawingml/2006/main">
                <a:graphicData uri="http://schemas.microsoft.com/office/word/2010/wordprocessingShape">
                  <wps:wsp>
                    <wps:cNvSpPr txBox="1"/>
                    <wps:spPr>
                      <a:xfrm>
                        <a:off x="0" y="0"/>
                        <a:ext cx="1469390" cy="115570"/>
                      </a:xfrm>
                      <a:prstGeom prst="rect">
                        <a:avLst/>
                      </a:prstGeom>
                      <a:noFill/>
                    </wps:spPr>
                    <wps:txbx>
                      <w:txbxContent>
                        <w:p>
                          <w:pPr>
                            <w:pStyle w:val="7"/>
                            <w:keepNext w:val="0"/>
                            <w:keepLines w:val="0"/>
                            <w:widowControl w:val="0"/>
                            <w:shd w:val="clear" w:color="auto" w:fill="auto"/>
                            <w:bidi w:val="0"/>
                            <w:spacing w:before="0" w:after="0" w:line="240" w:lineRule="auto"/>
                            <w:ind w:left="0" w:right="0" w:firstLine="0"/>
                            <w:jc w:val="left"/>
                            <w:rPr>
                              <w:sz w:val="18"/>
                              <w:szCs w:val="18"/>
                            </w:rPr>
                          </w:pPr>
                          <w:r>
                            <w:rPr>
                              <w:rFonts w:ascii="宋体" w:hAnsi="宋体" w:eastAsia="宋体" w:cs="宋体"/>
                              <w:color w:val="000000"/>
                              <w:spacing w:val="0"/>
                              <w:w w:val="100"/>
                              <w:position w:val="0"/>
                              <w:sz w:val="18"/>
                              <w:szCs w:val="18"/>
                            </w:rPr>
                            <w:t>英培试頭第</w:t>
                          </w:r>
                          <w:r>
                            <w:rPr>
                              <w:rFonts w:ascii="Times New Roman" w:hAnsi="Times New Roman" w:eastAsia="Times New Roman" w:cs="Times New Roman"/>
                              <w:color w:val="000000"/>
                              <w:spacing w:val="0"/>
                              <w:w w:val="100"/>
                              <w:position w:val="0"/>
                              <w:sz w:val="20"/>
                              <w:szCs w:val="20"/>
                              <w:lang w:val="en-US" w:eastAsia="en-US" w:bidi="en-US"/>
                            </w:rPr>
                            <w:t>4</w:t>
                          </w:r>
                          <w:r>
                            <w:rPr>
                              <w:rFonts w:ascii="宋体" w:hAnsi="宋体" w:eastAsia="宋体" w:cs="宋体"/>
                              <w:color w:val="000000"/>
                              <w:spacing w:val="0"/>
                              <w:w w:val="100"/>
                              <w:position w:val="0"/>
                              <w:sz w:val="18"/>
                              <w:szCs w:val="18"/>
                            </w:rPr>
                            <w:t>页（共</w:t>
                          </w:r>
                          <w:r>
                            <w:rPr>
                              <w:rFonts w:ascii="Times New Roman" w:hAnsi="Times New Roman" w:eastAsia="Times New Roman" w:cs="Times New Roman"/>
                              <w:color w:val="000000"/>
                              <w:spacing w:val="0"/>
                              <w:w w:val="100"/>
                              <w:position w:val="0"/>
                              <w:sz w:val="20"/>
                              <w:szCs w:val="20"/>
                              <w:lang w:val="en-US" w:eastAsia="en-US" w:bidi="en-US"/>
                            </w:rPr>
                            <w:t>12</w:t>
                          </w:r>
                          <w:r>
                            <w:rPr>
                              <w:rFonts w:ascii="宋体" w:hAnsi="宋体" w:eastAsia="宋体" w:cs="宋体"/>
                              <w:color w:val="000000"/>
                              <w:spacing w:val="0"/>
                              <w:w w:val="100"/>
                              <w:position w:val="0"/>
                              <w:sz w:val="18"/>
                              <w:szCs w:val="18"/>
                            </w:rPr>
                            <w:t>•页）</w:t>
                          </w:r>
                        </w:p>
                      </w:txbxContent>
                    </wps:txbx>
                    <wps:bodyPr wrap="none" lIns="0" tIns="0" rIns="0" bIns="0">
                      <a:spAutoFit/>
                    </wps:bodyPr>
                  </wps:wsp>
                </a:graphicData>
              </a:graphic>
            </wp:anchor>
          </w:drawing>
        </mc:Choice>
        <mc:Fallback>
          <w:pict>
            <v:shape id="Shape 31" o:spid="_x0000_s1026" o:spt="202" type="#_x0000_t202" style="position:absolute;left:0pt;margin-left:233.75pt;margin-top:736.4pt;height:9.1pt;width:115.7pt;mso-position-horizontal-relative:page;mso-position-vertical-relative:page;mso-wrap-style:none;z-index:-251639808;mso-width-relative:page;mso-height-relative:page;" filled="f" stroked="f" coordsize="21600,21600" o:gfxdata="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CzeMKQ&#10;2AAAAA0BAAAPAAAAAAAAAAEAIAAAACIAAABkcnMvZG93bnJldi54bWxQSwECFAAUAAAACACHTuJA&#10;FcXFHq8BAAByAwAADgAAAAAAAAABACAAAAAnAQAAZHJzL2Uyb0RvYy54bWxQSwUGAAAAAAYABgBZ&#10;AQAASAUAAAAA&#10;">
              <v:fill on="f" focussize="0,0"/>
              <v:stroke on="f"/>
              <v:imagedata o:title=""/>
              <o:lock v:ext="edit" aspectratio="f"/>
              <v:textbox inset="0mm,0mm,0mm,0mm" style="mso-fit-shape-to-text:t;">
                <w:txbxContent>
                  <w:p>
                    <w:pPr>
                      <w:pStyle w:val="7"/>
                      <w:keepNext w:val="0"/>
                      <w:keepLines w:val="0"/>
                      <w:widowControl w:val="0"/>
                      <w:shd w:val="clear" w:color="auto" w:fill="auto"/>
                      <w:bidi w:val="0"/>
                      <w:spacing w:before="0" w:after="0" w:line="240" w:lineRule="auto"/>
                      <w:ind w:left="0" w:right="0" w:firstLine="0"/>
                      <w:jc w:val="left"/>
                      <w:rPr>
                        <w:sz w:val="18"/>
                        <w:szCs w:val="18"/>
                      </w:rPr>
                    </w:pPr>
                    <w:r>
                      <w:rPr>
                        <w:rFonts w:ascii="宋体" w:hAnsi="宋体" w:eastAsia="宋体" w:cs="宋体"/>
                        <w:color w:val="000000"/>
                        <w:spacing w:val="0"/>
                        <w:w w:val="100"/>
                        <w:position w:val="0"/>
                        <w:sz w:val="18"/>
                        <w:szCs w:val="18"/>
                      </w:rPr>
                      <w:t>英培试頭第</w:t>
                    </w:r>
                    <w:r>
                      <w:rPr>
                        <w:rFonts w:ascii="Times New Roman" w:hAnsi="Times New Roman" w:eastAsia="Times New Roman" w:cs="Times New Roman"/>
                        <w:color w:val="000000"/>
                        <w:spacing w:val="0"/>
                        <w:w w:val="100"/>
                        <w:position w:val="0"/>
                        <w:sz w:val="20"/>
                        <w:szCs w:val="20"/>
                        <w:lang w:val="en-US" w:eastAsia="en-US" w:bidi="en-US"/>
                      </w:rPr>
                      <w:t>4</w:t>
                    </w:r>
                    <w:r>
                      <w:rPr>
                        <w:rFonts w:ascii="宋体" w:hAnsi="宋体" w:eastAsia="宋体" w:cs="宋体"/>
                        <w:color w:val="000000"/>
                        <w:spacing w:val="0"/>
                        <w:w w:val="100"/>
                        <w:position w:val="0"/>
                        <w:sz w:val="18"/>
                        <w:szCs w:val="18"/>
                      </w:rPr>
                      <w:t>页（共</w:t>
                    </w:r>
                    <w:r>
                      <w:rPr>
                        <w:rFonts w:ascii="Times New Roman" w:hAnsi="Times New Roman" w:eastAsia="Times New Roman" w:cs="Times New Roman"/>
                        <w:color w:val="000000"/>
                        <w:spacing w:val="0"/>
                        <w:w w:val="100"/>
                        <w:position w:val="0"/>
                        <w:sz w:val="20"/>
                        <w:szCs w:val="20"/>
                        <w:lang w:val="en-US" w:eastAsia="en-US" w:bidi="en-US"/>
                      </w:rPr>
                      <w:t>12</w:t>
                    </w:r>
                    <w:r>
                      <w:rPr>
                        <w:rFonts w:ascii="宋体" w:hAnsi="宋体" w:eastAsia="宋体" w:cs="宋体"/>
                        <w:color w:val="000000"/>
                        <w:spacing w:val="0"/>
                        <w:w w:val="100"/>
                        <w:position w:val="0"/>
                        <w:sz w:val="18"/>
                        <w:szCs w:val="18"/>
                      </w:rPr>
                      <w:t>•页）</w:t>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r>
      <mc:AlternateContent>
        <mc:Choice Requires="wps">
          <w:drawing>
            <wp:anchor distT="0" distB="0" distL="0" distR="0" simplePos="0" relativeHeight="251673600" behindDoc="1" locked="0" layoutInCell="1" allowOverlap="1">
              <wp:simplePos x="0" y="0"/>
              <wp:positionH relativeFrom="page">
                <wp:posOffset>2986405</wp:posOffset>
              </wp:positionH>
              <wp:positionV relativeFrom="page">
                <wp:posOffset>9481820</wp:posOffset>
              </wp:positionV>
              <wp:extent cx="1469390" cy="115570"/>
              <wp:effectExtent l="0" t="0" r="0" b="0"/>
              <wp:wrapNone/>
              <wp:docPr id="33" name="Shape 33"/>
              <wp:cNvGraphicFramePr/>
              <a:graphic xmlns:a="http://schemas.openxmlformats.org/drawingml/2006/main">
                <a:graphicData uri="http://schemas.microsoft.com/office/word/2010/wordprocessingShape">
                  <wps:wsp>
                    <wps:cNvSpPr txBox="1"/>
                    <wps:spPr>
                      <a:xfrm>
                        <a:off x="0" y="0"/>
                        <a:ext cx="1469390" cy="115570"/>
                      </a:xfrm>
                      <a:prstGeom prst="rect">
                        <a:avLst/>
                      </a:prstGeom>
                      <a:noFill/>
                    </wps:spPr>
                    <wps:txbx>
                      <w:txbxContent>
                        <w:p>
                          <w:pPr>
                            <w:pStyle w:val="7"/>
                            <w:keepNext w:val="0"/>
                            <w:keepLines w:val="0"/>
                            <w:widowControl w:val="0"/>
                            <w:shd w:val="clear" w:color="auto" w:fill="auto"/>
                            <w:bidi w:val="0"/>
                            <w:spacing w:before="0" w:after="0" w:line="240" w:lineRule="auto"/>
                            <w:ind w:left="0" w:right="0" w:firstLine="0"/>
                            <w:jc w:val="left"/>
                            <w:rPr>
                              <w:sz w:val="18"/>
                              <w:szCs w:val="18"/>
                            </w:rPr>
                          </w:pPr>
                          <w:r>
                            <w:rPr>
                              <w:rFonts w:ascii="宋体" w:hAnsi="宋体" w:eastAsia="宋体" w:cs="宋体"/>
                              <w:color w:val="000000"/>
                              <w:spacing w:val="0"/>
                              <w:w w:val="100"/>
                              <w:position w:val="0"/>
                              <w:sz w:val="18"/>
                              <w:szCs w:val="18"/>
                            </w:rPr>
                            <w:t>英语试题第</w:t>
                          </w:r>
                          <w:r>
                            <w:rPr>
                              <w:rFonts w:ascii="Times New Roman" w:hAnsi="Times New Roman" w:eastAsia="Times New Roman" w:cs="Times New Roman"/>
                              <w:color w:val="000000"/>
                              <w:spacing w:val="0"/>
                              <w:w w:val="100"/>
                              <w:position w:val="0"/>
                              <w:sz w:val="20"/>
                              <w:szCs w:val="20"/>
                              <w:lang w:val="en-US" w:eastAsia="en-US" w:bidi="en-US"/>
                            </w:rPr>
                            <w:t>3</w:t>
                          </w:r>
                          <w:r>
                            <w:rPr>
                              <w:rFonts w:ascii="宋体" w:hAnsi="宋体" w:eastAsia="宋体" w:cs="宋体"/>
                              <w:color w:val="000000"/>
                              <w:spacing w:val="0"/>
                              <w:w w:val="100"/>
                              <w:position w:val="0"/>
                              <w:sz w:val="18"/>
                              <w:szCs w:val="18"/>
                            </w:rPr>
                            <w:t>页（共</w:t>
                          </w:r>
                          <w:r>
                            <w:rPr>
                              <w:rFonts w:ascii="Times New Roman" w:hAnsi="Times New Roman" w:eastAsia="Times New Roman" w:cs="Times New Roman"/>
                              <w:color w:val="000000"/>
                              <w:spacing w:val="0"/>
                              <w:w w:val="100"/>
                              <w:position w:val="0"/>
                              <w:sz w:val="20"/>
                              <w:szCs w:val="20"/>
                              <w:lang w:val="en-US" w:eastAsia="en-US" w:bidi="en-US"/>
                            </w:rPr>
                            <w:t>12</w:t>
                          </w:r>
                          <w:r>
                            <w:rPr>
                              <w:rFonts w:ascii="宋体" w:hAnsi="宋体" w:eastAsia="宋体" w:cs="宋体"/>
                              <w:color w:val="000000"/>
                              <w:spacing w:val="0"/>
                              <w:w w:val="100"/>
                              <w:position w:val="0"/>
                              <w:sz w:val="18"/>
                              <w:szCs w:val="18"/>
                            </w:rPr>
                            <w:t>页）</w:t>
                          </w:r>
                        </w:p>
                      </w:txbxContent>
                    </wps:txbx>
                    <wps:bodyPr wrap="none" lIns="0" tIns="0" rIns="0" bIns="0">
                      <a:spAutoFit/>
                    </wps:bodyPr>
                  </wps:wsp>
                </a:graphicData>
              </a:graphic>
            </wp:anchor>
          </w:drawing>
        </mc:Choice>
        <mc:Fallback>
          <w:pict>
            <v:shape id="Shape 33" o:spid="_x0000_s1026" o:spt="202" type="#_x0000_t202" style="position:absolute;left:0pt;margin-left:235.15pt;margin-top:746.6pt;height:9.1pt;width:115.7pt;mso-position-horizontal-relative:page;mso-position-vertical-relative:page;mso-wrap-style:none;z-index:-251642880;mso-width-relative:page;mso-height-relative:page;" filled="f" stroked="f" coordsize="21600,21600" o:gfxdata="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CxBaT9&#10;2AAAAA0BAAAPAAAAAAAAAAEAIAAAACIAAABkcnMvZG93bnJldi54bWxQSwECFAAUAAAACACHTuJA&#10;lAF1Hq8BAAByAwAADgAAAAAAAAABACAAAAAnAQAAZHJzL2Uyb0RvYy54bWxQSwUGAAAAAAYABgBZ&#10;AQAASAUAAAAA&#10;">
              <v:fill on="f" focussize="0,0"/>
              <v:stroke on="f"/>
              <v:imagedata o:title=""/>
              <o:lock v:ext="edit" aspectratio="f"/>
              <v:textbox inset="0mm,0mm,0mm,0mm" style="mso-fit-shape-to-text:t;">
                <w:txbxContent>
                  <w:p>
                    <w:pPr>
                      <w:pStyle w:val="7"/>
                      <w:keepNext w:val="0"/>
                      <w:keepLines w:val="0"/>
                      <w:widowControl w:val="0"/>
                      <w:shd w:val="clear" w:color="auto" w:fill="auto"/>
                      <w:bidi w:val="0"/>
                      <w:spacing w:before="0" w:after="0" w:line="240" w:lineRule="auto"/>
                      <w:ind w:left="0" w:right="0" w:firstLine="0"/>
                      <w:jc w:val="left"/>
                      <w:rPr>
                        <w:sz w:val="18"/>
                        <w:szCs w:val="18"/>
                      </w:rPr>
                    </w:pPr>
                    <w:r>
                      <w:rPr>
                        <w:rFonts w:ascii="宋体" w:hAnsi="宋体" w:eastAsia="宋体" w:cs="宋体"/>
                        <w:color w:val="000000"/>
                        <w:spacing w:val="0"/>
                        <w:w w:val="100"/>
                        <w:position w:val="0"/>
                        <w:sz w:val="18"/>
                        <w:szCs w:val="18"/>
                      </w:rPr>
                      <w:t>英语试题第</w:t>
                    </w:r>
                    <w:r>
                      <w:rPr>
                        <w:rFonts w:ascii="Times New Roman" w:hAnsi="Times New Roman" w:eastAsia="Times New Roman" w:cs="Times New Roman"/>
                        <w:color w:val="000000"/>
                        <w:spacing w:val="0"/>
                        <w:w w:val="100"/>
                        <w:position w:val="0"/>
                        <w:sz w:val="20"/>
                        <w:szCs w:val="20"/>
                        <w:lang w:val="en-US" w:eastAsia="en-US" w:bidi="en-US"/>
                      </w:rPr>
                      <w:t>3</w:t>
                    </w:r>
                    <w:r>
                      <w:rPr>
                        <w:rFonts w:ascii="宋体" w:hAnsi="宋体" w:eastAsia="宋体" w:cs="宋体"/>
                        <w:color w:val="000000"/>
                        <w:spacing w:val="0"/>
                        <w:w w:val="100"/>
                        <w:position w:val="0"/>
                        <w:sz w:val="18"/>
                        <w:szCs w:val="18"/>
                      </w:rPr>
                      <w:t>页（共</w:t>
                    </w:r>
                    <w:r>
                      <w:rPr>
                        <w:rFonts w:ascii="Times New Roman" w:hAnsi="Times New Roman" w:eastAsia="Times New Roman" w:cs="Times New Roman"/>
                        <w:color w:val="000000"/>
                        <w:spacing w:val="0"/>
                        <w:w w:val="100"/>
                        <w:position w:val="0"/>
                        <w:sz w:val="20"/>
                        <w:szCs w:val="20"/>
                        <w:lang w:val="en-US" w:eastAsia="en-US" w:bidi="en-US"/>
                      </w:rPr>
                      <w:t>12</w:t>
                    </w:r>
                    <w:r>
                      <w:rPr>
                        <w:rFonts w:ascii="宋体" w:hAnsi="宋体" w:eastAsia="宋体" w:cs="宋体"/>
                        <w:color w:val="000000"/>
                        <w:spacing w:val="0"/>
                        <w:w w:val="100"/>
                        <w:position w:val="0"/>
                        <w:sz w:val="18"/>
                        <w:szCs w:val="18"/>
                      </w:rPr>
                      <w:t>页）</w:t>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r>
      <mc:AlternateContent>
        <mc:Choice Requires="wps">
          <w:drawing>
            <wp:anchor distT="0" distB="0" distL="0" distR="0" simplePos="0" relativeHeight="251678720" behindDoc="1" locked="0" layoutInCell="1" allowOverlap="1">
              <wp:simplePos x="0" y="0"/>
              <wp:positionH relativeFrom="page">
                <wp:posOffset>3015615</wp:posOffset>
              </wp:positionH>
              <wp:positionV relativeFrom="page">
                <wp:posOffset>9483090</wp:posOffset>
              </wp:positionV>
              <wp:extent cx="1484630" cy="118745"/>
              <wp:effectExtent l="0" t="0" r="0" b="0"/>
              <wp:wrapNone/>
              <wp:docPr id="45" name="Shape 45"/>
              <wp:cNvGraphicFramePr/>
              <a:graphic xmlns:a="http://schemas.openxmlformats.org/drawingml/2006/main">
                <a:graphicData uri="http://schemas.microsoft.com/office/word/2010/wordprocessingShape">
                  <wps:wsp>
                    <wps:cNvSpPr txBox="1"/>
                    <wps:spPr>
                      <a:xfrm>
                        <a:off x="0" y="0"/>
                        <a:ext cx="1484630" cy="118745"/>
                      </a:xfrm>
                      <a:prstGeom prst="rect">
                        <a:avLst/>
                      </a:prstGeom>
                      <a:noFill/>
                    </wps:spPr>
                    <wps:txbx>
                      <w:txbxContent>
                        <w:p>
                          <w:pPr>
                            <w:pStyle w:val="23"/>
                            <w:keepNext w:val="0"/>
                            <w:keepLines w:val="0"/>
                            <w:widowControl w:val="0"/>
                            <w:shd w:val="clear" w:color="auto" w:fill="auto"/>
                            <w:bidi w:val="0"/>
                            <w:spacing w:before="0" w:after="0" w:line="240" w:lineRule="auto"/>
                            <w:ind w:left="0" w:right="0" w:firstLine="0"/>
                            <w:jc w:val="left"/>
                          </w:pPr>
                          <w:r>
                            <w:rPr>
                              <w:color w:val="000000"/>
                              <w:spacing w:val="0"/>
                              <w:w w:val="100"/>
                              <w:position w:val="0"/>
                            </w:rPr>
                            <w:t>英语试题第</w:t>
                          </w: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sz w:val="20"/>
                              <w:szCs w:val="20"/>
                              <w:lang w:val="en-US" w:eastAsia="en-US" w:bidi="en-US"/>
                            </w:rPr>
                            <w:t>#</w:t>
                          </w:r>
                          <w:r>
                            <w:rPr>
                              <w:rFonts w:ascii="Times New Roman" w:hAnsi="Times New Roman" w:eastAsia="Times New Roman" w:cs="Times New Roman"/>
                              <w:color w:val="000000"/>
                              <w:spacing w:val="0"/>
                              <w:w w:val="100"/>
                              <w:position w:val="0"/>
                              <w:sz w:val="20"/>
                              <w:szCs w:val="20"/>
                              <w:lang w:val="en-US" w:eastAsia="en-US" w:bidi="en-US"/>
                            </w:rPr>
                            <w:fldChar w:fldCharType="end"/>
                          </w:r>
                          <w:r>
                            <w:rPr>
                              <w:color w:val="000000"/>
                              <w:spacing w:val="0"/>
                              <w:w w:val="100"/>
                              <w:position w:val="0"/>
                            </w:rPr>
                            <w:t>页（共</w:t>
                          </w:r>
                          <w:r>
                            <w:rPr>
                              <w:rFonts w:ascii="Times New Roman" w:hAnsi="Times New Roman" w:eastAsia="Times New Roman" w:cs="Times New Roman"/>
                              <w:color w:val="000000"/>
                              <w:spacing w:val="0"/>
                              <w:w w:val="100"/>
                              <w:position w:val="0"/>
                              <w:sz w:val="20"/>
                              <w:szCs w:val="20"/>
                              <w:lang w:val="en-US" w:eastAsia="en-US" w:bidi="en-US"/>
                            </w:rPr>
                            <w:t>12</w:t>
                          </w:r>
                          <w:r>
                            <w:rPr>
                              <w:color w:val="000000"/>
                              <w:spacing w:val="0"/>
                              <w:w w:val="100"/>
                              <w:position w:val="0"/>
                            </w:rPr>
                            <w:t>页）</w:t>
                          </w:r>
                        </w:p>
                      </w:txbxContent>
                    </wps:txbx>
                    <wps:bodyPr wrap="none" lIns="0" tIns="0" rIns="0" bIns="0">
                      <a:spAutoFit/>
                    </wps:bodyPr>
                  </wps:wsp>
                </a:graphicData>
              </a:graphic>
            </wp:anchor>
          </w:drawing>
        </mc:Choice>
        <mc:Fallback>
          <w:pict>
            <v:shape id="Shape 45" o:spid="_x0000_s1026" o:spt="202" type="#_x0000_t202" style="position:absolute;left:0pt;margin-left:237.45pt;margin-top:746.7pt;height:9.35pt;width:116.9pt;mso-position-horizontal-relative:page;mso-position-vertical-relative:page;mso-wrap-style:none;z-index:-251637760;mso-width-relative:page;mso-height-relative:page;" filled="f" stroked="f" coordsize="21600,21600" o:gfxdata="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CQNy/u&#10;2QAAAA0BAAAPAAAAAAAAAAEAIAAAACIAAABkcnMvZG93bnJldi54bWxQSwECFAAUAAAACACHTuJA&#10;xO4Y/K4BAAByAwAADgAAAAAAAAABACAAAAAoAQAAZHJzL2Uyb0RvYy54bWxQSwUGAAAAAAYABgBZ&#10;AQAASAUAAAAA&#10;">
              <v:fill on="f" focussize="0,0"/>
              <v:stroke on="f"/>
              <v:imagedata o:title=""/>
              <o:lock v:ext="edit" aspectratio="f"/>
              <v:textbox inset="0mm,0mm,0mm,0mm" style="mso-fit-shape-to-text:t;">
                <w:txbxContent>
                  <w:p>
                    <w:pPr>
                      <w:pStyle w:val="23"/>
                      <w:keepNext w:val="0"/>
                      <w:keepLines w:val="0"/>
                      <w:widowControl w:val="0"/>
                      <w:shd w:val="clear" w:color="auto" w:fill="auto"/>
                      <w:bidi w:val="0"/>
                      <w:spacing w:before="0" w:after="0" w:line="240" w:lineRule="auto"/>
                      <w:ind w:left="0" w:right="0" w:firstLine="0"/>
                      <w:jc w:val="left"/>
                    </w:pPr>
                    <w:r>
                      <w:rPr>
                        <w:color w:val="000000"/>
                        <w:spacing w:val="0"/>
                        <w:w w:val="100"/>
                        <w:position w:val="0"/>
                      </w:rPr>
                      <w:t>英语试题第</w:t>
                    </w: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sz w:val="20"/>
                        <w:szCs w:val="20"/>
                        <w:lang w:val="en-US" w:eastAsia="en-US" w:bidi="en-US"/>
                      </w:rPr>
                      <w:t>#</w:t>
                    </w:r>
                    <w:r>
                      <w:rPr>
                        <w:rFonts w:ascii="Times New Roman" w:hAnsi="Times New Roman" w:eastAsia="Times New Roman" w:cs="Times New Roman"/>
                        <w:color w:val="000000"/>
                        <w:spacing w:val="0"/>
                        <w:w w:val="100"/>
                        <w:position w:val="0"/>
                        <w:sz w:val="20"/>
                        <w:szCs w:val="20"/>
                        <w:lang w:val="en-US" w:eastAsia="en-US" w:bidi="en-US"/>
                      </w:rPr>
                      <w:fldChar w:fldCharType="end"/>
                    </w:r>
                    <w:r>
                      <w:rPr>
                        <w:color w:val="000000"/>
                        <w:spacing w:val="0"/>
                        <w:w w:val="100"/>
                        <w:position w:val="0"/>
                      </w:rPr>
                      <w:t>页（共</w:t>
                    </w:r>
                    <w:r>
                      <w:rPr>
                        <w:rFonts w:ascii="Times New Roman" w:hAnsi="Times New Roman" w:eastAsia="Times New Roman" w:cs="Times New Roman"/>
                        <w:color w:val="000000"/>
                        <w:spacing w:val="0"/>
                        <w:w w:val="100"/>
                        <w:position w:val="0"/>
                        <w:sz w:val="20"/>
                        <w:szCs w:val="20"/>
                        <w:lang w:val="en-US" w:eastAsia="en-US" w:bidi="en-US"/>
                      </w:rPr>
                      <w:t>12</w:t>
                    </w:r>
                    <w:r>
                      <w:rPr>
                        <w:color w:val="000000"/>
                        <w:spacing w:val="0"/>
                        <w:w w:val="100"/>
                        <w:position w:val="0"/>
                      </w:rPr>
                      <w:t>页）</w:t>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r>
      <mc:AlternateContent>
        <mc:Choice Requires="wps">
          <w:drawing>
            <wp:anchor distT="0" distB="0" distL="0" distR="0" simplePos="0" relativeHeight="251679744" behindDoc="1" locked="0" layoutInCell="1" allowOverlap="1">
              <wp:simplePos x="0" y="0"/>
              <wp:positionH relativeFrom="page">
                <wp:posOffset>3018790</wp:posOffset>
              </wp:positionH>
              <wp:positionV relativeFrom="page">
                <wp:posOffset>9483090</wp:posOffset>
              </wp:positionV>
              <wp:extent cx="1475105" cy="115570"/>
              <wp:effectExtent l="0" t="0" r="0" b="0"/>
              <wp:wrapNone/>
              <wp:docPr id="47" name="Shape 47"/>
              <wp:cNvGraphicFramePr/>
              <a:graphic xmlns:a="http://schemas.openxmlformats.org/drawingml/2006/main">
                <a:graphicData uri="http://schemas.microsoft.com/office/word/2010/wordprocessingShape">
                  <wps:wsp>
                    <wps:cNvSpPr txBox="1"/>
                    <wps:spPr>
                      <a:xfrm>
                        <a:off x="0" y="0"/>
                        <a:ext cx="1475105" cy="115570"/>
                      </a:xfrm>
                      <a:prstGeom prst="rect">
                        <a:avLst/>
                      </a:prstGeom>
                      <a:noFill/>
                    </wps:spPr>
                    <wps:txbx>
                      <w:txbxContent>
                        <w:p>
                          <w:pPr>
                            <w:pStyle w:val="23"/>
                            <w:keepNext w:val="0"/>
                            <w:keepLines w:val="0"/>
                            <w:widowControl w:val="0"/>
                            <w:shd w:val="clear" w:color="auto" w:fill="auto"/>
                            <w:bidi w:val="0"/>
                            <w:spacing w:before="0" w:after="0" w:line="240" w:lineRule="auto"/>
                            <w:ind w:left="0" w:right="0" w:firstLine="0"/>
                            <w:jc w:val="left"/>
                          </w:pPr>
                          <w:r>
                            <w:rPr>
                              <w:i/>
                              <w:iCs/>
                              <w:color w:val="000000"/>
                              <w:spacing w:val="0"/>
                              <w:w w:val="100"/>
                              <w:position w:val="0"/>
                            </w:rPr>
                            <w:t>英</w:t>
                          </w:r>
                          <w:r>
                            <w:rPr>
                              <w:color w:val="000000"/>
                              <w:spacing w:val="0"/>
                              <w:w w:val="100"/>
                              <w:position w:val="0"/>
                            </w:rPr>
                            <w:t>璃试题第</w:t>
                          </w:r>
                          <w:r>
                            <w:rPr>
                              <w:rFonts w:ascii="Times New Roman" w:hAnsi="Times New Roman" w:eastAsia="Times New Roman" w:cs="Times New Roman"/>
                              <w:color w:val="000000"/>
                              <w:spacing w:val="0"/>
                              <w:w w:val="100"/>
                              <w:position w:val="0"/>
                              <w:sz w:val="20"/>
                              <w:szCs w:val="20"/>
                              <w:lang w:val="en-US" w:eastAsia="en-US" w:bidi="en-US"/>
                            </w:rPr>
                            <w:t>10</w:t>
                          </w:r>
                          <w:r>
                            <w:rPr>
                              <w:color w:val="000000"/>
                              <w:spacing w:val="0"/>
                              <w:w w:val="100"/>
                              <w:position w:val="0"/>
                            </w:rPr>
                            <w:t>页（共</w:t>
                          </w:r>
                          <w:r>
                            <w:rPr>
                              <w:rFonts w:ascii="Times New Roman" w:hAnsi="Times New Roman" w:eastAsia="Times New Roman" w:cs="Times New Roman"/>
                              <w:color w:val="000000"/>
                              <w:spacing w:val="0"/>
                              <w:w w:val="100"/>
                              <w:position w:val="0"/>
                              <w:sz w:val="20"/>
                              <w:szCs w:val="20"/>
                              <w:lang w:val="en-US" w:eastAsia="en-US" w:bidi="en-US"/>
                            </w:rPr>
                            <w:t>12</w:t>
                          </w:r>
                          <w:r>
                            <w:rPr>
                              <w:color w:val="000000"/>
                              <w:spacing w:val="0"/>
                              <w:w w:val="100"/>
                              <w:position w:val="0"/>
                            </w:rPr>
                            <w:t>页）</w:t>
                          </w:r>
                        </w:p>
                      </w:txbxContent>
                    </wps:txbx>
                    <wps:bodyPr wrap="none" lIns="0" tIns="0" rIns="0" bIns="0">
                      <a:spAutoFit/>
                    </wps:bodyPr>
                  </wps:wsp>
                </a:graphicData>
              </a:graphic>
            </wp:anchor>
          </w:drawing>
        </mc:Choice>
        <mc:Fallback>
          <w:pict>
            <v:shape id="Shape 47" o:spid="_x0000_s1026" o:spt="202" type="#_x0000_t202" style="position:absolute;left:0pt;margin-left:237.7pt;margin-top:746.7pt;height:9.1pt;width:116.15pt;mso-position-horizontal-relative:page;mso-position-vertical-relative:page;mso-wrap-style:none;z-index:-251636736;mso-width-relative:page;mso-height-relative:page;" filled="f" stroked="f" coordsize="21600,21600" o:gfxdata="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">
              <v:fill on="f" focussize="0,0"/>
              <v:stroke on="f"/>
              <v:imagedata o:title=""/>
              <o:lock v:ext="edit" aspectratio="f"/>
              <v:textbox inset="0mm,0mm,0mm,0mm" style="mso-fit-shape-to-text:t;">
                <w:txbxContent>
                  <w:p>
                    <w:pPr>
                      <w:pStyle w:val="23"/>
                      <w:keepNext w:val="0"/>
                      <w:keepLines w:val="0"/>
                      <w:widowControl w:val="0"/>
                      <w:shd w:val="clear" w:color="auto" w:fill="auto"/>
                      <w:bidi w:val="0"/>
                      <w:spacing w:before="0" w:after="0" w:line="240" w:lineRule="auto"/>
                      <w:ind w:left="0" w:right="0" w:firstLine="0"/>
                      <w:jc w:val="left"/>
                    </w:pPr>
                    <w:r>
                      <w:rPr>
                        <w:i/>
                        <w:iCs/>
                        <w:color w:val="000000"/>
                        <w:spacing w:val="0"/>
                        <w:w w:val="100"/>
                        <w:position w:val="0"/>
                      </w:rPr>
                      <w:t>英</w:t>
                    </w:r>
                    <w:r>
                      <w:rPr>
                        <w:color w:val="000000"/>
                        <w:spacing w:val="0"/>
                        <w:w w:val="100"/>
                        <w:position w:val="0"/>
                      </w:rPr>
                      <w:t>璃试题第</w:t>
                    </w:r>
                    <w:r>
                      <w:rPr>
                        <w:rFonts w:ascii="Times New Roman" w:hAnsi="Times New Roman" w:eastAsia="Times New Roman" w:cs="Times New Roman"/>
                        <w:color w:val="000000"/>
                        <w:spacing w:val="0"/>
                        <w:w w:val="100"/>
                        <w:position w:val="0"/>
                        <w:sz w:val="20"/>
                        <w:szCs w:val="20"/>
                        <w:lang w:val="en-US" w:eastAsia="en-US" w:bidi="en-US"/>
                      </w:rPr>
                      <w:t>10</w:t>
                    </w:r>
                    <w:r>
                      <w:rPr>
                        <w:color w:val="000000"/>
                        <w:spacing w:val="0"/>
                        <w:w w:val="100"/>
                        <w:position w:val="0"/>
                      </w:rPr>
                      <w:t>页（共</w:t>
                    </w:r>
                    <w:r>
                      <w:rPr>
                        <w:rFonts w:ascii="Times New Roman" w:hAnsi="Times New Roman" w:eastAsia="Times New Roman" w:cs="Times New Roman"/>
                        <w:color w:val="000000"/>
                        <w:spacing w:val="0"/>
                        <w:w w:val="100"/>
                        <w:position w:val="0"/>
                        <w:sz w:val="20"/>
                        <w:szCs w:val="20"/>
                        <w:lang w:val="en-US" w:eastAsia="en-US" w:bidi="en-US"/>
                      </w:rPr>
                      <w:t>12</w:t>
                    </w:r>
                    <w:r>
                      <w:rPr>
                        <w:color w:val="000000"/>
                        <w:spacing w:val="0"/>
                        <w:w w:val="100"/>
                        <w:position w:val="0"/>
                      </w:rPr>
                      <w:t>页）</w:t>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r>
      <mc:AlternateContent>
        <mc:Choice Requires="wps">
          <w:drawing>
            <wp:anchor distT="0" distB="0" distL="0" distR="0" simplePos="0" relativeHeight="251677696" behindDoc="1" locked="0" layoutInCell="1" allowOverlap="1">
              <wp:simplePos x="0" y="0"/>
              <wp:positionH relativeFrom="page">
                <wp:posOffset>2986405</wp:posOffset>
              </wp:positionH>
              <wp:positionV relativeFrom="page">
                <wp:posOffset>9481820</wp:posOffset>
              </wp:positionV>
              <wp:extent cx="1469390" cy="115570"/>
              <wp:effectExtent l="0" t="0" r="0" b="0"/>
              <wp:wrapNone/>
              <wp:docPr id="49" name="Shape 49"/>
              <wp:cNvGraphicFramePr/>
              <a:graphic xmlns:a="http://schemas.openxmlformats.org/drawingml/2006/main">
                <a:graphicData uri="http://schemas.microsoft.com/office/word/2010/wordprocessingShape">
                  <wps:wsp>
                    <wps:cNvSpPr txBox="1"/>
                    <wps:spPr>
                      <a:xfrm>
                        <a:off x="0" y="0"/>
                        <a:ext cx="1469390" cy="115570"/>
                      </a:xfrm>
                      <a:prstGeom prst="rect">
                        <a:avLst/>
                      </a:prstGeom>
                      <a:noFill/>
                    </wps:spPr>
                    <wps:txbx>
                      <w:txbxContent>
                        <w:p>
                          <w:pPr>
                            <w:pStyle w:val="7"/>
                            <w:keepNext w:val="0"/>
                            <w:keepLines w:val="0"/>
                            <w:widowControl w:val="0"/>
                            <w:shd w:val="clear" w:color="auto" w:fill="auto"/>
                            <w:bidi w:val="0"/>
                            <w:spacing w:before="0" w:after="0" w:line="240" w:lineRule="auto"/>
                            <w:ind w:left="0" w:right="0" w:firstLine="0"/>
                            <w:jc w:val="left"/>
                            <w:rPr>
                              <w:sz w:val="18"/>
                              <w:szCs w:val="18"/>
                            </w:rPr>
                          </w:pPr>
                          <w:r>
                            <w:rPr>
                              <w:rFonts w:ascii="宋体" w:hAnsi="宋体" w:eastAsia="宋体" w:cs="宋体"/>
                              <w:color w:val="000000"/>
                              <w:spacing w:val="0"/>
                              <w:w w:val="100"/>
                              <w:position w:val="0"/>
                              <w:sz w:val="18"/>
                              <w:szCs w:val="18"/>
                            </w:rPr>
                            <w:t>英语试题第</w:t>
                          </w:r>
                          <w:r>
                            <w:rPr>
                              <w:rFonts w:ascii="Times New Roman" w:hAnsi="Times New Roman" w:eastAsia="Times New Roman" w:cs="Times New Roman"/>
                              <w:color w:val="000000"/>
                              <w:spacing w:val="0"/>
                              <w:w w:val="100"/>
                              <w:position w:val="0"/>
                              <w:sz w:val="20"/>
                              <w:szCs w:val="20"/>
                              <w:lang w:val="en-US" w:eastAsia="en-US" w:bidi="en-US"/>
                            </w:rPr>
                            <w:t>3</w:t>
                          </w:r>
                          <w:r>
                            <w:rPr>
                              <w:rFonts w:ascii="宋体" w:hAnsi="宋体" w:eastAsia="宋体" w:cs="宋体"/>
                              <w:color w:val="000000"/>
                              <w:spacing w:val="0"/>
                              <w:w w:val="100"/>
                              <w:position w:val="0"/>
                              <w:sz w:val="18"/>
                              <w:szCs w:val="18"/>
                            </w:rPr>
                            <w:t>页（共</w:t>
                          </w:r>
                          <w:r>
                            <w:rPr>
                              <w:rFonts w:ascii="Times New Roman" w:hAnsi="Times New Roman" w:eastAsia="Times New Roman" w:cs="Times New Roman"/>
                              <w:color w:val="000000"/>
                              <w:spacing w:val="0"/>
                              <w:w w:val="100"/>
                              <w:position w:val="0"/>
                              <w:sz w:val="20"/>
                              <w:szCs w:val="20"/>
                              <w:lang w:val="en-US" w:eastAsia="en-US" w:bidi="en-US"/>
                            </w:rPr>
                            <w:t>12</w:t>
                          </w:r>
                          <w:r>
                            <w:rPr>
                              <w:rFonts w:ascii="宋体" w:hAnsi="宋体" w:eastAsia="宋体" w:cs="宋体"/>
                              <w:color w:val="000000"/>
                              <w:spacing w:val="0"/>
                              <w:w w:val="100"/>
                              <w:position w:val="0"/>
                              <w:sz w:val="18"/>
                              <w:szCs w:val="18"/>
                            </w:rPr>
                            <w:t>页）</w:t>
                          </w:r>
                        </w:p>
                      </w:txbxContent>
                    </wps:txbx>
                    <wps:bodyPr wrap="none" lIns="0" tIns="0" rIns="0" bIns="0">
                      <a:spAutoFit/>
                    </wps:bodyPr>
                  </wps:wsp>
                </a:graphicData>
              </a:graphic>
            </wp:anchor>
          </w:drawing>
        </mc:Choice>
        <mc:Fallback>
          <w:pict>
            <v:shape id="Shape 49" o:spid="_x0000_s1026" o:spt="202" type="#_x0000_t202" style="position:absolute;left:0pt;margin-left:235.15pt;margin-top:746.6pt;height:9.1pt;width:115.7pt;mso-position-horizontal-relative:page;mso-position-vertical-relative:page;mso-wrap-style:none;z-index:-251638784;mso-width-relative:page;mso-height-relative:page;" filled="f" stroked="f" coordsize="21600,21600" o:gfxdata="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CxBaT9&#10;2AAAAA0BAAAPAAAAAAAAAAEAIAAAACIAAABkcnMvZG93bnJldi54bWxQSwECFAAUAAAACACHTuJA&#10;f1XpJa8BAAByAwAADgAAAAAAAAABACAAAAAnAQAAZHJzL2Uyb0RvYy54bWxQSwUGAAAAAAYABgBZ&#10;AQAASAUAAAAA&#10;">
              <v:fill on="f" focussize="0,0"/>
              <v:stroke on="f"/>
              <v:imagedata o:title=""/>
              <o:lock v:ext="edit" aspectratio="f"/>
              <v:textbox inset="0mm,0mm,0mm,0mm" style="mso-fit-shape-to-text:t;">
                <w:txbxContent>
                  <w:p>
                    <w:pPr>
                      <w:pStyle w:val="7"/>
                      <w:keepNext w:val="0"/>
                      <w:keepLines w:val="0"/>
                      <w:widowControl w:val="0"/>
                      <w:shd w:val="clear" w:color="auto" w:fill="auto"/>
                      <w:bidi w:val="0"/>
                      <w:spacing w:before="0" w:after="0" w:line="240" w:lineRule="auto"/>
                      <w:ind w:left="0" w:right="0" w:firstLine="0"/>
                      <w:jc w:val="left"/>
                      <w:rPr>
                        <w:sz w:val="18"/>
                        <w:szCs w:val="18"/>
                      </w:rPr>
                    </w:pPr>
                    <w:r>
                      <w:rPr>
                        <w:rFonts w:ascii="宋体" w:hAnsi="宋体" w:eastAsia="宋体" w:cs="宋体"/>
                        <w:color w:val="000000"/>
                        <w:spacing w:val="0"/>
                        <w:w w:val="100"/>
                        <w:position w:val="0"/>
                        <w:sz w:val="18"/>
                        <w:szCs w:val="18"/>
                      </w:rPr>
                      <w:t>英语试题第</w:t>
                    </w:r>
                    <w:r>
                      <w:rPr>
                        <w:rFonts w:ascii="Times New Roman" w:hAnsi="Times New Roman" w:eastAsia="Times New Roman" w:cs="Times New Roman"/>
                        <w:color w:val="000000"/>
                        <w:spacing w:val="0"/>
                        <w:w w:val="100"/>
                        <w:position w:val="0"/>
                        <w:sz w:val="20"/>
                        <w:szCs w:val="20"/>
                        <w:lang w:val="en-US" w:eastAsia="en-US" w:bidi="en-US"/>
                      </w:rPr>
                      <w:t>3</w:t>
                    </w:r>
                    <w:r>
                      <w:rPr>
                        <w:rFonts w:ascii="宋体" w:hAnsi="宋体" w:eastAsia="宋体" w:cs="宋体"/>
                        <w:color w:val="000000"/>
                        <w:spacing w:val="0"/>
                        <w:w w:val="100"/>
                        <w:position w:val="0"/>
                        <w:sz w:val="18"/>
                        <w:szCs w:val="18"/>
                      </w:rPr>
                      <w:t>页（共</w:t>
                    </w:r>
                    <w:r>
                      <w:rPr>
                        <w:rFonts w:ascii="Times New Roman" w:hAnsi="Times New Roman" w:eastAsia="Times New Roman" w:cs="Times New Roman"/>
                        <w:color w:val="000000"/>
                        <w:spacing w:val="0"/>
                        <w:w w:val="100"/>
                        <w:position w:val="0"/>
                        <w:sz w:val="20"/>
                        <w:szCs w:val="20"/>
                        <w:lang w:val="en-US" w:eastAsia="en-US" w:bidi="en-US"/>
                      </w:rPr>
                      <w:t>12</w:t>
                    </w:r>
                    <w:r>
                      <w:rPr>
                        <w:rFonts w:ascii="宋体" w:hAnsi="宋体" w:eastAsia="宋体" w:cs="宋体"/>
                        <w:color w:val="000000"/>
                        <w:spacing w:val="0"/>
                        <w:w w:val="100"/>
                        <w:position w:val="0"/>
                        <w:sz w:val="18"/>
                        <w:szCs w:val="18"/>
                      </w:rPr>
                      <w:t>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jc w:val="both"/>
      <w:rPr>
        <w:rFonts w:eastAsia="宋体"/>
        <w:color w:val="auto"/>
        <w:sz w:val="2"/>
        <w:szCs w:val="2"/>
        <w:lang w:eastAsia="zh-CN" w:bidi="ar-SA"/>
      </w:rPr>
    </w:pPr>
    <w:r>
      <w:pict>
        <v:shape id="图片 4" o:spid="_x0000_s2068" o:spt="75" alt="学科网 zxxk.com" type="#_x0000_t75" style="position:absolute;left:0pt;margin-left:351pt;margin-top:8.45pt;height:0.75pt;width:0.75pt;z-index:25166643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61FADE"/>
    <w:multiLevelType w:val="singleLevel"/>
    <w:tmpl w:val="8461FADE"/>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0"/>
        <w:szCs w:val="20"/>
        <w:u w:val="none"/>
        <w:shd w:val="clear" w:color="auto" w:fill="auto"/>
        <w:lang w:val="zh-TW" w:eastAsia="zh-TW" w:bidi="zh-TW"/>
      </w:rPr>
    </w:lvl>
  </w:abstractNum>
  <w:abstractNum w:abstractNumId="1">
    <w:nsid w:val="9239341B"/>
    <w:multiLevelType w:val="singleLevel"/>
    <w:tmpl w:val="9239341B"/>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abstractNum>
  <w:abstractNum w:abstractNumId="2">
    <w:nsid w:val="9288B902"/>
    <w:multiLevelType w:val="singleLevel"/>
    <w:tmpl w:val="9288B902"/>
    <w:lvl w:ilvl="0" w:tentative="0">
      <w:start w:val="3"/>
      <w:numFmt w:val="decimal"/>
      <w:lvlText w:val="%1."/>
      <w:lvlJc w:val="left"/>
      <w:rPr>
        <w:rFonts w:ascii="Times New Roman" w:hAnsi="Times New Roman" w:eastAsia="Times New Roman" w:cs="Times New Roman"/>
        <w:b/>
        <w:bCs/>
        <w:i w:val="0"/>
        <w:iCs w:val="0"/>
        <w:smallCaps w:val="0"/>
        <w:strike w:val="0"/>
        <w:color w:val="000000"/>
        <w:spacing w:val="0"/>
        <w:w w:val="100"/>
        <w:position w:val="0"/>
        <w:sz w:val="26"/>
        <w:szCs w:val="26"/>
        <w:u w:val="none"/>
        <w:shd w:val="clear" w:color="auto" w:fill="auto"/>
        <w:lang w:val="en-US" w:eastAsia="en-US" w:bidi="en-US"/>
      </w:rPr>
    </w:lvl>
  </w:abstractNum>
  <w:abstractNum w:abstractNumId="3">
    <w:nsid w:val="9C8AC8EF"/>
    <w:multiLevelType w:val="singleLevel"/>
    <w:tmpl w:val="9C8AC8EF"/>
    <w:lvl w:ilvl="0" w:tentative="0">
      <w:start w:val="3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FFFFFF"/>
        <w:lang w:val="en-US" w:eastAsia="en-US" w:bidi="en-US"/>
      </w:rPr>
    </w:lvl>
  </w:abstractNum>
  <w:abstractNum w:abstractNumId="4">
    <w:nsid w:val="B0F1ACD9"/>
    <w:multiLevelType w:val="singleLevel"/>
    <w:tmpl w:val="B0F1ACD9"/>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FFFFFF"/>
        <w:lang w:val="en-US" w:eastAsia="en-US" w:bidi="en-US"/>
      </w:rPr>
    </w:lvl>
  </w:abstractNum>
  <w:abstractNum w:abstractNumId="5">
    <w:nsid w:val="B5E306ED"/>
    <w:multiLevelType w:val="singleLevel"/>
    <w:tmpl w:val="B5E306ED"/>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abstractNum>
  <w:abstractNum w:abstractNumId="6">
    <w:nsid w:val="BE923771"/>
    <w:multiLevelType w:val="singleLevel"/>
    <w:tmpl w:val="BE923771"/>
    <w:lvl w:ilvl="0" w:tentative="0">
      <w:start w:val="100"/>
      <w:numFmt w:val="upperRoman"/>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abstractNum>
  <w:abstractNum w:abstractNumId="7">
    <w:nsid w:val="BF205925"/>
    <w:multiLevelType w:val="singleLevel"/>
    <w:tmpl w:val="BF205925"/>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FFFFFF"/>
        <w:lang w:val="en-US" w:eastAsia="en-US" w:bidi="en-US"/>
      </w:rPr>
    </w:lvl>
  </w:abstractNum>
  <w:abstractNum w:abstractNumId="8">
    <w:nsid w:val="C8879AEF"/>
    <w:multiLevelType w:val="singleLevel"/>
    <w:tmpl w:val="C8879AEF"/>
    <w:lvl w:ilvl="0" w:tentative="0">
      <w:start w:val="22"/>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abstractNum>
  <w:abstractNum w:abstractNumId="9">
    <w:nsid w:val="CF092B84"/>
    <w:multiLevelType w:val="singleLevel"/>
    <w:tmpl w:val="CF092B84"/>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abstractNum>
  <w:abstractNum w:abstractNumId="10">
    <w:nsid w:val="D7F9FE59"/>
    <w:multiLevelType w:val="singleLevel"/>
    <w:tmpl w:val="D7F9FE59"/>
    <w:lvl w:ilvl="0" w:tentative="0">
      <w:start w:val="29"/>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abstractNum>
  <w:abstractNum w:abstractNumId="11">
    <w:nsid w:val="DCBA6B53"/>
    <w:multiLevelType w:val="singleLevel"/>
    <w:tmpl w:val="DCBA6B53"/>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abstractNum>
  <w:abstractNum w:abstractNumId="12">
    <w:nsid w:val="F4B5D9F5"/>
    <w:multiLevelType w:val="singleLevel"/>
    <w:tmpl w:val="F4B5D9F5"/>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abstractNum>
  <w:abstractNum w:abstractNumId="13">
    <w:nsid w:val="0053208E"/>
    <w:multiLevelType w:val="singleLevel"/>
    <w:tmpl w:val="0053208E"/>
    <w:lvl w:ilvl="0" w:tentative="0">
      <w:start w:val="2"/>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0"/>
        <w:szCs w:val="20"/>
        <w:u w:val="none"/>
        <w:shd w:val="clear" w:color="auto" w:fill="auto"/>
        <w:lang w:val="en-US" w:eastAsia="en-US" w:bidi="en-US"/>
      </w:rPr>
    </w:lvl>
  </w:abstractNum>
  <w:abstractNum w:abstractNumId="14">
    <w:nsid w:val="0248C179"/>
    <w:multiLevelType w:val="singleLevel"/>
    <w:tmpl w:val="0248C179"/>
    <w:lvl w:ilvl="0" w:tentative="0">
      <w:start w:val="12"/>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abstractNum>
  <w:abstractNum w:abstractNumId="15">
    <w:nsid w:val="03D62ECE"/>
    <w:multiLevelType w:val="singleLevel"/>
    <w:tmpl w:val="03D62ECE"/>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FFFFFF"/>
        <w:lang w:val="en-US" w:eastAsia="en-US" w:bidi="en-US"/>
      </w:rPr>
    </w:lvl>
  </w:abstractNum>
  <w:abstractNum w:abstractNumId="16">
    <w:nsid w:val="0E640482"/>
    <w:multiLevelType w:val="singleLevel"/>
    <w:tmpl w:val="0E640482"/>
    <w:lvl w:ilvl="0" w:tentative="0">
      <w:start w:val="4"/>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FFFFFF"/>
        <w:lang w:val="en-US" w:eastAsia="en-US" w:bidi="en-US"/>
      </w:rPr>
    </w:lvl>
  </w:abstractNum>
  <w:abstractNum w:abstractNumId="17">
    <w:nsid w:val="2470EC97"/>
    <w:multiLevelType w:val="singleLevel"/>
    <w:tmpl w:val="2470EC97"/>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abstractNum>
  <w:abstractNum w:abstractNumId="18">
    <w:nsid w:val="25B654F3"/>
    <w:multiLevelType w:val="singleLevel"/>
    <w:tmpl w:val="25B654F3"/>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FFFFFF"/>
        <w:lang w:val="en-US" w:eastAsia="en-US" w:bidi="en-US"/>
      </w:rPr>
    </w:lvl>
  </w:abstractNum>
  <w:abstractNum w:abstractNumId="19">
    <w:nsid w:val="2A8F537B"/>
    <w:multiLevelType w:val="singleLevel"/>
    <w:tmpl w:val="2A8F537B"/>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abstractNum>
  <w:abstractNum w:abstractNumId="20">
    <w:nsid w:val="39A0D9AC"/>
    <w:multiLevelType w:val="singleLevel"/>
    <w:tmpl w:val="39A0D9AC"/>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abstractNum>
  <w:abstractNum w:abstractNumId="21">
    <w:nsid w:val="46A08BB8"/>
    <w:multiLevelType w:val="singleLevel"/>
    <w:tmpl w:val="46A08BB8"/>
    <w:lvl w:ilvl="0" w:tentative="0">
      <w:start w:val="32"/>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FFFFFF"/>
        <w:lang w:val="zh-CN" w:eastAsia="zh-CN" w:bidi="zh-CN"/>
      </w:rPr>
    </w:lvl>
  </w:abstractNum>
  <w:abstractNum w:abstractNumId="22">
    <w:nsid w:val="4C1BAE26"/>
    <w:multiLevelType w:val="singleLevel"/>
    <w:tmpl w:val="4C1BAE26"/>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FFFFFF"/>
        <w:lang w:val="en-US" w:eastAsia="en-US" w:bidi="en-US"/>
      </w:rPr>
    </w:lvl>
  </w:abstractNum>
  <w:abstractNum w:abstractNumId="23">
    <w:nsid w:val="4D4DC07F"/>
    <w:multiLevelType w:val="singleLevel"/>
    <w:tmpl w:val="4D4DC07F"/>
    <w:lvl w:ilvl="0" w:tentative="0">
      <w:start w:val="100"/>
      <w:numFmt w:val="upperRoman"/>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abstractNum>
  <w:abstractNum w:abstractNumId="24">
    <w:nsid w:val="58765686"/>
    <w:multiLevelType w:val="singleLevel"/>
    <w:tmpl w:val="58765686"/>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0"/>
        <w:szCs w:val="20"/>
        <w:u w:val="none"/>
        <w:shd w:val="clear" w:color="auto" w:fill="auto"/>
        <w:lang w:val="en-US" w:eastAsia="en-US" w:bidi="en-US"/>
      </w:rPr>
    </w:lvl>
  </w:abstractNum>
  <w:abstractNum w:abstractNumId="25">
    <w:nsid w:val="59ADCABA"/>
    <w:multiLevelType w:val="singleLevel"/>
    <w:tmpl w:val="59ADCABA"/>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FFFFFF"/>
        <w:lang w:val="en-US" w:eastAsia="en-US" w:bidi="en-US"/>
      </w:rPr>
    </w:lvl>
  </w:abstractNum>
  <w:abstractNum w:abstractNumId="26">
    <w:nsid w:val="5A241D34"/>
    <w:multiLevelType w:val="singleLevel"/>
    <w:tmpl w:val="5A241D34"/>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abstractNum>
  <w:abstractNum w:abstractNumId="27">
    <w:nsid w:val="60382F6E"/>
    <w:multiLevelType w:val="singleLevel"/>
    <w:tmpl w:val="60382F6E"/>
    <w:lvl w:ilvl="0" w:tentative="0">
      <w:start w:val="2"/>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FFFFFF"/>
        <w:lang w:val="en-US" w:eastAsia="en-US" w:bidi="en-US"/>
      </w:rPr>
    </w:lvl>
  </w:abstractNum>
  <w:abstractNum w:abstractNumId="28">
    <w:nsid w:val="629F7852"/>
    <w:multiLevelType w:val="singleLevel"/>
    <w:tmpl w:val="629F7852"/>
    <w:lvl w:ilvl="0" w:tentative="0">
      <w:start w:val="1"/>
      <w:numFmt w:val="decimal"/>
      <w:lvlText w:val="%1."/>
      <w:lvlJc w:val="left"/>
      <w:rPr>
        <w:rFonts w:ascii="Times New Roman" w:hAnsi="Times New Roman" w:eastAsia="Times New Roman" w:cs="Times New Roman"/>
        <w:b/>
        <w:bCs/>
        <w:i w:val="0"/>
        <w:iCs w:val="0"/>
        <w:smallCaps w:val="0"/>
        <w:strike w:val="0"/>
        <w:color w:val="000000"/>
        <w:spacing w:val="0"/>
        <w:w w:val="100"/>
        <w:position w:val="0"/>
        <w:sz w:val="26"/>
        <w:szCs w:val="26"/>
        <w:u w:val="none"/>
        <w:shd w:val="clear" w:color="auto" w:fill="auto"/>
        <w:lang w:val="en-US" w:eastAsia="en-US" w:bidi="en-US"/>
      </w:rPr>
    </w:lvl>
  </w:abstractNum>
  <w:abstractNum w:abstractNumId="29">
    <w:nsid w:val="72183CF9"/>
    <w:multiLevelType w:val="singleLevel"/>
    <w:tmpl w:val="72183CF9"/>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abstractNum>
  <w:abstractNum w:abstractNumId="30">
    <w:nsid w:val="77ECEA79"/>
    <w:multiLevelType w:val="singleLevel"/>
    <w:tmpl w:val="77ECEA79"/>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abstractNum>
  <w:abstractNum w:abstractNumId="31">
    <w:nsid w:val="7C246926"/>
    <w:multiLevelType w:val="singleLevel"/>
    <w:tmpl w:val="7C246926"/>
    <w:lvl w:ilvl="0" w:tentative="0">
      <w:start w:val="100"/>
      <w:numFmt w:val="upperRoman"/>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FFFFFF"/>
        <w:lang w:val="en-US" w:eastAsia="en-US" w:bidi="en-US"/>
      </w:rPr>
    </w:lvl>
  </w:abstractNum>
  <w:num w:numId="1">
    <w:abstractNumId w:val="13"/>
  </w:num>
  <w:num w:numId="2">
    <w:abstractNumId w:val="9"/>
  </w:num>
  <w:num w:numId="3">
    <w:abstractNumId w:val="25"/>
  </w:num>
  <w:num w:numId="4">
    <w:abstractNumId w:val="7"/>
  </w:num>
  <w:num w:numId="5">
    <w:abstractNumId w:val="5"/>
  </w:num>
  <w:num w:numId="6">
    <w:abstractNumId w:val="15"/>
  </w:num>
  <w:num w:numId="7">
    <w:abstractNumId w:val="18"/>
  </w:num>
  <w:num w:numId="8">
    <w:abstractNumId w:val="29"/>
  </w:num>
  <w:num w:numId="9">
    <w:abstractNumId w:val="14"/>
  </w:num>
  <w:num w:numId="10">
    <w:abstractNumId w:val="1"/>
  </w:num>
  <w:num w:numId="11">
    <w:abstractNumId w:val="19"/>
  </w:num>
  <w:num w:numId="12">
    <w:abstractNumId w:val="26"/>
  </w:num>
  <w:num w:numId="13">
    <w:abstractNumId w:val="8"/>
  </w:num>
  <w:num w:numId="14">
    <w:abstractNumId w:val="23"/>
  </w:num>
  <w:num w:numId="15">
    <w:abstractNumId w:val="12"/>
  </w:num>
  <w:num w:numId="16">
    <w:abstractNumId w:val="17"/>
  </w:num>
  <w:num w:numId="17">
    <w:abstractNumId w:val="11"/>
  </w:num>
  <w:num w:numId="18">
    <w:abstractNumId w:val="10"/>
  </w:num>
  <w:num w:numId="19">
    <w:abstractNumId w:val="3"/>
  </w:num>
  <w:num w:numId="20">
    <w:abstractNumId w:val="22"/>
  </w:num>
  <w:num w:numId="21">
    <w:abstractNumId w:val="27"/>
  </w:num>
  <w:num w:numId="22">
    <w:abstractNumId w:val="16"/>
  </w:num>
  <w:num w:numId="23">
    <w:abstractNumId w:val="21"/>
  </w:num>
  <w:num w:numId="24">
    <w:abstractNumId w:val="4"/>
  </w:num>
  <w:num w:numId="25">
    <w:abstractNumId w:val="31"/>
  </w:num>
  <w:num w:numId="26">
    <w:abstractNumId w:val="30"/>
  </w:num>
  <w:num w:numId="27">
    <w:abstractNumId w:val="6"/>
  </w:num>
  <w:num w:numId="28">
    <w:abstractNumId w:val="28"/>
  </w:num>
  <w:num w:numId="29">
    <w:abstractNumId w:val="2"/>
  </w:num>
  <w:num w:numId="30">
    <w:abstractNumId w:val="20"/>
  </w:num>
  <w:num w:numId="31">
    <w:abstractNumId w:val="0"/>
  </w:num>
  <w:num w:numId="3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defaultTabStop w:val="720"/>
  <w:evenAndOddHeaders w:val="1"/>
  <w:drawingGridHorizontalSpacing w:val="181"/>
  <w:drawingGridVerticalSpacing w:val="181"/>
  <w:characterSpacingControl w:val="compressPunctuation"/>
  <w:hdrShapeDefaults>
    <o:shapelayout v:ext="edit">
      <o:idmap v:ext="edit" data="2"/>
    </o:shapelayout>
  </w:hdrShapeDefaults>
  <w:footnotePr>
    <w:footnote w:id="0"/>
    <w:footnote w:id="1"/>
  </w:footnotePr>
  <w:endnotePr>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YzNTRhYWIxM2NjYzBkNTBmMDZmNDZlYWM1NDg5NjgifQ=="/>
  </w:docVars>
  <w:rsids>
    <w:rsidRoot w:val="00000000"/>
    <w:rsid w:val="004151FC"/>
    <w:rsid w:val="00C02FC6"/>
    <w:rsid w:val="38853AC9"/>
    <w:rsid w:val="762D075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keepNext w:val="0"/>
      <w:keepLines w:val="0"/>
      <w:widowControl w:val="0"/>
      <w:shd w:val="clear" w:color="auto" w:fill="auto"/>
      <w:bidi w:val="0"/>
      <w:spacing w:before="0" w:after="0" w:line="240" w:lineRule="auto"/>
      <w:ind w:left="0" w:right="0" w:firstLine="0"/>
      <w:jc w:val="left"/>
    </w:pPr>
    <w:rPr>
      <w:rFonts w:ascii="Times New Roman" w:hAnsi="Times New Roman" w:eastAsia="Times New Roman" w:cs="Times New Roman"/>
      <w:color w:val="000000"/>
      <w:spacing w:val="0"/>
      <w:w w:val="100"/>
      <w:position w:val="0"/>
      <w:sz w:val="24"/>
      <w:szCs w:val="24"/>
      <w:shd w:val="clear" w:color="auto" w:fill="auto"/>
      <w:lang w:val="en-US" w:eastAsia="en-US" w:bidi="en-US"/>
    </w:rPr>
  </w:style>
  <w:style w:type="character" w:default="1" w:styleId="5">
    <w:name w:val="Default Paragraph Font"/>
    <w:uiPriority w:val="0"/>
    <w:rPr>
      <w:rFonts w:ascii="Times New Roman" w:hAnsi="Times New Roman" w:eastAsia="Times New Roman" w:cs="Times New Roman"/>
      <w:color w:val="000000"/>
      <w:spacing w:val="0"/>
      <w:w w:val="100"/>
      <w:position w:val="0"/>
      <w:sz w:val="24"/>
      <w:szCs w:val="24"/>
      <w:shd w:val="clear" w:color="auto" w:fill="auto"/>
      <w:lang w:val="en-US" w:eastAsia="en-US" w:bidi="en-US"/>
    </w:rPr>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link w:val="28"/>
    <w:unhideWhenUsed/>
    <w:uiPriority w:val="99"/>
    <w:pPr>
      <w:tabs>
        <w:tab w:val="center" w:pos="4153"/>
        <w:tab w:val="right" w:pos="8306"/>
      </w:tabs>
      <w:snapToGrid w:val="0"/>
    </w:pPr>
    <w:rPr>
      <w:rFonts w:eastAsia="宋体"/>
      <w:color w:val="auto"/>
      <w:sz w:val="18"/>
      <w:szCs w:val="18"/>
      <w:lang w:eastAsia="zh-CN" w:bidi="ar-SA"/>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6">
    <w:name w:val="Header or footer|2_"/>
    <w:basedOn w:val="5"/>
    <w:link w:val="7"/>
    <w:uiPriority w:val="0"/>
    <w:rPr>
      <w:sz w:val="20"/>
      <w:szCs w:val="20"/>
      <w:u w:val="none"/>
      <w:shd w:val="clear" w:color="auto" w:fill="auto"/>
      <w:lang w:val="zh-TW" w:eastAsia="zh-TW" w:bidi="zh-TW"/>
    </w:rPr>
  </w:style>
  <w:style w:type="paragraph" w:customStyle="1" w:styleId="7">
    <w:name w:val="Header or footer|2"/>
    <w:basedOn w:val="1"/>
    <w:link w:val="6"/>
    <w:uiPriority w:val="0"/>
    <w:pPr>
      <w:widowControl w:val="0"/>
      <w:shd w:val="clear" w:color="auto" w:fill="auto"/>
    </w:pPr>
    <w:rPr>
      <w:sz w:val="20"/>
      <w:szCs w:val="20"/>
      <w:u w:val="none"/>
      <w:shd w:val="clear" w:color="auto" w:fill="auto"/>
      <w:lang w:val="zh-TW" w:eastAsia="zh-TW" w:bidi="zh-TW"/>
    </w:rPr>
  </w:style>
  <w:style w:type="character" w:customStyle="1" w:styleId="8">
    <w:name w:val="Body text|1_"/>
    <w:basedOn w:val="5"/>
    <w:link w:val="9"/>
    <w:uiPriority w:val="0"/>
    <w:rPr>
      <w:sz w:val="22"/>
      <w:szCs w:val="22"/>
      <w:u w:val="none"/>
      <w:shd w:val="clear" w:color="auto" w:fill="auto"/>
    </w:rPr>
  </w:style>
  <w:style w:type="paragraph" w:customStyle="1" w:styleId="9">
    <w:name w:val="Body text|1"/>
    <w:basedOn w:val="1"/>
    <w:link w:val="8"/>
    <w:uiPriority w:val="0"/>
    <w:pPr>
      <w:widowControl w:val="0"/>
      <w:shd w:val="clear" w:color="auto" w:fill="auto"/>
      <w:spacing w:line="331" w:lineRule="auto"/>
      <w:ind w:firstLine="380"/>
    </w:pPr>
    <w:rPr>
      <w:sz w:val="22"/>
      <w:szCs w:val="22"/>
      <w:u w:val="none"/>
      <w:shd w:val="clear" w:color="auto" w:fill="auto"/>
    </w:rPr>
  </w:style>
  <w:style w:type="character" w:customStyle="1" w:styleId="10">
    <w:name w:val="Picture caption|1_"/>
    <w:basedOn w:val="5"/>
    <w:link w:val="11"/>
    <w:uiPriority w:val="0"/>
    <w:rPr>
      <w:sz w:val="20"/>
      <w:szCs w:val="20"/>
      <w:u w:val="none"/>
      <w:shd w:val="clear" w:color="auto" w:fill="auto"/>
    </w:rPr>
  </w:style>
  <w:style w:type="paragraph" w:customStyle="1" w:styleId="11">
    <w:name w:val="Picture caption|1"/>
    <w:basedOn w:val="1"/>
    <w:link w:val="10"/>
    <w:qFormat/>
    <w:uiPriority w:val="0"/>
    <w:pPr>
      <w:widowControl w:val="0"/>
      <w:shd w:val="clear" w:color="auto" w:fill="auto"/>
      <w:spacing w:after="20"/>
    </w:pPr>
    <w:rPr>
      <w:sz w:val="20"/>
      <w:szCs w:val="20"/>
      <w:u w:val="none"/>
      <w:shd w:val="clear" w:color="auto" w:fill="auto"/>
    </w:rPr>
  </w:style>
  <w:style w:type="character" w:customStyle="1" w:styleId="12">
    <w:name w:val="Body text|3_"/>
    <w:basedOn w:val="5"/>
    <w:link w:val="13"/>
    <w:uiPriority w:val="0"/>
    <w:rPr>
      <w:rFonts w:ascii="宋体" w:hAnsi="宋体" w:eastAsia="宋体" w:cs="宋体"/>
      <w:sz w:val="30"/>
      <w:szCs w:val="30"/>
      <w:u w:val="none"/>
      <w:shd w:val="clear" w:color="auto" w:fill="auto"/>
      <w:lang w:val="zh-TW" w:eastAsia="zh-TW" w:bidi="zh-TW"/>
    </w:rPr>
  </w:style>
  <w:style w:type="paragraph" w:customStyle="1" w:styleId="13">
    <w:name w:val="Body text|3"/>
    <w:basedOn w:val="1"/>
    <w:link w:val="12"/>
    <w:uiPriority w:val="0"/>
    <w:pPr>
      <w:widowControl w:val="0"/>
      <w:shd w:val="clear" w:color="auto" w:fill="auto"/>
      <w:spacing w:after="120"/>
      <w:jc w:val="center"/>
    </w:pPr>
    <w:rPr>
      <w:rFonts w:ascii="宋体" w:hAnsi="宋体" w:eastAsia="宋体" w:cs="宋体"/>
      <w:sz w:val="30"/>
      <w:szCs w:val="30"/>
      <w:u w:val="none"/>
      <w:shd w:val="clear" w:color="auto" w:fill="auto"/>
      <w:lang w:val="zh-TW" w:eastAsia="zh-TW" w:bidi="zh-TW"/>
    </w:rPr>
  </w:style>
  <w:style w:type="character" w:customStyle="1" w:styleId="14">
    <w:name w:val="Heading #1|1_"/>
    <w:basedOn w:val="5"/>
    <w:link w:val="15"/>
    <w:qFormat/>
    <w:uiPriority w:val="0"/>
    <w:rPr>
      <w:rFonts w:ascii="宋体" w:hAnsi="宋体" w:eastAsia="宋体" w:cs="宋体"/>
      <w:sz w:val="42"/>
      <w:szCs w:val="42"/>
      <w:u w:val="none"/>
      <w:shd w:val="clear" w:color="auto" w:fill="auto"/>
      <w:lang w:val="zh-TW" w:eastAsia="zh-TW" w:bidi="zh-TW"/>
    </w:rPr>
  </w:style>
  <w:style w:type="paragraph" w:customStyle="1" w:styleId="15">
    <w:name w:val="Heading #1|1"/>
    <w:basedOn w:val="1"/>
    <w:link w:val="14"/>
    <w:uiPriority w:val="0"/>
    <w:pPr>
      <w:widowControl w:val="0"/>
      <w:shd w:val="clear" w:color="auto" w:fill="auto"/>
      <w:spacing w:after="180"/>
      <w:jc w:val="center"/>
      <w:outlineLvl w:val="0"/>
    </w:pPr>
    <w:rPr>
      <w:rFonts w:ascii="宋体" w:hAnsi="宋体" w:eastAsia="宋体" w:cs="宋体"/>
      <w:sz w:val="42"/>
      <w:szCs w:val="42"/>
      <w:u w:val="none"/>
      <w:shd w:val="clear" w:color="auto" w:fill="auto"/>
      <w:lang w:val="zh-TW" w:eastAsia="zh-TW" w:bidi="zh-TW"/>
    </w:rPr>
  </w:style>
  <w:style w:type="character" w:customStyle="1" w:styleId="16">
    <w:name w:val="Body text|4_"/>
    <w:basedOn w:val="5"/>
    <w:link w:val="17"/>
    <w:uiPriority w:val="0"/>
    <w:rPr>
      <w:rFonts w:ascii="宋体" w:hAnsi="宋体" w:eastAsia="宋体" w:cs="宋体"/>
      <w:u w:val="none"/>
      <w:shd w:val="clear" w:color="auto" w:fill="auto"/>
      <w:lang w:val="zh-TW" w:eastAsia="zh-TW" w:bidi="zh-TW"/>
    </w:rPr>
  </w:style>
  <w:style w:type="paragraph" w:customStyle="1" w:styleId="17">
    <w:name w:val="Body text|4"/>
    <w:basedOn w:val="1"/>
    <w:link w:val="16"/>
    <w:uiPriority w:val="0"/>
    <w:pPr>
      <w:widowControl w:val="0"/>
      <w:shd w:val="clear" w:color="auto" w:fill="auto"/>
      <w:spacing w:after="130"/>
    </w:pPr>
    <w:rPr>
      <w:rFonts w:ascii="宋体" w:hAnsi="宋体" w:eastAsia="宋体" w:cs="宋体"/>
      <w:u w:val="none"/>
      <w:shd w:val="clear" w:color="auto" w:fill="auto"/>
      <w:lang w:val="zh-TW" w:eastAsia="zh-TW" w:bidi="zh-TW"/>
    </w:rPr>
  </w:style>
  <w:style w:type="character" w:customStyle="1" w:styleId="18">
    <w:name w:val="Body text|2_"/>
    <w:basedOn w:val="5"/>
    <w:link w:val="19"/>
    <w:uiPriority w:val="0"/>
    <w:rPr>
      <w:rFonts w:ascii="宋体" w:hAnsi="宋体" w:eastAsia="宋体" w:cs="宋体"/>
      <w:sz w:val="20"/>
      <w:szCs w:val="20"/>
      <w:u w:val="none"/>
      <w:shd w:val="clear" w:color="auto" w:fill="auto"/>
      <w:lang w:val="zh-TW" w:eastAsia="zh-TW" w:bidi="zh-TW"/>
    </w:rPr>
  </w:style>
  <w:style w:type="paragraph" w:customStyle="1" w:styleId="19">
    <w:name w:val="Body text|2"/>
    <w:basedOn w:val="1"/>
    <w:link w:val="18"/>
    <w:qFormat/>
    <w:uiPriority w:val="0"/>
    <w:pPr>
      <w:widowControl w:val="0"/>
      <w:shd w:val="clear" w:color="auto" w:fill="auto"/>
      <w:spacing w:after="40" w:line="336" w:lineRule="exact"/>
    </w:pPr>
    <w:rPr>
      <w:rFonts w:ascii="宋体" w:hAnsi="宋体" w:eastAsia="宋体" w:cs="宋体"/>
      <w:sz w:val="20"/>
      <w:szCs w:val="20"/>
      <w:u w:val="none"/>
      <w:shd w:val="clear" w:color="auto" w:fill="auto"/>
      <w:lang w:val="zh-TW" w:eastAsia="zh-TW" w:bidi="zh-TW"/>
    </w:rPr>
  </w:style>
  <w:style w:type="character" w:customStyle="1" w:styleId="20">
    <w:name w:val="Heading #2|1_"/>
    <w:basedOn w:val="5"/>
    <w:link w:val="21"/>
    <w:uiPriority w:val="0"/>
    <w:rPr>
      <w:b/>
      <w:bCs/>
      <w:sz w:val="26"/>
      <w:szCs w:val="26"/>
      <w:u w:val="none"/>
      <w:shd w:val="clear" w:color="auto" w:fill="auto"/>
    </w:rPr>
  </w:style>
  <w:style w:type="paragraph" w:customStyle="1" w:styleId="21">
    <w:name w:val="Heading #2|1"/>
    <w:basedOn w:val="1"/>
    <w:link w:val="20"/>
    <w:uiPriority w:val="0"/>
    <w:pPr>
      <w:widowControl w:val="0"/>
      <w:shd w:val="clear" w:color="auto" w:fill="auto"/>
      <w:spacing w:line="324" w:lineRule="auto"/>
      <w:jc w:val="center"/>
      <w:outlineLvl w:val="1"/>
    </w:pPr>
    <w:rPr>
      <w:b/>
      <w:bCs/>
      <w:sz w:val="26"/>
      <w:szCs w:val="26"/>
      <w:u w:val="none"/>
      <w:shd w:val="clear" w:color="auto" w:fill="auto"/>
    </w:rPr>
  </w:style>
  <w:style w:type="character" w:customStyle="1" w:styleId="22">
    <w:name w:val="Header or footer|1_"/>
    <w:basedOn w:val="5"/>
    <w:link w:val="23"/>
    <w:qFormat/>
    <w:uiPriority w:val="0"/>
    <w:rPr>
      <w:rFonts w:ascii="宋体" w:hAnsi="宋体" w:eastAsia="宋体" w:cs="宋体"/>
      <w:sz w:val="18"/>
      <w:szCs w:val="18"/>
      <w:u w:val="none"/>
      <w:shd w:val="clear" w:color="auto" w:fill="auto"/>
      <w:lang w:val="zh-TW" w:eastAsia="zh-TW" w:bidi="zh-TW"/>
    </w:rPr>
  </w:style>
  <w:style w:type="paragraph" w:customStyle="1" w:styleId="23">
    <w:name w:val="Header or footer|1"/>
    <w:basedOn w:val="1"/>
    <w:link w:val="22"/>
    <w:uiPriority w:val="0"/>
    <w:pPr>
      <w:widowControl w:val="0"/>
      <w:shd w:val="clear" w:color="auto" w:fill="auto"/>
    </w:pPr>
    <w:rPr>
      <w:rFonts w:ascii="宋体" w:hAnsi="宋体" w:eastAsia="宋体" w:cs="宋体"/>
      <w:sz w:val="18"/>
      <w:szCs w:val="18"/>
      <w:u w:val="none"/>
      <w:shd w:val="clear" w:color="auto" w:fill="auto"/>
      <w:lang w:val="zh-TW" w:eastAsia="zh-TW" w:bidi="zh-TW"/>
    </w:rPr>
  </w:style>
  <w:style w:type="character" w:customStyle="1" w:styleId="24">
    <w:name w:val="Table caption|1_"/>
    <w:basedOn w:val="5"/>
    <w:link w:val="25"/>
    <w:uiPriority w:val="0"/>
    <w:rPr>
      <w:sz w:val="22"/>
      <w:szCs w:val="22"/>
      <w:u w:val="none"/>
      <w:shd w:val="clear" w:color="auto" w:fill="auto"/>
    </w:rPr>
  </w:style>
  <w:style w:type="paragraph" w:customStyle="1" w:styleId="25">
    <w:name w:val="Table caption|1"/>
    <w:basedOn w:val="1"/>
    <w:link w:val="24"/>
    <w:uiPriority w:val="0"/>
    <w:pPr>
      <w:widowControl w:val="0"/>
      <w:shd w:val="clear" w:color="auto" w:fill="auto"/>
    </w:pPr>
    <w:rPr>
      <w:sz w:val="22"/>
      <w:szCs w:val="22"/>
      <w:u w:val="none"/>
      <w:shd w:val="clear" w:color="auto" w:fill="auto"/>
    </w:rPr>
  </w:style>
  <w:style w:type="character" w:customStyle="1" w:styleId="26">
    <w:name w:val="Other|1_"/>
    <w:basedOn w:val="5"/>
    <w:link w:val="27"/>
    <w:uiPriority w:val="0"/>
    <w:rPr>
      <w:sz w:val="22"/>
      <w:szCs w:val="22"/>
      <w:u w:val="none"/>
      <w:shd w:val="clear" w:color="auto" w:fill="auto"/>
    </w:rPr>
  </w:style>
  <w:style w:type="paragraph" w:customStyle="1" w:styleId="27">
    <w:name w:val="Other|1"/>
    <w:basedOn w:val="1"/>
    <w:link w:val="26"/>
    <w:uiPriority w:val="0"/>
    <w:pPr>
      <w:widowControl w:val="0"/>
      <w:shd w:val="clear" w:color="auto" w:fill="auto"/>
      <w:spacing w:line="331" w:lineRule="auto"/>
      <w:ind w:firstLine="380"/>
    </w:pPr>
    <w:rPr>
      <w:sz w:val="22"/>
      <w:szCs w:val="22"/>
      <w:u w:val="none"/>
      <w:shd w:val="clear" w:color="auto" w:fill="auto"/>
    </w:rPr>
  </w:style>
  <w:style w:type="character" w:customStyle="1" w:styleId="28">
    <w:name w:val="页脚 Char"/>
    <w:link w:val="2"/>
    <w:semiHidden/>
    <w:uiPriority w:val="99"/>
    <w:rPr>
      <w:rFonts w:eastAsia="宋体"/>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3" Type="http://schemas.openxmlformats.org/officeDocument/2006/relationships/fontTable" Target="fontTable.xml"/><Relationship Id="rId22" Type="http://schemas.openxmlformats.org/officeDocument/2006/relationships/numbering" Target="numbering.xml"/><Relationship Id="rId21" Type="http://schemas.openxmlformats.org/officeDocument/2006/relationships/customXml" Target="../customXml/item1.xml"/><Relationship Id="rId20" Type="http://schemas.openxmlformats.org/officeDocument/2006/relationships/image" Target="media/image4.jpeg"/><Relationship Id="rId2" Type="http://schemas.openxmlformats.org/officeDocument/2006/relationships/settings" Target="settings.xml"/><Relationship Id="rId19" Type="http://schemas.openxmlformats.org/officeDocument/2006/relationships/image" Target="media/image3.jpeg"/><Relationship Id="rId18" Type="http://schemas.openxmlformats.org/officeDocument/2006/relationships/image" Target="media/image2.png"/><Relationship Id="rId17" Type="http://schemas.openxmlformats.org/officeDocument/2006/relationships/theme" Target="theme/theme1.xml"/><Relationship Id="rId16" Type="http://schemas.openxmlformats.org/officeDocument/2006/relationships/footer" Target="footer11.xml"/><Relationship Id="rId15" Type="http://schemas.openxmlformats.org/officeDocument/2006/relationships/footer" Target="footer10.xml"/><Relationship Id="rId14" Type="http://schemas.openxmlformats.org/officeDocument/2006/relationships/header" Target="header1.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Info spid="_x0000_s2049"/>
    <customShpInfo spid="_x0000_s2052"/>
    <customShpInfo spid="_x0000_s2053"/>
    <customShpInfo spid="_x0000_s2054"/>
    <customShpInfo spid="_x0000_s2055"/>
    <customShpInfo spid="_x0000_s2056"/>
    <customShpInfo spid="_x0000_s2057"/>
    <customShpInfo spid="_x0000_s2058"/>
    <customShpInfo spid="_x0000_s2059"/>
    <customShpInfo spid="_x0000_s2060"/>
    <customShpInfo spid="_x0000_s206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12</Pages>
  <Words>4513</Words>
  <Characters>17031</Characters>
  <Lines>0</Lines>
  <Paragraphs>0</Paragraphs>
  <TotalTime>9</TotalTime>
  <ScaleCrop>false</ScaleCrop>
  <LinksUpToDate>false</LinksUpToDate>
  <CharactersWithSpaces>20467</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2022-09-04T07:39:00Z</dcterms:created>
  <dc:creator>rbm.xkw.com</dc:creator>
  <cp:lastModifiedBy>king   hero</cp:lastModifiedBy>
  <dcterms:modified xsi:type="dcterms:W3CDTF">2022-09-05T13:24:27Z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2052-11.1.0.12313</vt:lpwstr>
  </property>
  <property fmtid="{D5CDD505-2E9C-101B-9397-08002B2CF9AE}" pid="7" name="ICV">
    <vt:lpwstr>387B47BF494340B0884AA7C1063A0C8F</vt:lpwstr>
  </property>
</Properties>
</file>