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BodyText"/>
        <w:jc w:val="center"/>
        <w:rPr>
          <w:rFonts w:ascii="Times New Roman" w:hAnsi="Times New Roman" w:cs="Times New Roman" w:hint="default"/>
          <w:b/>
          <w:bCs/>
          <w:sz w:val="36"/>
          <w:szCs w:val="36"/>
        </w:rPr>
      </w:pPr>
      <w:r>
        <w:rPr>
          <w:rFonts w:ascii="Times New Roman" w:hAnsi="Times New Roman" w:cs="Times New Roman" w:hint="default"/>
          <w:b/>
          <w:bCs/>
          <w:sz w:val="36"/>
          <w:szCs w:val="36"/>
        </w:rPr>
        <w:drawing>
          <wp:anchor simplePos="0" relativeHeight="251658240" behindDoc="0" locked="0" layoutInCell="1" allowOverlap="1">
            <wp:simplePos x="0" y="0"/>
            <wp:positionH relativeFrom="page">
              <wp:posOffset>11899900</wp:posOffset>
            </wp:positionH>
            <wp:positionV relativeFrom="topMargin">
              <wp:posOffset>10782300</wp:posOffset>
            </wp:positionV>
            <wp:extent cx="419100" cy="3048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654708" name=""/>
                    <pic:cNvPicPr>
                      <a:picLocks noChangeAspect="1"/>
                    </pic:cNvPicPr>
                  </pic:nvPicPr>
                  <pic:blipFill>
                    <a:blip xmlns:r="http://schemas.openxmlformats.org/officeDocument/2006/relationships" r:embed="rId6"/>
                    <a:stretch>
                      <a:fillRect/>
                    </a:stretch>
                  </pic:blipFill>
                  <pic:spPr>
                    <a:xfrm>
                      <a:off x="0" y="0"/>
                      <a:ext cx="419100" cy="304800"/>
                    </a:xfrm>
                    <a:prstGeom prst="rect">
                      <a:avLst/>
                    </a:prstGeom>
                  </pic:spPr>
                </pic:pic>
              </a:graphicData>
            </a:graphic>
          </wp:anchor>
        </w:drawing>
      </w:r>
      <w:r>
        <w:rPr>
          <w:rFonts w:ascii="Times New Roman" w:hAnsi="Times New Roman" w:cs="Times New Roman" w:hint="default"/>
          <w:b/>
          <w:bCs/>
          <w:sz w:val="36"/>
          <w:szCs w:val="36"/>
        </w:rPr>
        <w:t>江苏百校联考高三年级第五次试卷</w:t>
      </w:r>
    </w:p>
    <w:p>
      <w:pPr>
        <w:pStyle w:val="BodyText"/>
        <w:jc w:val="center"/>
        <w:rPr>
          <w:rFonts w:ascii="Times New Roman" w:hAnsi="Times New Roman" w:cs="Times New Roman" w:hint="default"/>
          <w:b/>
          <w:bCs/>
          <w:sz w:val="36"/>
          <w:szCs w:val="36"/>
        </w:rPr>
      </w:pPr>
      <w:r>
        <w:rPr>
          <w:rFonts w:ascii="Times New Roman" w:hAnsi="Times New Roman" w:cs="Times New Roman" w:hint="default"/>
          <w:b/>
          <w:bCs/>
          <w:sz w:val="36"/>
          <w:szCs w:val="36"/>
        </w:rPr>
        <w:t>英语</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考生注意：</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1.本试卷共120分，考试时间120分钟。</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2.请将各题签案填写在答题卡上。</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第一部分 听力（共两节，满分20分）</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做题时，先将答案标在试卷上，录音内容结束后，你将有两分钟的时间将试卷上的答案转涂到答题卡上。</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第一节（共5小题；每小题1分，满分5分）</w:t>
      </w:r>
    </w:p>
    <w:p>
      <w:pPr>
        <w:pStyle w:val="BodyText"/>
        <w:ind w:firstLine="420" w:firstLineChars="200"/>
        <w:rPr>
          <w:rFonts w:ascii="Times New Roman" w:hAnsi="Times New Roman" w:cs="Times New Roman" w:hint="default"/>
          <w:sz w:val="21"/>
          <w:szCs w:val="21"/>
        </w:rPr>
      </w:pPr>
      <w:r>
        <w:rPr>
          <w:rFonts w:ascii="Times New Roman" w:hAnsi="Times New Roman" w:cs="Times New Roman" w:hint="default"/>
          <w:sz w:val="21"/>
          <w:szCs w:val="21"/>
        </w:rPr>
        <w:t>听下面5段对话。每段对话后有一个小题，从题中所给的A、B、C三个选项中选出最佳选项。听完每段对话后，你都有10秒钟的时间来回答有关小题和阅读下一小题，每段对话仅读一遍。</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例：How much is the shirt?</w:t>
      </w:r>
    </w:p>
    <w:p>
      <w:pPr>
        <w:pStyle w:val="BodyText"/>
        <w:numPr>
          <w:ilvl w:val="0"/>
          <w:numId w:val="7"/>
        </w:numPr>
        <w:rPr>
          <w:rFonts w:ascii="Times New Roman" w:hAnsi="Times New Roman" w:cs="Times New Roman" w:hint="eastAsia"/>
          <w:sz w:val="21"/>
          <w:szCs w:val="21"/>
          <w:lang w:val="en-US" w:eastAsia="zh-CN"/>
        </w:rPr>
      </w:pPr>
      <w:r>
        <w:rPr>
          <w:rFonts w:hAnsi="ˎ̥"/>
          <w:color w:val="000000"/>
          <w:kern w:val="0"/>
          <w:szCs w:val="21"/>
        </w:rPr>
        <w:t>￡</w:t>
      </w:r>
      <w:r>
        <w:rPr>
          <w:rFonts w:hAnsi="ˎ̥" w:hint="eastAsia"/>
          <w:color w:val="000000"/>
          <w:kern w:val="0"/>
          <w:szCs w:val="21"/>
          <w:lang w:val="en-US" w:eastAsia="zh-CN"/>
        </w:rPr>
        <w:t xml:space="preserve"> </w:t>
      </w:r>
      <w:r>
        <w:rPr>
          <w:rFonts w:ascii="Times New Roman" w:hAnsi="Times New Roman" w:cs="Times New Roman" w:hint="default"/>
          <w:sz w:val="21"/>
          <w:szCs w:val="21"/>
        </w:rPr>
        <w:t xml:space="preserve">19.15.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w:t>
      </w:r>
      <w:r>
        <w:rPr>
          <w:rFonts w:hAnsi="ˎ̥"/>
          <w:color w:val="000000"/>
          <w:kern w:val="0"/>
          <w:szCs w:val="21"/>
        </w:rPr>
        <w:t>￡</w:t>
      </w:r>
      <w:r>
        <w:rPr>
          <w:rFonts w:hAnsi="ˎ̥" w:hint="eastAsia"/>
          <w:color w:val="000000"/>
          <w:kern w:val="0"/>
          <w:szCs w:val="21"/>
          <w:lang w:val="en-US" w:eastAsia="zh-CN"/>
        </w:rPr>
        <w:t xml:space="preserve"> </w:t>
      </w:r>
      <w:r>
        <w:rPr>
          <w:rFonts w:ascii="Times New Roman" w:hAnsi="Times New Roman" w:cs="Times New Roman" w:hint="default"/>
          <w:sz w:val="21"/>
          <w:szCs w:val="21"/>
        </w:rPr>
        <w:t>9.18.</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w:t>
      </w:r>
      <w:r>
        <w:rPr>
          <w:rFonts w:hAnsi="ˎ̥"/>
          <w:color w:val="000000"/>
          <w:kern w:val="0"/>
          <w:szCs w:val="21"/>
        </w:rPr>
        <w:t>￡</w:t>
      </w:r>
      <w:r>
        <w:rPr>
          <w:rFonts w:hAnsi="ˎ̥" w:hint="eastAsia"/>
          <w:color w:val="000000"/>
          <w:kern w:val="0"/>
          <w:szCs w:val="21"/>
          <w:lang w:val="en-US" w:eastAsia="zh-CN"/>
        </w:rPr>
        <w:t xml:space="preserve"> </w:t>
      </w:r>
      <w:r>
        <w:rPr>
          <w:rFonts w:ascii="Times New Roman" w:hAnsi="Times New Roman" w:cs="Times New Roman" w:hint="default"/>
          <w:sz w:val="21"/>
          <w:szCs w:val="21"/>
        </w:rPr>
        <w:t xml:space="preserve">9.15. </w:t>
      </w:r>
      <w:r>
        <w:rPr>
          <w:rFonts w:ascii="Times New Roman" w:hAnsi="Times New Roman" w:cs="Times New Roman" w:hint="eastAsia"/>
          <w:sz w:val="21"/>
          <w:szCs w:val="21"/>
          <w:lang w:val="en-US" w:eastAsia="zh-CN"/>
        </w:rPr>
        <w:t xml:space="preserve">               </w:t>
      </w:r>
    </w:p>
    <w:p>
      <w:pPr>
        <w:pStyle w:val="BodyText"/>
        <w:numPr>
          <w:ilvl w:val="0"/>
          <w:numId w:val="0"/>
        </w:numPr>
        <w:rPr>
          <w:rFonts w:ascii="Times New Roman" w:hAnsi="Times New Roman" w:cs="Times New Roman" w:hint="default"/>
          <w:sz w:val="21"/>
          <w:szCs w:val="21"/>
        </w:rPr>
      </w:pPr>
      <w:r>
        <w:rPr>
          <w:rFonts w:ascii="Times New Roman" w:hAnsi="Times New Roman" w:cs="Times New Roman" w:hint="default"/>
          <w:sz w:val="21"/>
          <w:szCs w:val="21"/>
        </w:rPr>
        <w:t>答案是C.</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1.What time is it now?</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 10:00.</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B.9:50.</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C.9:10.</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2.What does the woman think of the weather?</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A.It's cold.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B.It's fine.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C.It's warm.</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3.What will the man do?</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A.Give a lecture.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B.Attend a meeting.</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C.L.eave his office.</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4.What's the probable relationship between the speakers?</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A.Doctor and patient.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B.Boss and secretary.</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C.Classmates.</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5.What does the woman want the man to do?</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 xml:space="preserve">A.Turn off the radio.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B.Speak louder.</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C.Apologize to her.</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第二节（共15小题：每小题1分，满分15分）</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听第6段材料，回答第6、7题。</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6.Why did the crowd get crazy according to the man?</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A.The visiting team played terribly.</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B.Europeans are just very aggressive fans.</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C.They felt the game wasn't worth the money.</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7.What is the woman's attitude towards the game?</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A.The athletes are to blame.</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B.She agrees with the crowd totally.</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C.Fans needn't take a game so seriously.</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听第7段材料，回答第8.9题。</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8.Who might be Harry Webb?</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A.Maria Jones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's doctor.</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B.Maurice Caine's colleague.</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C.Maria Jones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's friend.</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9.What will Maurice Caine do after the meeting?</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A.Call Maria Jones.</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B.Go to meet Maria Jones.</w:t>
      </w:r>
    </w:p>
    <w:p>
      <w:pPr>
        <w:pStyle w:val="BodyText"/>
        <w:rPr>
          <w:rFonts w:ascii="Times New Roman" w:hAnsi="Times New Roman" w:cs="Times New Roman" w:hint="default"/>
          <w:sz w:val="21"/>
          <w:szCs w:val="21"/>
        </w:rPr>
      </w:pPr>
      <w:r>
        <w:rPr>
          <w:rFonts w:ascii="Times New Roman" w:hAnsi="Times New Roman" w:cs="Times New Roman" w:hint="eastAsia"/>
          <w:sz w:val="21"/>
          <w:szCs w:val="21"/>
          <w:lang w:val="en-US" w:eastAsia="zh-CN"/>
        </w:rPr>
        <w:t xml:space="preserve">C </w:t>
      </w:r>
      <w:r>
        <w:rPr>
          <w:rFonts w:ascii="Times New Roman" w:hAnsi="Times New Roman" w:cs="Times New Roman" w:hint="default"/>
          <w:sz w:val="21"/>
          <w:szCs w:val="21"/>
        </w:rPr>
        <w:t>Remember the phone number.</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听第8段材料，回答第10至12题。</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10.What field is the man probably in?</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A.Finance.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w:t>
      </w:r>
      <w:r>
        <w:rPr>
          <w:rFonts w:ascii="Times New Roman" w:hAnsi="Times New Roman" w:cs="Times New Roman" w:hint="eastAsia"/>
          <w:sz w:val="21"/>
          <w:szCs w:val="21"/>
          <w:lang w:eastAsia="zh-CN"/>
        </w:rPr>
        <w:t>Engineering</w:t>
      </w:r>
      <w:r>
        <w:rPr>
          <w:rFonts w:ascii="Times New Roman" w:hAnsi="Times New Roman" w:cs="Times New Roman" w:hint="default"/>
          <w:sz w:val="21"/>
          <w:szCs w:val="21"/>
        </w:rPr>
        <w: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C.Medicine.</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11.How does the woman travel to New York?</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A.By car.</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B.By train.</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C.By plane.</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12.What does the woman think about New York?</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A.She dislikes it a little bit.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B.She can't stand it.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C.She feels relaxed there.</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听第9段材料，回答第13至16题。</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13.Why does the woman go to New York today?</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A.To visit a friend.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B.To go shopping.</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C.To do business.</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14.What kind of tickets will the woman buy?</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A.Weekly return ones.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B.Single ones.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C.First-class ones.</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15.When will the return flight leave?</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A.At 6:00 am.</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B.At 8:00 am.</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C.At 12:00 pm.</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16.How much will the woman pay in total?</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A.75.</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 150.</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 300.</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听第10段材料，回答第17至20题。</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17.What is the speaker?</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A.A host.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B.A driver.</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C.A teacher.</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18.What's Leaf Linking Environment and Farming?</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A.A company.</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B.A programme.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C.An organization.</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19.What is Annabel Shackleton'</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s reaction to people's not going out into the country?</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A.Sad.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B.Surprised.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C.Frightened.</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20.What is the biggest reason people gave for their not going out into the country?</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A.The weather is not good.</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B.They haven't got the right clothing.</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C.It wouldn't look good on their social media.</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第二部分 英语知识运用（共两节，满分35分）</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第一节 单项填空（共15小题：每小题1分，满分15分）</w:t>
      </w:r>
    </w:p>
    <w:p>
      <w:pPr>
        <w:pStyle w:val="BodyText"/>
        <w:ind w:firstLine="420" w:firstLineChars="200"/>
        <w:rPr>
          <w:rFonts w:ascii="Times New Roman" w:hAnsi="Times New Roman" w:cs="Times New Roman" w:hint="default"/>
          <w:sz w:val="21"/>
          <w:szCs w:val="21"/>
        </w:rPr>
      </w:pPr>
      <w:r>
        <w:rPr>
          <w:rFonts w:ascii="Times New Roman" w:hAnsi="Times New Roman" w:cs="Times New Roman" w:hint="default"/>
          <w:sz w:val="21"/>
          <w:szCs w:val="21"/>
        </w:rPr>
        <w:t>请认真阅读下面各题，从题中所给的A、B、C、D四个选项中，选出最佳选项，并在答题卡上将该项涂黑。</w:t>
      </w:r>
    </w:p>
    <w:p>
      <w:pPr>
        <w:pStyle w:val="BodyText"/>
        <w:numPr>
          <w:ilvl w:val="0"/>
          <w:numId w:val="8"/>
        </w:numPr>
        <w:rPr>
          <w:rFonts w:ascii="Times New Roman" w:hAnsi="Times New Roman" w:cs="Times New Roman" w:hint="default"/>
          <w:sz w:val="21"/>
          <w:szCs w:val="21"/>
        </w:rPr>
      </w:pPr>
      <w:r>
        <w:rPr>
          <w:rFonts w:ascii="Times New Roman" w:hAnsi="Times New Roman" w:cs="Times New Roman" w:hint="eastAsia"/>
          <w:sz w:val="21"/>
          <w:szCs w:val="21"/>
          <w:lang w:val="en-US" w:eastAsia="zh-CN"/>
        </w:rPr>
        <w:t>________</w:t>
      </w:r>
      <w:r>
        <w:rPr>
          <w:rFonts w:ascii="Times New Roman" w:hAnsi="Times New Roman" w:cs="Times New Roman" w:hint="default"/>
          <w:sz w:val="21"/>
          <w:szCs w:val="21"/>
        </w:rPr>
        <w:t>the epidemic outbreak,Tsinghua University has opened a series of online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programs to the public,including more than 1,900 MOOCs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(massive open online courses).</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 xml:space="preserve">A.In the case of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B.In the wake of</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C.In the event of</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D.In the name of</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22.In the late 1970s,China's economy began expanding.and the expansion accelerated in the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following decades._</w:t>
      </w:r>
      <w:r>
        <w:rPr>
          <w:rFonts w:ascii="Times New Roman" w:hAnsi="Times New Roman" w:cs="Times New Roman" w:hint="eastAsia"/>
          <w:sz w:val="21"/>
          <w:szCs w:val="21"/>
          <w:lang w:val="en-US" w:eastAsia="zh-CN"/>
        </w:rPr>
        <w:t>______</w:t>
      </w:r>
      <w:r>
        <w:rPr>
          <w:rFonts w:ascii="Times New Roman" w:hAnsi="Times New Roman" w:cs="Times New Roman" w:hint="default"/>
          <w:sz w:val="21"/>
          <w:szCs w:val="21"/>
        </w:rPr>
        <w:t>problems of environmental pollution also increased.</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 xml:space="preserve">A.during which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B.whose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C.where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D.in which</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23.Likewise,if parents don't like the rules of a given cyberspace community,they can</w:t>
      </w:r>
      <w:r>
        <w:rPr>
          <w:rFonts w:ascii="Times New Roman" w:hAnsi="Times New Roman" w:cs="Times New Roman" w:hint="eastAsia"/>
          <w:sz w:val="21"/>
          <w:szCs w:val="21"/>
          <w:lang w:val="en-US" w:eastAsia="zh-CN"/>
        </w:rPr>
        <w:t>_________</w:t>
      </w:r>
      <w:r>
        <w:rPr>
          <w:rFonts w:ascii="Times New Roman" w:hAnsi="Times New Roman" w:cs="Times New Roman" w:hint="default"/>
          <w:sz w:val="21"/>
          <w:szCs w:val="21"/>
        </w:rPr>
        <w:t>their</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children's access to it.</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A.gain</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B.release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C.restrict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D.identify</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24.When a quiet person raises her or his voice to</w:t>
      </w:r>
      <w:r>
        <w:rPr>
          <w:rFonts w:ascii="Times New Roman" w:hAnsi="Times New Roman" w:cs="Times New Roman" w:hint="eastAsia"/>
          <w:sz w:val="21"/>
          <w:szCs w:val="21"/>
          <w:lang w:val="en-US" w:eastAsia="zh-CN"/>
        </w:rPr>
        <w:t>______</w:t>
      </w:r>
      <w:r>
        <w:rPr>
          <w:rFonts w:ascii="Times New Roman" w:hAnsi="Times New Roman" w:cs="Times New Roman" w:hint="default"/>
          <w:sz w:val="21"/>
          <w:szCs w:val="21"/>
        </w:rPr>
        <w:t>most might judge as ordinary.the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sounds may seem enormously loud to listeners accustomed to leaning forward and perking</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their ears to hear the speaker.</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A.that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B.whom</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C.which</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D.what</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25.Austin Li became a household name throughout China after winning an enormous audience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on numerous Chinese social media platforms outside of the Alibaba ecosystem.</w:t>
      </w:r>
      <w:r>
        <w:rPr>
          <w:rFonts w:ascii="Times New Roman" w:hAnsi="Times New Roman" w:cs="Times New Roman" w:hint="eastAsia"/>
          <w:sz w:val="21"/>
          <w:szCs w:val="21"/>
          <w:lang w:val="en-US" w:eastAsia="zh-CN"/>
        </w:rPr>
        <w:t>______</w:t>
      </w:r>
      <w:r>
        <w:rPr>
          <w:rFonts w:ascii="Times New Roman" w:hAnsi="Times New Roman" w:cs="Times New Roman" w:hint="default"/>
          <w:sz w:val="21"/>
          <w:szCs w:val="21"/>
        </w:rPr>
        <w:t>the first and only Taobao livestreamer to enjoy such widespread fame and popularity.</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A.becoming</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B.to become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C.having become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D.became</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26.Some people are introvert just because they know that most of the time debating doesn't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bring results;it brings</w:t>
      </w:r>
      <w:r>
        <w:rPr>
          <w:rFonts w:ascii="Times New Roman" w:hAnsi="Times New Roman" w:cs="Times New Roman" w:hint="eastAsia"/>
          <w:sz w:val="21"/>
          <w:szCs w:val="21"/>
          <w:lang w:val="en-US" w:eastAsia="zh-CN"/>
        </w:rPr>
        <w:t xml:space="preserve">______. </w:t>
      </w:r>
      <w:r>
        <w:rPr>
          <w:rFonts w:ascii="Times New Roman" w:hAnsi="Times New Roman" w:cs="Times New Roman" w:hint="default"/>
          <w:sz w:val="21"/>
          <w:szCs w:val="21"/>
        </w:rPr>
        <w:t>People are not listening,instead they are more focused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on winning the argument.</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A.consensus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B.confusion</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C.expansion</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D.explosion</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27.Why would you choose to invade someone else'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s private space</w:t>
      </w:r>
      <w:r>
        <w:rPr>
          <w:rFonts w:ascii="Times New Roman" w:hAnsi="Times New Roman" w:cs="Times New Roman" w:hint="eastAsia"/>
          <w:sz w:val="21"/>
          <w:szCs w:val="21"/>
          <w:lang w:val="en-US" w:eastAsia="zh-CN"/>
        </w:rPr>
        <w:t xml:space="preserve">________ </w:t>
      </w:r>
      <w:r>
        <w:rPr>
          <w:rFonts w:ascii="Times New Roman" w:hAnsi="Times New Roman" w:cs="Times New Roman" w:hint="default"/>
          <w:sz w:val="21"/>
          <w:szCs w:val="21"/>
        </w:rPr>
        <w:t>there are plenty of</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free seats on the bus?</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A.while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B.as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C.where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D.when</w:t>
      </w:r>
    </w:p>
    <w:p>
      <w:pPr>
        <w:pStyle w:val="BodyText"/>
        <w:jc w:val="both"/>
        <w:rPr>
          <w:rFonts w:ascii="Times New Roman" w:hAnsi="Times New Roman" w:cs="Times New Roman" w:hint="default"/>
          <w:sz w:val="21"/>
          <w:szCs w:val="21"/>
        </w:rPr>
      </w:pPr>
      <w:r>
        <w:rPr>
          <w:rFonts w:ascii="Times New Roman" w:hAnsi="Times New Roman" w:cs="Times New Roman" w:hint="default"/>
          <w:sz w:val="21"/>
          <w:szCs w:val="21"/>
        </w:rPr>
        <w:t>28.Happiness is a_</w:t>
      </w:r>
      <w:r>
        <w:rPr>
          <w:rFonts w:ascii="Times New Roman" w:hAnsi="Times New Roman" w:cs="Times New Roman" w:hint="eastAsia"/>
          <w:sz w:val="21"/>
          <w:szCs w:val="21"/>
          <w:lang w:val="en-US" w:eastAsia="zh-CN"/>
        </w:rPr>
        <w:t>_______</w:t>
      </w:r>
      <w:r>
        <w:rPr>
          <w:rFonts w:ascii="Times New Roman" w:hAnsi="Times New Roman" w:cs="Times New Roman" w:hint="default"/>
          <w:sz w:val="21"/>
          <w:szCs w:val="21"/>
        </w:rPr>
        <w:t>decision and you can make it right now.Instead of dreaming of a</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brighter,happier,richer tomorrow,make today as wonderful as you can.</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A.considerate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B.consistent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C.conscious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D.constant</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29.Over the years,many things_</w:t>
      </w:r>
      <w:r>
        <w:rPr>
          <w:rFonts w:ascii="Times New Roman" w:hAnsi="Times New Roman" w:cs="Times New Roman" w:hint="eastAsia"/>
          <w:sz w:val="21"/>
          <w:szCs w:val="21"/>
          <w:lang w:val="en-US" w:eastAsia="zh-CN"/>
        </w:rPr>
        <w:t>______</w:t>
      </w:r>
      <w:r>
        <w:rPr>
          <w:rFonts w:ascii="Times New Roman" w:hAnsi="Times New Roman" w:cs="Times New Roman" w:hint="default"/>
          <w:sz w:val="21"/>
          <w:szCs w:val="21"/>
        </w:rPr>
        <w:t>to the story of St Nicholas,changing him to the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Father Christmas we know of today.</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A.had been added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B.added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C.were added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D.have been added</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30.The fire was put down before it reached the second floor,but the water pumped by</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firefighters into the building was believed_</w:t>
      </w:r>
      <w:r>
        <w:rPr>
          <w:rFonts w:ascii="Times New Roman" w:hAnsi="Times New Roman" w:cs="Times New Roman" w:hint="eastAsia"/>
          <w:sz w:val="21"/>
          <w:szCs w:val="21"/>
          <w:lang w:val="en-US" w:eastAsia="zh-CN"/>
        </w:rPr>
        <w:t>_______</w:t>
      </w:r>
      <w:r>
        <w:rPr>
          <w:rFonts w:ascii="Times New Roman" w:hAnsi="Times New Roman" w:cs="Times New Roman" w:hint="default"/>
          <w:sz w:val="21"/>
          <w:szCs w:val="21"/>
        </w:rPr>
        <w:t>the 85,000 items within the cherished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collection.</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A.to destroy</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B.to have destroyed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C.having destroyed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D.being destroyed</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31.-Is this your wallet?We found it in the restroom.</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－Yes,it is.I_</w:t>
      </w:r>
      <w:r>
        <w:rPr>
          <w:rFonts w:ascii="Times New Roman" w:hAnsi="Times New Roman" w:cs="Times New Roman" w:hint="eastAsia"/>
          <w:sz w:val="21"/>
          <w:szCs w:val="21"/>
          <w:lang w:val="en-US" w:eastAsia="zh-CN"/>
        </w:rPr>
        <w:t>_____</w:t>
      </w:r>
      <w:r>
        <w:rPr>
          <w:rFonts w:ascii="Times New Roman" w:hAnsi="Times New Roman" w:cs="Times New Roman" w:hint="default"/>
          <w:sz w:val="21"/>
          <w:szCs w:val="21"/>
        </w:rPr>
        <w:t>it there and forgotten to take it.Thank you.</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A.must leave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B.might have left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C.must have left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D.should have left</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32.Oversens users can</w:t>
      </w:r>
      <w:r>
        <w:rPr>
          <w:rFonts w:ascii="Times New Roman" w:hAnsi="Times New Roman" w:cs="Times New Roman" w:hint="eastAsia"/>
          <w:sz w:val="21"/>
          <w:szCs w:val="21"/>
          <w:lang w:val="en-US" w:eastAsia="zh-CN"/>
        </w:rPr>
        <w:t xml:space="preserve"> _______</w:t>
      </w:r>
      <w:r>
        <w:rPr>
          <w:rFonts w:ascii="Times New Roman" w:hAnsi="Times New Roman" w:cs="Times New Roman" w:hint="default"/>
          <w:sz w:val="21"/>
          <w:szCs w:val="21"/>
        </w:rPr>
        <w:t>the Beijing Remote Health Service platform's channel on the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Chinese social media WeChat,to get access to useful information and put forth their needs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and demands to get proper help.</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 xml:space="preserve">A.subscribe to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B.subject to</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C.cater to</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D.appeal to</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33.In Wuhan Children's Hospital more than 50 medical employees have worked there for over</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two months and successfully</w:t>
      </w:r>
      <w:r>
        <w:rPr>
          <w:rFonts w:ascii="Times New Roman" w:hAnsi="Times New Roman" w:cs="Times New Roman" w:hint="eastAsia"/>
          <w:sz w:val="21"/>
          <w:szCs w:val="21"/>
          <w:lang w:val="en-US" w:eastAsia="zh-CN"/>
        </w:rPr>
        <w:t xml:space="preserve">_________ </w:t>
      </w:r>
      <w:r>
        <w:rPr>
          <w:rFonts w:ascii="Times New Roman" w:hAnsi="Times New Roman" w:cs="Times New Roman" w:hint="default"/>
          <w:sz w:val="21"/>
          <w:szCs w:val="21"/>
        </w:rPr>
        <w:t>50 children with the disease,including a 17-day-old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infant.</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 xml:space="preserve">A.have treated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B.treated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C.have been treated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D.were treated</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34.My parents lent me the money.Otherwise.I</w:t>
      </w:r>
      <w:r>
        <w:rPr>
          <w:rFonts w:ascii="Times New Roman" w:hAnsi="Times New Roman" w:cs="Times New Roman" w:hint="eastAsia"/>
          <w:sz w:val="21"/>
          <w:szCs w:val="21"/>
          <w:lang w:val="en-US" w:eastAsia="zh-CN"/>
        </w:rPr>
        <w:t>__________</w:t>
      </w:r>
      <w:r>
        <w:rPr>
          <w:rFonts w:ascii="Times New Roman" w:hAnsi="Times New Roman" w:cs="Times New Roman" w:hint="default"/>
          <w:sz w:val="21"/>
          <w:szCs w:val="21"/>
        </w:rPr>
        <w:t>the trip.</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A.couldn't afford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B.hadn't afforded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C.wouldn't afford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D.couldn't have afforded</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35.-</w:t>
      </w:r>
      <w:r>
        <w:rPr>
          <w:rFonts w:ascii="Times New Roman" w:hAnsi="Times New Roman" w:cs="Times New Roman" w:hint="eastAsia"/>
          <w:sz w:val="21"/>
          <w:szCs w:val="21"/>
          <w:lang w:val="en-US" w:eastAsia="zh-CN"/>
        </w:rPr>
        <w:t>--</w:t>
      </w:r>
      <w:r>
        <w:rPr>
          <w:rFonts w:ascii="Times New Roman" w:hAnsi="Times New Roman" w:cs="Times New Roman" w:hint="default"/>
          <w:sz w:val="21"/>
          <w:szCs w:val="21"/>
        </w:rPr>
        <w:t>A friend of mine called to ask if I want to go with him and spend a week camping there.</w:t>
      </w:r>
    </w:p>
    <w:p>
      <w:pPr>
        <w:pStyle w:val="BodyText"/>
        <w:rPr>
          <w:rFonts w:ascii="Times New Roman" w:hAnsi="Times New Roman" w:cs="Times New Roman" w:hint="default"/>
          <w:sz w:val="21"/>
          <w:szCs w:val="21"/>
        </w:rPr>
      </w:pPr>
      <w:r>
        <w:rPr>
          <w:rFonts w:ascii="Times New Roman" w:hAnsi="Times New Roman" w:cs="Times New Roman" w:hint="eastAsia"/>
          <w:sz w:val="21"/>
          <w:szCs w:val="21"/>
          <w:lang w:val="en-US" w:eastAsia="zh-CN"/>
        </w:rPr>
        <w:t xml:space="preserve">----______ </w:t>
      </w:r>
      <w:r>
        <w:rPr>
          <w:rFonts w:ascii="Times New Roman" w:hAnsi="Times New Roman" w:cs="Times New Roman" w:hint="default"/>
          <w:sz w:val="21"/>
          <w:szCs w:val="21"/>
        </w:rPr>
        <w:t>Go for it!I will stay and look after the house for you.</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A.Take your time.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B.Sounds great.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C.I got it.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D.You bet.</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第二节 完形填空（共20小题；每小题1分。满分20分）</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请认真阅读下面短文，从短文后各题所给的A、B、C、D四个选项中，选出最佳选项，并在答题卡上将该项涂黑。</w:t>
      </w:r>
    </w:p>
    <w:p>
      <w:pPr>
        <w:pStyle w:val="BodyText"/>
        <w:ind w:firstLine="630" w:firstLineChars="300"/>
        <w:jc w:val="both"/>
        <w:rPr>
          <w:rFonts w:ascii="Times New Roman" w:hAnsi="Times New Roman" w:cs="Times New Roman" w:hint="default"/>
          <w:sz w:val="21"/>
          <w:szCs w:val="21"/>
          <w:u w:val="single"/>
        </w:rPr>
      </w:pPr>
      <w:r>
        <w:rPr>
          <w:rFonts w:ascii="Times New Roman" w:hAnsi="Times New Roman" w:cs="Times New Roman" w:hint="default"/>
          <w:sz w:val="21"/>
          <w:szCs w:val="21"/>
        </w:rPr>
        <w:t>We are at that time of year when students are crazily selecting courses for their upcoming</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year of university.I love getting to talk with first-year students about what courses they want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to take and what they hope to do with their </w:t>
      </w:r>
      <w:r>
        <w:rPr>
          <w:rFonts w:ascii="Times New Roman" w:hAnsi="Times New Roman" w:cs="Times New Roman" w:hint="default"/>
          <w:sz w:val="21"/>
          <w:szCs w:val="21"/>
          <w:u w:val="single"/>
        </w:rPr>
        <w:t>36.</w:t>
      </w:r>
    </w:p>
    <w:p>
      <w:pPr>
        <w:pStyle w:val="BodyText"/>
        <w:ind w:firstLine="630" w:firstLineChars="300"/>
        <w:jc w:val="both"/>
        <w:rPr>
          <w:rFonts w:ascii="Times New Roman" w:hAnsi="Times New Roman" w:cs="Times New Roman" w:hint="default"/>
          <w:sz w:val="21"/>
          <w:szCs w:val="21"/>
        </w:rPr>
      </w:pPr>
      <w:r>
        <w:rPr>
          <w:rFonts w:ascii="Times New Roman" w:hAnsi="Times New Roman" w:cs="Times New Roman" w:hint="default"/>
          <w:sz w:val="21"/>
          <w:szCs w:val="21"/>
        </w:rPr>
        <w:t>Best of all,I love the students that come in well-prepared and</w:t>
      </w:r>
      <w:r>
        <w:rPr>
          <w:rFonts w:ascii="Times New Roman" w:hAnsi="Times New Roman" w:cs="Times New Roman" w:hint="default"/>
          <w:sz w:val="21"/>
          <w:szCs w:val="21"/>
          <w:u w:val="single"/>
        </w:rPr>
        <w:t xml:space="preserve"> 37 </w:t>
      </w:r>
      <w:r>
        <w:rPr>
          <w:rFonts w:ascii="Times New Roman" w:hAnsi="Times New Roman" w:cs="Times New Roman" w:hint="default"/>
          <w:sz w:val="21"/>
          <w:szCs w:val="21"/>
        </w:rPr>
        <w:t>for all of the courses-those students who say,"I can't choose,there are so many that sound interesting."On</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the other hand,there are the few students that have not yet found their </w:t>
      </w:r>
      <w:r>
        <w:rPr>
          <w:rFonts w:ascii="Times New Roman" w:hAnsi="Times New Roman" w:cs="Times New Roman" w:hint="default"/>
          <w:sz w:val="21"/>
          <w:szCs w:val="21"/>
          <w:u w:val="single"/>
        </w:rPr>
        <w:t>38 a</w:t>
      </w:r>
      <w:r>
        <w:rPr>
          <w:rFonts w:ascii="Times New Roman" w:hAnsi="Times New Roman" w:cs="Times New Roman" w:hint="default"/>
          <w:sz w:val="21"/>
          <w:szCs w:val="21"/>
        </w:rPr>
        <w:t>nd some that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just don't seem to want to be here at all.When I ask,"What courses are you most excited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about taking?"and the </w:t>
      </w:r>
      <w:r>
        <w:rPr>
          <w:rFonts w:ascii="Times New Roman" w:hAnsi="Times New Roman" w:cs="Times New Roman" w:hint="default"/>
          <w:sz w:val="21"/>
          <w:szCs w:val="21"/>
          <w:u w:val="single"/>
        </w:rPr>
        <w:t xml:space="preserve">39 </w:t>
      </w:r>
      <w:r>
        <w:rPr>
          <w:rFonts w:ascii="Times New Roman" w:hAnsi="Times New Roman" w:cs="Times New Roman" w:hint="default"/>
          <w:sz w:val="21"/>
          <w:szCs w:val="21"/>
        </w:rPr>
        <w:t>is,"Whatever course is the easiest."I think,"Wow.you are</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40 </w:t>
      </w:r>
      <w:r>
        <w:rPr>
          <w:rFonts w:ascii="Times New Roman" w:hAnsi="Times New Roman" w:cs="Times New Roman" w:hint="default"/>
          <w:sz w:val="21"/>
          <w:szCs w:val="21"/>
        </w:rPr>
        <w:t>a lot of lessons in the subject of life."</w:t>
      </w:r>
    </w:p>
    <w:p>
      <w:pPr>
        <w:pStyle w:val="BodyText"/>
        <w:ind w:firstLine="420" w:firstLineChars="200"/>
        <w:jc w:val="both"/>
        <w:rPr>
          <w:rFonts w:ascii="Times New Roman" w:hAnsi="Times New Roman" w:cs="Times New Roman" w:hint="default"/>
          <w:sz w:val="21"/>
          <w:szCs w:val="21"/>
        </w:rPr>
      </w:pPr>
      <w:r>
        <w:rPr>
          <w:rFonts w:ascii="Times New Roman" w:hAnsi="Times New Roman" w:cs="Times New Roman" w:hint="default"/>
          <w:sz w:val="21"/>
          <w:szCs w:val="21"/>
        </w:rPr>
        <w:t>I learned those lessons when I was going into my second year of university.A friend of</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mine,Jeff,was a year behind because he had been </w:t>
      </w:r>
      <w:r>
        <w:rPr>
          <w:rFonts w:ascii="Times New Roman" w:hAnsi="Times New Roman" w:cs="Times New Roman" w:hint="eastAsia"/>
          <w:sz w:val="21"/>
          <w:szCs w:val="21"/>
          <w:lang w:eastAsia="zh-CN"/>
        </w:rPr>
        <w:t>diagnosed</w:t>
      </w:r>
      <w:r>
        <w:rPr>
          <w:rFonts w:ascii="Times New Roman" w:hAnsi="Times New Roman" w:cs="Times New Roman" w:hint="default"/>
          <w:sz w:val="21"/>
          <w:szCs w:val="21"/>
        </w:rPr>
        <w:t xml:space="preserve"> with cancer and had been </w:t>
      </w:r>
      <w:r>
        <w:rPr>
          <w:rFonts w:ascii="Times New Roman" w:hAnsi="Times New Roman" w:cs="Times New Roman" w:hint="default"/>
          <w:sz w:val="21"/>
          <w:szCs w:val="21"/>
          <w:u w:val="single"/>
        </w:rPr>
        <w:t>41</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intensive chemotherapy during what should have been his first year.I spent many days up on</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the cancer</w:t>
      </w:r>
      <w:r>
        <w:rPr>
          <w:rFonts w:ascii="Times New Roman" w:hAnsi="Times New Roman" w:cs="Times New Roman" w:hint="default"/>
          <w:sz w:val="21"/>
          <w:szCs w:val="21"/>
          <w:u w:val="single"/>
        </w:rPr>
        <w:t xml:space="preserve"> 42 </w:t>
      </w:r>
      <w:r>
        <w:rPr>
          <w:rFonts w:ascii="Times New Roman" w:hAnsi="Times New Roman" w:cs="Times New Roman" w:hint="default"/>
          <w:sz w:val="21"/>
          <w:szCs w:val="21"/>
        </w:rPr>
        <w:t>visiting Jeff.</w:t>
      </w:r>
    </w:p>
    <w:p>
      <w:pPr>
        <w:pStyle w:val="BodyText"/>
        <w:ind w:firstLine="630" w:firstLineChars="300"/>
        <w:jc w:val="both"/>
        <w:rPr>
          <w:rFonts w:ascii="Times New Roman" w:hAnsi="Times New Roman" w:cs="Times New Roman" w:hint="default"/>
          <w:sz w:val="21"/>
          <w:szCs w:val="21"/>
        </w:rPr>
      </w:pPr>
      <w:r>
        <w:rPr>
          <w:rFonts w:ascii="Times New Roman" w:hAnsi="Times New Roman" w:cs="Times New Roman" w:hint="default"/>
          <w:sz w:val="21"/>
          <w:szCs w:val="21"/>
        </w:rPr>
        <w:t xml:space="preserve">During my second year,Jeff was able to </w:t>
      </w:r>
      <w:r>
        <w:rPr>
          <w:rFonts w:ascii="Times New Roman" w:hAnsi="Times New Roman" w:cs="Times New Roman" w:hint="default"/>
          <w:sz w:val="21"/>
          <w:szCs w:val="21"/>
          <w:u w:val="single"/>
        </w:rPr>
        <w:t xml:space="preserve">43 </w:t>
      </w:r>
      <w:r>
        <w:rPr>
          <w:rFonts w:ascii="Times New Roman" w:hAnsi="Times New Roman" w:cs="Times New Roman" w:hint="default"/>
          <w:sz w:val="21"/>
          <w:szCs w:val="21"/>
        </w:rPr>
        <w:t>his first year courses and on the days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when he was </w:t>
      </w:r>
      <w:r>
        <w:rPr>
          <w:rFonts w:ascii="Times New Roman" w:hAnsi="Times New Roman" w:cs="Times New Roman" w:hint="default"/>
          <w:sz w:val="21"/>
          <w:szCs w:val="21"/>
          <w:u w:val="single"/>
        </w:rPr>
        <w:t xml:space="preserve">44 </w:t>
      </w:r>
      <w:r>
        <w:rPr>
          <w:rFonts w:ascii="Times New Roman" w:hAnsi="Times New Roman" w:cs="Times New Roman" w:hint="default"/>
          <w:sz w:val="21"/>
          <w:szCs w:val="21"/>
        </w:rPr>
        <w:t>it,he would rally(聚集，重整）all of his energy and go to class.Jeff was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told that his diagnosis was </w:t>
      </w:r>
      <w:r>
        <w:rPr>
          <w:rFonts w:ascii="Times New Roman" w:hAnsi="Times New Roman" w:cs="Times New Roman" w:hint="default"/>
          <w:sz w:val="21"/>
          <w:szCs w:val="21"/>
          <w:u w:val="single"/>
        </w:rPr>
        <w:t xml:space="preserve">45 </w:t>
      </w:r>
      <w:r>
        <w:rPr>
          <w:rFonts w:ascii="Times New Roman" w:hAnsi="Times New Roman" w:cs="Times New Roman" w:hint="default"/>
          <w:sz w:val="21"/>
          <w:szCs w:val="21"/>
        </w:rPr>
        <w:t>and that there was nothing more that they could do for</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him.Jeff knew that these were the last weeks of his life and his </w:t>
      </w:r>
      <w:r>
        <w:rPr>
          <w:rFonts w:ascii="Times New Roman" w:hAnsi="Times New Roman" w:cs="Times New Roman" w:hint="default"/>
          <w:sz w:val="21"/>
          <w:szCs w:val="21"/>
          <w:u w:val="single"/>
        </w:rPr>
        <w:t xml:space="preserve">46 </w:t>
      </w:r>
      <w:r>
        <w:rPr>
          <w:rFonts w:ascii="Times New Roman" w:hAnsi="Times New Roman" w:cs="Times New Roman" w:hint="default"/>
          <w:sz w:val="21"/>
          <w:szCs w:val="21"/>
        </w:rPr>
        <w:t>was not to go sky-</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diving and visit exotic lands;all he wanted to do was be a(n)</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u w:val="single"/>
        </w:rPr>
        <w:t>47</w:t>
      </w:r>
      <w:r>
        <w:rPr>
          <w:rFonts w:ascii="Times New Roman" w:hAnsi="Times New Roman" w:cs="Times New Roman" w:hint="default"/>
          <w:sz w:val="21"/>
          <w:szCs w:val="21"/>
        </w:rPr>
        <w:t xml:space="preserve"> 20-year-old and go to his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first classes at university.</w:t>
      </w:r>
    </w:p>
    <w:p>
      <w:pPr>
        <w:pStyle w:val="BodyText"/>
        <w:ind w:firstLine="630" w:firstLineChars="300"/>
        <w:jc w:val="both"/>
        <w:rPr>
          <w:rFonts w:ascii="Times New Roman" w:hAnsi="Times New Roman" w:cs="Times New Roman" w:hint="default"/>
          <w:sz w:val="21"/>
          <w:szCs w:val="21"/>
        </w:rPr>
      </w:pPr>
      <w:r>
        <w:rPr>
          <w:rFonts w:ascii="Times New Roman" w:hAnsi="Times New Roman" w:cs="Times New Roman" w:hint="default"/>
          <w:sz w:val="21"/>
          <w:szCs w:val="21"/>
        </w:rPr>
        <w:t>Jeff would have known that he was never going to</w:t>
      </w:r>
      <w:r>
        <w:rPr>
          <w:rFonts w:ascii="Times New Roman" w:hAnsi="Times New Roman" w:cs="Times New Roman" w:hint="default"/>
          <w:sz w:val="21"/>
          <w:szCs w:val="21"/>
          <w:u w:val="single"/>
        </w:rPr>
        <w:t xml:space="preserve"> 48</w:t>
      </w:r>
      <w:r>
        <w:rPr>
          <w:rFonts w:ascii="Times New Roman" w:hAnsi="Times New Roman" w:cs="Times New Roman" w:hint="default"/>
          <w:sz w:val="21"/>
          <w:szCs w:val="21"/>
        </w:rPr>
        <w:t xml:space="preserve"> and yet he was able to see the</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u w:val="single"/>
        </w:rPr>
        <w:t>49</w:t>
      </w:r>
      <w:r>
        <w:rPr>
          <w:rFonts w:ascii="Times New Roman" w:hAnsi="Times New Roman" w:cs="Times New Roman" w:hint="default"/>
          <w:sz w:val="21"/>
          <w:szCs w:val="21"/>
        </w:rPr>
        <w:t xml:space="preserve"> and gift that education was and spent his last few weeks le</w:t>
      </w:r>
      <w:r>
        <w:rPr>
          <w:rFonts w:ascii="Times New Roman" w:hAnsi="Times New Roman" w:cs="Times New Roman" w:hint="eastAsia"/>
          <w:sz w:val="21"/>
          <w:szCs w:val="21"/>
          <w:lang w:val="en-US" w:eastAsia="zh-CN"/>
        </w:rPr>
        <w:t>arn</w:t>
      </w:r>
      <w:r>
        <w:rPr>
          <w:rFonts w:ascii="Times New Roman" w:hAnsi="Times New Roman" w:cs="Times New Roman" w:hint="default"/>
          <w:sz w:val="21"/>
          <w:szCs w:val="21"/>
        </w:rPr>
        <w:t>ing</w:t>
      </w:r>
      <w:r>
        <w:rPr>
          <w:rFonts w:ascii="Times New Roman" w:hAnsi="Times New Roman" w:cs="Times New Roman" w:hint="default"/>
          <w:sz w:val="21"/>
          <w:szCs w:val="21"/>
          <w:u w:val="single"/>
        </w:rPr>
        <w:t>.50</w:t>
      </w:r>
      <w:r>
        <w:rPr>
          <w:rFonts w:ascii="Times New Roman" w:hAnsi="Times New Roman" w:cs="Times New Roman" w:hint="default"/>
          <w:sz w:val="21"/>
          <w:szCs w:val="21"/>
        </w:rPr>
        <w:t xml:space="preserve"> Jeff was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learning about Chemistry,Physics,and Calculus,he was also teaching me an important life-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long lesson-Go To Class!</w:t>
      </w:r>
    </w:p>
    <w:p>
      <w:pPr>
        <w:pStyle w:val="BodyText"/>
        <w:ind w:firstLine="630" w:firstLineChars="300"/>
        <w:jc w:val="both"/>
        <w:rPr>
          <w:rFonts w:ascii="Times New Roman" w:hAnsi="Times New Roman" w:cs="Times New Roman" w:hint="default"/>
          <w:sz w:val="21"/>
          <w:szCs w:val="21"/>
        </w:rPr>
      </w:pPr>
      <w:r>
        <w:rPr>
          <w:rFonts w:ascii="Times New Roman" w:hAnsi="Times New Roman" w:cs="Times New Roman" w:hint="default"/>
          <w:sz w:val="21"/>
          <w:szCs w:val="21"/>
        </w:rPr>
        <w:t>It doesn't seem</w:t>
      </w:r>
      <w:r>
        <w:rPr>
          <w:rFonts w:ascii="Times New Roman" w:hAnsi="Times New Roman" w:cs="Times New Roman" w:hint="default"/>
          <w:sz w:val="21"/>
          <w:szCs w:val="21"/>
          <w:u w:val="single"/>
        </w:rPr>
        <w:t xml:space="preserve"> 51,</w:t>
      </w:r>
      <w:r>
        <w:rPr>
          <w:rFonts w:ascii="Times New Roman" w:hAnsi="Times New Roman" w:cs="Times New Roman" w:hint="default"/>
          <w:sz w:val="21"/>
          <w:szCs w:val="21"/>
        </w:rPr>
        <w:t>but really he t</w:t>
      </w:r>
      <w:r>
        <w:rPr>
          <w:rFonts w:ascii="Times New Roman" w:hAnsi="Times New Roman" w:cs="Times New Roman" w:hint="eastAsia"/>
          <w:sz w:val="21"/>
          <w:szCs w:val="21"/>
          <w:lang w:val="en-US" w:eastAsia="zh-CN"/>
        </w:rPr>
        <w:t>a</w:t>
      </w:r>
      <w:r>
        <w:rPr>
          <w:rFonts w:ascii="Times New Roman" w:hAnsi="Times New Roman" w:cs="Times New Roman" w:hint="default"/>
          <w:sz w:val="21"/>
          <w:szCs w:val="21"/>
        </w:rPr>
        <w:t>ught me the importance of taking full advantage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of the </w:t>
      </w:r>
      <w:r>
        <w:rPr>
          <w:rFonts w:ascii="Times New Roman" w:hAnsi="Times New Roman" w:cs="Times New Roman" w:hint="default"/>
          <w:sz w:val="21"/>
          <w:szCs w:val="21"/>
          <w:u w:val="single"/>
        </w:rPr>
        <w:t xml:space="preserve">52 </w:t>
      </w:r>
      <w:r>
        <w:rPr>
          <w:rFonts w:ascii="Times New Roman" w:hAnsi="Times New Roman" w:cs="Times New Roman" w:hint="default"/>
          <w:sz w:val="21"/>
          <w:szCs w:val="21"/>
        </w:rPr>
        <w:t>things in life.The best things in life are not those rare moments that are</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u w:val="single"/>
        </w:rPr>
        <w:t>53</w:t>
      </w:r>
      <w:r>
        <w:rPr>
          <w:rFonts w:ascii="Times New Roman" w:hAnsi="Times New Roman" w:cs="Times New Roman" w:hint="default"/>
          <w:sz w:val="21"/>
          <w:szCs w:val="21"/>
        </w:rPr>
        <w:t>.but those everyday moments,the routine that we create.the regular ways that we</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54 </w:t>
      </w:r>
      <w:r>
        <w:rPr>
          <w:rFonts w:ascii="Times New Roman" w:hAnsi="Times New Roman" w:cs="Times New Roman" w:hint="default"/>
          <w:sz w:val="21"/>
          <w:szCs w:val="21"/>
        </w:rPr>
        <w:t>our time and build our life.If we can find inspiration in the everyday.we will be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u w:val="single"/>
        </w:rPr>
        <w:t xml:space="preserve">55 </w:t>
      </w:r>
      <w:r>
        <w:rPr>
          <w:rFonts w:ascii="Times New Roman" w:hAnsi="Times New Roman" w:cs="Times New Roman" w:hint="default"/>
          <w:sz w:val="21"/>
          <w:szCs w:val="21"/>
        </w:rPr>
        <w:t>and engaged in ways that will invari</w:t>
      </w:r>
      <w:r>
        <w:rPr>
          <w:rFonts w:ascii="Times New Roman" w:hAnsi="Times New Roman" w:cs="Times New Roman" w:hint="eastAsia"/>
          <w:sz w:val="21"/>
          <w:szCs w:val="21"/>
          <w:lang w:val="en-US" w:eastAsia="zh-CN"/>
        </w:rPr>
        <w:t>a</w:t>
      </w:r>
      <w:r>
        <w:rPr>
          <w:rFonts w:ascii="Times New Roman" w:hAnsi="Times New Roman" w:cs="Times New Roman" w:hint="default"/>
          <w:sz w:val="21"/>
          <w:szCs w:val="21"/>
        </w:rPr>
        <w:t>bly lead to success and happiness.</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36.A.grades</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B.subjects</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C.degree</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D.future</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37.A.excited</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B.organized</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C.committed</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D.engaged</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38.A.energy</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B.passion</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C.philosophy</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D.entry</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39.A.situation</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B.harvest</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C.response</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D.presence</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40.A.in between</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B.in for</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C.on about</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D.on at</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41.A.going about</w:t>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B.going by</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C.going for</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D.going through</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42.A.operation</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B.survival</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C.ward</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D.hospital</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43.A.fall for</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B.register for</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C.call for</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D.seek for</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44.A.up with</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B.up against</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C.up for</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D.up to</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45.A.critical</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B.terminal</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C.accidental</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D.fatal</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46.A.measure</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B.priority</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C.struggle</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D.receipt</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47.A.happy</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B.diligent</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C.regular</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D.honest</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48.A.survive</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B.graduate</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C.succeed</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D.progress</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49.A.value</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B.promise</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C.exception</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D.institute</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50.A.Since</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B.While</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C.After</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D.Unless</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51.A.inquiring</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B.profound</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C.prosperous</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D.infectious</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52.A.rigid</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B.legal</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C.basic</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D.tricky</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53.A.divided</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B.exceptional</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C.grand</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D.constant</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54.A.occupy</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B.cost</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C.judge</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D.monitor</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55.A.perfect</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B.sensible</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C.present</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D.content</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第三部分 阅读理解（共15小题；每小题2分，满分30分）</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请阅读下列短文，从短文后各题所给的A,B、C、D四个选项中，选出最佳选项，并在答题卡</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上将该项涂黑。</w:t>
      </w:r>
    </w:p>
    <w:p>
      <w:pPr>
        <w:pStyle w:val="BodyText"/>
        <w:jc w:val="center"/>
        <w:rPr>
          <w:rFonts w:ascii="Times New Roman" w:hAnsi="Times New Roman" w:cs="Times New Roman" w:hint="default"/>
          <w:sz w:val="21"/>
          <w:szCs w:val="21"/>
        </w:rPr>
      </w:pPr>
      <w:r>
        <w:rPr>
          <w:rFonts w:ascii="Times New Roman" w:hAnsi="Times New Roman" w:cs="Times New Roman" w:hint="default"/>
          <w:sz w:val="21"/>
          <w:szCs w:val="21"/>
        </w:rPr>
        <w:t>A</w:t>
      </w:r>
    </w:p>
    <w:p>
      <w:pPr>
        <w:pStyle w:val="BodyText"/>
        <w:ind w:firstLine="630" w:firstLineChars="300"/>
        <w:jc w:val="both"/>
        <w:rPr>
          <w:rFonts w:ascii="Times New Roman" w:hAnsi="Times New Roman" w:cs="Times New Roman" w:hint="default"/>
          <w:sz w:val="21"/>
          <w:szCs w:val="21"/>
        </w:rPr>
      </w:pPr>
      <w:r>
        <w:rPr>
          <w:rFonts w:ascii="Times New Roman" w:hAnsi="Times New Roman" w:cs="Times New Roman" w:hint="default"/>
          <w:sz w:val="21"/>
          <w:szCs w:val="21"/>
        </w:rPr>
        <w:t>Living with a local family is one of the fastest ways to immerse yourself in a new culture.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Currently,more and more US families are becoming hosts,so we're giving you tips for finding</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your ideal homestay.</w:t>
      </w:r>
    </w:p>
    <w:p>
      <w:pPr>
        <w:pStyle w:val="BodyText"/>
        <w:jc w:val="both"/>
        <w:rPr>
          <w:rFonts w:ascii="Times New Roman" w:hAnsi="Times New Roman" w:cs="Times New Roman" w:hint="default"/>
          <w:b/>
          <w:bCs/>
          <w:sz w:val="21"/>
          <w:szCs w:val="21"/>
        </w:rPr>
      </w:pPr>
      <w:r>
        <w:rPr>
          <w:rFonts w:ascii="Times New Roman" w:hAnsi="Times New Roman" w:cs="Times New Roman" w:hint="default"/>
          <w:b/>
          <w:bCs/>
          <w:sz w:val="21"/>
          <w:szCs w:val="21"/>
        </w:rPr>
        <w:t>1.Location</w:t>
      </w:r>
    </w:p>
    <w:p>
      <w:pPr>
        <w:pStyle w:val="BodyText"/>
        <w:ind w:firstLine="420" w:firstLineChars="200"/>
        <w:jc w:val="both"/>
        <w:rPr>
          <w:rFonts w:ascii="Times New Roman" w:hAnsi="Times New Roman" w:cs="Times New Roman" w:hint="default"/>
          <w:sz w:val="21"/>
          <w:szCs w:val="21"/>
        </w:rPr>
      </w:pPr>
      <w:r>
        <w:rPr>
          <w:rFonts w:ascii="Times New Roman" w:hAnsi="Times New Roman" w:cs="Times New Roman" w:hint="default"/>
          <w:sz w:val="21"/>
          <w:szCs w:val="21"/>
        </w:rPr>
        <w:t>As a rule,look for homestays that are close to campus,and research local transport links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because their reliability can vary state by state.Also,make a list of your absolute homestay</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requirements to help refine your search.These can include nearby local amenities(便利设施）</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or having a home without pets.</w:t>
      </w:r>
    </w:p>
    <w:p>
      <w:pPr>
        <w:pStyle w:val="BodyText"/>
        <w:jc w:val="both"/>
        <w:rPr>
          <w:rFonts w:ascii="Times New Roman" w:hAnsi="Times New Roman" w:cs="Times New Roman" w:hint="default"/>
          <w:b/>
          <w:bCs/>
          <w:sz w:val="21"/>
          <w:szCs w:val="21"/>
        </w:rPr>
      </w:pPr>
      <w:r>
        <w:rPr>
          <w:rFonts w:ascii="Times New Roman" w:hAnsi="Times New Roman" w:cs="Times New Roman" w:hint="default"/>
          <w:b/>
          <w:bCs/>
          <w:sz w:val="21"/>
          <w:szCs w:val="21"/>
        </w:rPr>
        <w:t>2.Ideal match</w:t>
      </w:r>
    </w:p>
    <w:p>
      <w:pPr>
        <w:pStyle w:val="BodyText"/>
        <w:ind w:firstLine="420" w:firstLineChars="200"/>
        <w:jc w:val="both"/>
        <w:rPr>
          <w:rFonts w:ascii="Times New Roman" w:hAnsi="Times New Roman" w:cs="Times New Roman" w:hint="default"/>
          <w:sz w:val="21"/>
          <w:szCs w:val="21"/>
        </w:rPr>
      </w:pPr>
      <w:r>
        <w:rPr>
          <w:rFonts w:ascii="Times New Roman" w:hAnsi="Times New Roman" w:cs="Times New Roman" w:hint="default"/>
          <w:sz w:val="21"/>
          <w:szCs w:val="21"/>
        </w:rPr>
        <w:t xml:space="preserve">Being honest with your host family is a must.Essentials such as Wi-Fi </w:t>
      </w:r>
      <w:r>
        <w:rPr>
          <w:rFonts w:ascii="Times New Roman" w:hAnsi="Times New Roman" w:cs="Times New Roman" w:hint="eastAsia"/>
          <w:sz w:val="21"/>
          <w:szCs w:val="21"/>
          <w:lang w:val="en-US" w:eastAsia="zh-CN"/>
        </w:rPr>
        <w:t>a</w:t>
      </w:r>
      <w:r>
        <w:rPr>
          <w:rFonts w:ascii="Times New Roman" w:hAnsi="Times New Roman" w:cs="Times New Roman" w:hint="default"/>
          <w:sz w:val="21"/>
          <w:szCs w:val="21"/>
        </w:rPr>
        <w:t>ccess and house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rules should be agreed on in advance.For instance.if you want at least one meal a day,you'll</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want to ensure your host can meet your needs.</w:t>
      </w:r>
    </w:p>
    <w:p>
      <w:pPr>
        <w:pStyle w:val="BodyText"/>
        <w:ind w:firstLine="420" w:firstLineChars="200"/>
        <w:jc w:val="both"/>
        <w:rPr>
          <w:rFonts w:ascii="Times New Roman" w:hAnsi="Times New Roman" w:cs="Times New Roman" w:hint="default"/>
          <w:sz w:val="21"/>
          <w:szCs w:val="21"/>
        </w:rPr>
      </w:pPr>
      <w:r>
        <w:rPr>
          <w:rFonts w:ascii="Times New Roman" w:hAnsi="Times New Roman" w:cs="Times New Roman" w:hint="default"/>
          <w:sz w:val="21"/>
          <w:szCs w:val="21"/>
        </w:rPr>
        <w:t>Setting these agreements early on will help you maintain good relations with your hosts.</w:t>
      </w:r>
    </w:p>
    <w:p>
      <w:pPr>
        <w:pStyle w:val="BodyText"/>
        <w:jc w:val="both"/>
        <w:rPr>
          <w:rFonts w:ascii="Times New Roman" w:hAnsi="Times New Roman" w:cs="Times New Roman" w:hint="default"/>
          <w:b/>
          <w:bCs/>
          <w:sz w:val="21"/>
          <w:szCs w:val="21"/>
        </w:rPr>
      </w:pPr>
      <w:r>
        <w:rPr>
          <w:rFonts w:ascii="Times New Roman" w:hAnsi="Times New Roman" w:cs="Times New Roman" w:hint="default"/>
          <w:b/>
          <w:bCs/>
          <w:sz w:val="21"/>
          <w:szCs w:val="21"/>
        </w:rPr>
        <w:t>3.Customs</w:t>
      </w:r>
    </w:p>
    <w:p>
      <w:pPr>
        <w:pStyle w:val="BodyText"/>
        <w:ind w:firstLine="420" w:firstLineChars="200"/>
        <w:jc w:val="both"/>
        <w:rPr>
          <w:rFonts w:ascii="Times New Roman" w:hAnsi="Times New Roman" w:cs="Times New Roman" w:hint="default"/>
          <w:sz w:val="21"/>
          <w:szCs w:val="21"/>
        </w:rPr>
      </w:pPr>
      <w:r>
        <w:rPr>
          <w:rFonts w:ascii="Times New Roman" w:hAnsi="Times New Roman" w:cs="Times New Roman" w:hint="default"/>
          <w:sz w:val="21"/>
          <w:szCs w:val="21"/>
        </w:rPr>
        <w:t>Adapting to local culture can be tough.so do your best to learn about local laws and etiquette be</w:t>
      </w:r>
      <w:r>
        <w:rPr>
          <w:rFonts w:ascii="Times New Roman" w:hAnsi="Times New Roman" w:cs="Times New Roman" w:hint="eastAsia"/>
          <w:sz w:val="21"/>
          <w:szCs w:val="21"/>
          <w:lang w:val="en-US" w:eastAsia="zh-CN"/>
        </w:rPr>
        <w:t>f</w:t>
      </w:r>
      <w:r>
        <w:rPr>
          <w:rFonts w:ascii="Times New Roman" w:hAnsi="Times New Roman" w:cs="Times New Roman" w:hint="default"/>
          <w:sz w:val="21"/>
          <w:szCs w:val="21"/>
        </w:rPr>
        <w:t>ore arriving.However,most hosts are open-minded,so don't be afraid to introduce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elements of your own culture to help build a good rapport(融洽的关系）。</w:t>
      </w:r>
    </w:p>
    <w:p>
      <w:pPr>
        <w:pStyle w:val="BodyText"/>
        <w:jc w:val="both"/>
        <w:rPr>
          <w:rFonts w:ascii="Times New Roman" w:hAnsi="Times New Roman" w:cs="Times New Roman" w:hint="default"/>
          <w:b/>
          <w:bCs/>
          <w:sz w:val="21"/>
          <w:szCs w:val="21"/>
        </w:rPr>
      </w:pPr>
      <w:r>
        <w:rPr>
          <w:rFonts w:ascii="Times New Roman" w:hAnsi="Times New Roman" w:cs="Times New Roman" w:hint="default"/>
          <w:b/>
          <w:bCs/>
          <w:sz w:val="21"/>
          <w:szCs w:val="21"/>
        </w:rPr>
        <w:t>4.Be outgoing</w:t>
      </w:r>
    </w:p>
    <w:p>
      <w:pPr>
        <w:pStyle w:val="BodyText"/>
        <w:ind w:firstLine="420" w:firstLineChars="200"/>
        <w:jc w:val="both"/>
        <w:rPr>
          <w:rFonts w:ascii="Times New Roman" w:hAnsi="Times New Roman" w:cs="Times New Roman" w:hint="default"/>
          <w:sz w:val="21"/>
          <w:szCs w:val="21"/>
        </w:rPr>
      </w:pPr>
      <w:r>
        <w:rPr>
          <w:rFonts w:ascii="Times New Roman" w:hAnsi="Times New Roman" w:cs="Times New Roman" w:hint="default"/>
          <w:sz w:val="21"/>
          <w:szCs w:val="21"/>
        </w:rPr>
        <w:t>It's easy to feel overwhelmed as an overseas student,but do your best to engage with</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your host family when you can,and don't be afraid to speak up.Apart from general courtesy（礼貌），it's a good way to learn local expressions and get the most out of your homestay</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experience.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Much like any relationship,you should find a balance between respecting your host and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having your needs met.So remember.you can always contact your college or homestay provider for any problems you have.</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56.According to the text,in order to find an ideal homestay.one can</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A.study any transport link available</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B.require there be Wi-Fi access</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C.tell hosts about his own culture</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D.ask hosts to have his needs met</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57.What is the main purpose of the text?</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A.To help us solve problems about homestays.</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B.To introduce tips on finding dream homestays.</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C.To remind people to get along well with hosts.</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D.To show the importance of understanding customs.</w:t>
      </w:r>
    </w:p>
    <w:p>
      <w:pPr>
        <w:pStyle w:val="BodyText"/>
        <w:jc w:val="center"/>
        <w:rPr>
          <w:rFonts w:ascii="Times New Roman" w:hAnsi="Times New Roman" w:cs="Times New Roman" w:hint="default"/>
          <w:sz w:val="21"/>
          <w:szCs w:val="21"/>
        </w:rPr>
      </w:pPr>
      <w:r>
        <w:rPr>
          <w:rFonts w:ascii="Times New Roman" w:hAnsi="Times New Roman" w:cs="Times New Roman" w:hint="default"/>
          <w:sz w:val="21"/>
          <w:szCs w:val="21"/>
        </w:rPr>
        <w:t>B</w:t>
      </w:r>
    </w:p>
    <w:p>
      <w:pPr>
        <w:pStyle w:val="BodyText"/>
        <w:ind w:firstLine="630" w:firstLineChars="300"/>
        <w:jc w:val="both"/>
        <w:rPr>
          <w:rFonts w:ascii="Times New Roman" w:hAnsi="Times New Roman" w:cs="Times New Roman" w:hint="default"/>
          <w:sz w:val="21"/>
          <w:szCs w:val="21"/>
        </w:rPr>
      </w:pPr>
      <w:r>
        <w:rPr>
          <w:rFonts w:ascii="Times New Roman" w:hAnsi="Times New Roman" w:cs="Times New Roman" w:hint="default"/>
          <w:sz w:val="21"/>
          <w:szCs w:val="21"/>
        </w:rPr>
        <w:t>Up to one fifth of the Amazon rainforest is emitting more CO.than it absorbs.new</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research suggests.</w:t>
      </w:r>
    </w:p>
    <w:p>
      <w:pPr>
        <w:pStyle w:val="BodyText"/>
        <w:ind w:firstLine="630" w:firstLineChars="300"/>
        <w:jc w:val="both"/>
        <w:rPr>
          <w:rFonts w:ascii="Times New Roman" w:hAnsi="Times New Roman" w:cs="Times New Roman" w:hint="default"/>
          <w:sz w:val="21"/>
          <w:szCs w:val="21"/>
        </w:rPr>
      </w:pPr>
      <w:r>
        <w:rPr>
          <w:rFonts w:ascii="Times New Roman" w:hAnsi="Times New Roman" w:cs="Times New Roman" w:hint="default"/>
          <w:sz w:val="21"/>
          <w:szCs w:val="21"/>
        </w:rPr>
        <w:t>Results from a decade-long study of greenhouse gases over the Amazon basin appear to</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show around 20%of the total area has become n net source of carbon dioxide in the atmosphere.One of the main causes is deforestation.While trees are growing they absorb carbon</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dioxide from the atmosphere;dead trees release it ag</w:t>
      </w:r>
      <w:r>
        <w:rPr>
          <w:rFonts w:ascii="Times New Roman" w:hAnsi="Times New Roman" w:cs="Times New Roman" w:hint="eastAsia"/>
          <w:sz w:val="21"/>
          <w:szCs w:val="21"/>
          <w:lang w:val="en-US" w:eastAsia="zh-CN"/>
        </w:rPr>
        <w:t>a</w:t>
      </w:r>
      <w:r>
        <w:rPr>
          <w:rFonts w:ascii="Times New Roman" w:hAnsi="Times New Roman" w:cs="Times New Roman" w:hint="default"/>
          <w:sz w:val="21"/>
          <w:szCs w:val="21"/>
        </w:rPr>
        <w:t>in.Millions of trees have been lost to</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logging and fires in recent years.</w:t>
      </w:r>
    </w:p>
    <w:p>
      <w:pPr>
        <w:pStyle w:val="BodyText"/>
        <w:ind w:firstLine="420" w:firstLineChars="200"/>
        <w:jc w:val="both"/>
        <w:rPr>
          <w:rFonts w:ascii="Times New Roman" w:hAnsi="Times New Roman" w:cs="Times New Roman" w:hint="default"/>
          <w:sz w:val="21"/>
          <w:szCs w:val="21"/>
        </w:rPr>
      </w:pPr>
      <w:r>
        <w:rPr>
          <w:rFonts w:ascii="Times New Roman" w:hAnsi="Times New Roman" w:cs="Times New Roman" w:hint="default"/>
          <w:sz w:val="21"/>
          <w:szCs w:val="21"/>
        </w:rPr>
        <w:t>The results of the study,which have not yet been published,have implications for the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effort to combat climate change.They suggest that the Amazon rainforest-n vital carbon</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store,or"sink",that slows the pace of global warming-ray be turning into a carbon source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faster than previously thought.</w:t>
      </w:r>
    </w:p>
    <w:p>
      <w:pPr>
        <w:pStyle w:val="BodyText"/>
        <w:ind w:firstLine="630" w:firstLineChars="300"/>
        <w:jc w:val="both"/>
        <w:rPr>
          <w:rFonts w:ascii="Times New Roman" w:hAnsi="Times New Roman" w:cs="Times New Roman" w:hint="default"/>
          <w:sz w:val="21"/>
          <w:szCs w:val="21"/>
        </w:rPr>
      </w:pPr>
      <w:r>
        <w:rPr>
          <w:rFonts w:ascii="Times New Roman" w:hAnsi="Times New Roman" w:cs="Times New Roman" w:hint="default"/>
          <w:sz w:val="21"/>
          <w:szCs w:val="21"/>
        </w:rPr>
        <w:t>Every two weeks for the past 10 years,a team of scientists led by Professor L.ucinna Gatti.a researcher at Brazil's National Institute for Space Research(INPE),has been measuring</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greenhouse gases by flying </w:t>
      </w:r>
      <w:r>
        <w:rPr>
          <w:rFonts w:ascii="Times New Roman" w:hAnsi="Times New Roman" w:cs="Times New Roman" w:hint="eastAsia"/>
          <w:sz w:val="21"/>
          <w:szCs w:val="21"/>
          <w:lang w:eastAsia="zh-CN"/>
        </w:rPr>
        <w:t>aircraft</w:t>
      </w:r>
      <w:r>
        <w:rPr>
          <w:rFonts w:ascii="Times New Roman" w:hAnsi="Times New Roman" w:cs="Times New Roman" w:hint="default"/>
          <w:sz w:val="21"/>
          <w:szCs w:val="21"/>
        </w:rPr>
        <w:t xml:space="preserve"> fitted with sensors over different parts of the Amazon</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basin.What the group found was startling:while most of the rainforest still retains its ability</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to absorb large quantities of carbon dioxide-especially in wetter years-one portion of the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forest,which is especially heavily deforested,appears to have lost that capacity.</w:t>
      </w:r>
    </w:p>
    <w:p>
      <w:pPr>
        <w:pStyle w:val="BodyText"/>
        <w:ind w:firstLine="630" w:firstLineChars="300"/>
        <w:jc w:val="both"/>
        <w:rPr>
          <w:rFonts w:ascii="Times New Roman" w:hAnsi="Times New Roman" w:cs="Times New Roman" w:hint="default"/>
          <w:sz w:val="21"/>
          <w:szCs w:val="21"/>
        </w:rPr>
      </w:pPr>
      <w:r>
        <w:rPr>
          <w:rFonts w:ascii="Times New Roman" w:hAnsi="Times New Roman" w:cs="Times New Roman" w:hint="default"/>
          <w:sz w:val="21"/>
          <w:szCs w:val="21"/>
        </w:rPr>
        <w:t>Gatti's research suggests this south-eastern part of the forest,about 20%of the total</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area.has become a carbon source."Each year is worse,"she told</w:t>
      </w:r>
      <w:r>
        <w:rPr>
          <w:rFonts w:ascii="Times New Roman" w:hAnsi="Times New Roman" w:cs="Times New Roman" w:hint="default"/>
          <w:i/>
          <w:iCs/>
          <w:sz w:val="21"/>
          <w:szCs w:val="21"/>
        </w:rPr>
        <w:t xml:space="preserve"> Neesnight</w:t>
      </w:r>
      <w:r>
        <w:rPr>
          <w:rFonts w:ascii="Times New Roman" w:hAnsi="Times New Roman" w:cs="Times New Roman" w:hint="default"/>
          <w:sz w:val="21"/>
          <w:szCs w:val="21"/>
        </w:rPr>
        <w:t>."We observed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that this area in the south-east is an important source of carbon.And it doesn't matter whether</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it is a wet year or a dry year.2017-18 was a wet year,but it didn't make any difference."</w:t>
      </w:r>
    </w:p>
    <w:p>
      <w:pPr>
        <w:pStyle w:val="BodyText"/>
        <w:ind w:firstLine="630" w:firstLineChars="300"/>
        <w:jc w:val="both"/>
        <w:rPr>
          <w:rFonts w:ascii="Times New Roman" w:hAnsi="Times New Roman" w:cs="Times New Roman" w:hint="default"/>
          <w:sz w:val="21"/>
          <w:szCs w:val="21"/>
        </w:rPr>
      </w:pPr>
      <w:r>
        <w:rPr>
          <w:rFonts w:ascii="Times New Roman" w:hAnsi="Times New Roman" w:cs="Times New Roman" w:hint="default"/>
          <w:sz w:val="21"/>
          <w:szCs w:val="21"/>
        </w:rPr>
        <w:t>A forest can become a source of carbon rather than a store,or sink,when trees die and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emit carbon into the atmosphere.Areas of deforestation also contribute to the Amazon's inability to absorb carbon.</w:t>
      </w:r>
    </w:p>
    <w:p>
      <w:pPr>
        <w:pStyle w:val="BodyText"/>
        <w:ind w:firstLine="630" w:firstLineChars="300"/>
        <w:jc w:val="both"/>
        <w:rPr>
          <w:rFonts w:ascii="Times New Roman" w:hAnsi="Times New Roman" w:cs="Times New Roman" w:hint="default"/>
          <w:sz w:val="21"/>
          <w:szCs w:val="21"/>
        </w:rPr>
      </w:pPr>
      <w:r>
        <w:rPr>
          <w:rFonts w:ascii="Times New Roman" w:hAnsi="Times New Roman" w:cs="Times New Roman" w:hint="default"/>
          <w:sz w:val="21"/>
          <w:szCs w:val="21"/>
        </w:rPr>
        <w:t>Carlos Nobre.who co-authored Prof Gatti's study,called the observation"very</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worrying"because"it could be showing the beginnings of a major tipping point".He believes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the new findings suggest that in the next 30 years.more than half of the Amazon could transform from rainforest into savanna.</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58.What can be inferred from paragraph 2?</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A.One fifth of the total Amazon basin remains a forest.</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B.Carbon dioxide are released by all the Amazon basin.</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C.Growing trees both absorb and release carbon dioxide.</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D.Fires are responsible for the loss of a lot of trees.</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59.Which of the following might Professor Luciana Gatti agree with?</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A.Deforestation has negative effects on the Amazon rainforest.</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B.More carbon will be released in a wet year than in a dry year.</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C.A better year is expected despite the present situation of the area.</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D.There is no need for people to worry about the result of the finding.</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60.What might be talked about in the following paragraph?</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A.Other worrying phenomena about the Amazon.</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B.More explanations for the"Amazon tipping point".</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C.Other people's opinions on effects of deforestation.</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D.Comparison between old findings and new ones.</w:t>
      </w:r>
    </w:p>
    <w:p>
      <w:pPr>
        <w:pStyle w:val="BodyText"/>
        <w:jc w:val="center"/>
        <w:rPr>
          <w:rFonts w:ascii="Times New Roman" w:hAnsi="Times New Roman" w:cs="Times New Roman" w:hint="default"/>
          <w:sz w:val="21"/>
          <w:szCs w:val="21"/>
        </w:rPr>
      </w:pPr>
      <w:r>
        <w:rPr>
          <w:rFonts w:ascii="Times New Roman" w:hAnsi="Times New Roman" w:cs="Times New Roman" w:hint="default"/>
          <w:sz w:val="21"/>
          <w:szCs w:val="21"/>
        </w:rPr>
        <w:t>C</w:t>
      </w:r>
    </w:p>
    <w:p>
      <w:pPr>
        <w:pStyle w:val="BodyText"/>
        <w:ind w:firstLine="420" w:firstLineChars="200"/>
        <w:jc w:val="both"/>
        <w:rPr>
          <w:rFonts w:ascii="Times New Roman" w:hAnsi="Times New Roman" w:cs="Times New Roman" w:hint="default"/>
          <w:sz w:val="21"/>
          <w:szCs w:val="21"/>
        </w:rPr>
      </w:pPr>
      <w:r>
        <w:rPr>
          <w:rFonts w:ascii="Times New Roman" w:hAnsi="Times New Roman" w:cs="Times New Roman" w:hint="default"/>
          <w:sz w:val="21"/>
          <w:szCs w:val="21"/>
        </w:rPr>
        <w:t>This is the greatest mystery of our adult life:How can we spend all day typing at a computer and go home feeling exhausted?How could merely activating the small muscles of our</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fingers leave us worn out at the end of the day?What causes mental fatigue(疲方）？</w:t>
      </w:r>
    </w:p>
    <w:p>
      <w:pPr>
        <w:pStyle w:val="BodyText"/>
        <w:ind w:firstLine="420" w:firstLineChars="200"/>
        <w:jc w:val="both"/>
        <w:rPr>
          <w:rFonts w:ascii="Times New Roman" w:hAnsi="Times New Roman" w:cs="Times New Roman" w:hint="default"/>
          <w:sz w:val="21"/>
          <w:szCs w:val="21"/>
        </w:rPr>
      </w:pPr>
      <w:r>
        <w:rPr>
          <w:rFonts w:ascii="Times New Roman" w:hAnsi="Times New Roman" w:cs="Times New Roman" w:hint="default"/>
          <w:sz w:val="21"/>
          <w:szCs w:val="21"/>
        </w:rPr>
        <w:t xml:space="preserve">＂It is kind of a mystery,to be honest."said Michael Inzlicht,a </w:t>
      </w:r>
      <w:r>
        <w:rPr>
          <w:rFonts w:ascii="Times New Roman" w:hAnsi="Times New Roman" w:cs="Times New Roman" w:hint="eastAsia"/>
          <w:sz w:val="21"/>
          <w:szCs w:val="21"/>
          <w:lang w:eastAsia="zh-CN"/>
        </w:rPr>
        <w:t>University</w:t>
      </w:r>
      <w:r>
        <w:rPr>
          <w:rFonts w:ascii="Times New Roman" w:hAnsi="Times New Roman" w:cs="Times New Roman" w:hint="default"/>
          <w:sz w:val="21"/>
          <w:szCs w:val="21"/>
        </w:rPr>
        <w:t xml:space="preserve"> of Toronto</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psychologist who studies self-control,motivation.and fatigue.But scientists do have some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clues.There is a</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hypothesis for why we get so tired from work when we're not physically active.We get so tired because our motivation runs out.As we work on a task.we struggle to</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focus on it or eventually lose interest in it.We become less motivated to do the task.We become drawn to the things we want to do(scrolling social </w:t>
      </w:r>
      <w:r>
        <w:rPr>
          <w:rFonts w:ascii="Times New Roman" w:hAnsi="Times New Roman" w:cs="Times New Roman" w:hint="eastAsia"/>
          <w:sz w:val="21"/>
          <w:szCs w:val="21"/>
          <w:lang w:eastAsia="zh-CN"/>
        </w:rPr>
        <w:t>media</w:t>
      </w:r>
      <w:r>
        <w:rPr>
          <w:rFonts w:ascii="Times New Roman" w:hAnsi="Times New Roman" w:cs="Times New Roman" w:hint="default"/>
          <w:sz w:val="21"/>
          <w:szCs w:val="21"/>
        </w:rPr>
        <w:t xml:space="preserve"> or reading music blogs,for instance).rather than the things we have to do.And this tension possibly causes </w:t>
      </w:r>
      <w:r>
        <w:rPr>
          <w:rFonts w:ascii="Times New Roman" w:hAnsi="Times New Roman" w:cs="Times New Roman" w:hint="eastAsia"/>
          <w:sz w:val="21"/>
          <w:szCs w:val="21"/>
          <w:lang w:val="en-US" w:eastAsia="zh-CN"/>
        </w:rPr>
        <w:t>f</w:t>
      </w:r>
      <w:r>
        <w:rPr>
          <w:rFonts w:ascii="Times New Roman" w:hAnsi="Times New Roman" w:cs="Times New Roman" w:hint="default"/>
          <w:sz w:val="21"/>
          <w:szCs w:val="21"/>
        </w:rPr>
        <w:t>atigue.</w:t>
      </w:r>
    </w:p>
    <w:p>
      <w:pPr>
        <w:pStyle w:val="BodyText"/>
        <w:ind w:firstLine="420" w:firstLineChars="200"/>
        <w:jc w:val="both"/>
        <w:rPr>
          <w:rFonts w:ascii="Times New Roman" w:hAnsi="Times New Roman" w:cs="Times New Roman" w:hint="default"/>
          <w:sz w:val="21"/>
          <w:szCs w:val="21"/>
        </w:rPr>
      </w:pPr>
      <w:r>
        <w:rPr>
          <w:rFonts w:ascii="Times New Roman" w:hAnsi="Times New Roman" w:cs="Times New Roman" w:hint="default"/>
          <w:sz w:val="21"/>
          <w:szCs w:val="21"/>
        </w:rPr>
        <w:t>Researchers in the UK published new evidence that finds some indirect evidence for the</w:t>
      </w:r>
      <w:r>
        <w:rPr>
          <w:rFonts w:ascii="Times New Roman" w:hAnsi="Times New Roman" w:cs="Times New Roman" w:hint="eastAsia"/>
          <w:sz w:val="21"/>
          <w:szCs w:val="21"/>
          <w:lang w:val="en-US" w:eastAsia="zh-CN"/>
        </w:rPr>
        <w:t xml:space="preserve"> m</w:t>
      </w:r>
      <w:r>
        <w:rPr>
          <w:rFonts w:ascii="Times New Roman" w:hAnsi="Times New Roman" w:cs="Times New Roman" w:hint="eastAsia"/>
          <w:sz w:val="21"/>
          <w:szCs w:val="21"/>
          <w:lang w:eastAsia="zh-CN"/>
        </w:rPr>
        <w:t>otivation</w:t>
      </w:r>
      <w:r>
        <w:rPr>
          <w:rFonts w:ascii="Times New Roman" w:hAnsi="Times New Roman" w:cs="Times New Roman" w:hint="eastAsia"/>
          <w:sz w:val="21"/>
          <w:szCs w:val="21"/>
          <w:lang w:val="en-US" w:eastAsia="zh-CN"/>
        </w:rPr>
        <w:t>al</w:t>
      </w:r>
      <w:r>
        <w:rPr>
          <w:rFonts w:ascii="Times New Roman" w:hAnsi="Times New Roman" w:cs="Times New Roman" w:hint="default"/>
          <w:sz w:val="21"/>
          <w:szCs w:val="21"/>
        </w:rPr>
        <w:t xml:space="preserve"> model.This study tracked 100 nurses in the UK over two 1-hour shifts.</w:t>
      </w:r>
    </w:p>
    <w:p>
      <w:pPr>
        <w:pStyle w:val="BodyText"/>
        <w:ind w:firstLine="630" w:firstLineChars="300"/>
        <w:jc w:val="both"/>
        <w:rPr>
          <w:rFonts w:ascii="Times New Roman" w:hAnsi="Times New Roman" w:cs="Times New Roman" w:hint="default"/>
          <w:sz w:val="21"/>
          <w:szCs w:val="21"/>
        </w:rPr>
      </w:pPr>
      <w:r>
        <w:rPr>
          <w:rFonts w:ascii="Times New Roman" w:hAnsi="Times New Roman" w:cs="Times New Roman" w:hint="default"/>
          <w:sz w:val="21"/>
          <w:szCs w:val="21"/>
        </w:rPr>
        <w:t>Throughout the shifts,the nurses reported how fatigued they felt at regular intervals.They</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also wore devices that monitored and tracked the amount of physical activity they were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engaged in.When the researchers investigated what could possibly explain the fatigue.they</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found some interesting patterns.Here's the result:There was no connection between the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amount of physical work the nurses did and their feelings of fatigue.Instead,they found this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small connection:The nurses who were least likely to feel fatigued from their work also felt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the most in control of their work,and the most rewarded or it.These feelings may have boosted their motivation,which may have boosted their perception of having energy.</w:t>
      </w:r>
    </w:p>
    <w:p>
      <w:pPr>
        <w:pStyle w:val="BodyText"/>
        <w:ind w:firstLine="630" w:firstLineChars="300"/>
        <w:jc w:val="both"/>
        <w:rPr>
          <w:rFonts w:ascii="Times New Roman" w:hAnsi="Times New Roman" w:cs="Times New Roman" w:hint="default"/>
          <w:sz w:val="21"/>
          <w:szCs w:val="21"/>
        </w:rPr>
      </w:pPr>
      <w:r>
        <w:rPr>
          <w:rFonts w:ascii="Times New Roman" w:hAnsi="Times New Roman" w:cs="Times New Roman" w:hint="default"/>
          <w:sz w:val="21"/>
          <w:szCs w:val="21"/>
        </w:rPr>
        <w:t>Inzlicht has also found evidence for the motivational model in his work.A few years ago.</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he and Carleton University psychologist Marina Milyavskaya monitored 159 students at McGill</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University in Canada for a week."What was surprising to us was the biggest predictor of fatigue,not whether they had exerted self-control."Inzlicht said."Instead.the predictor was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the number of temptations they felt.""lf you're typing at work,and if you're anything like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me,you got a few browsers open.These lead to temptations,"he said."Temptations make us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less motivated o do our work,which,in turn,may make us tired."</w:t>
      </w:r>
    </w:p>
    <w:p>
      <w:pPr>
        <w:pStyle w:val="BodyText"/>
        <w:ind w:firstLine="630" w:firstLineChars="300"/>
        <w:jc w:val="both"/>
        <w:rPr>
          <w:rFonts w:ascii="Times New Roman" w:hAnsi="Times New Roman" w:cs="Times New Roman" w:hint="default"/>
          <w:sz w:val="21"/>
          <w:szCs w:val="21"/>
        </w:rPr>
      </w:pPr>
      <w:r>
        <w:rPr>
          <w:rFonts w:ascii="Times New Roman" w:hAnsi="Times New Roman" w:cs="Times New Roman" w:hint="default"/>
          <w:sz w:val="21"/>
          <w:szCs w:val="21"/>
        </w:rPr>
        <w:t>And there may be an evolutionary reason for why our brains would do this."As an organism,we need to meet multiple goals to survive."Inzlicht explains.We're not solely focused on</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finding food or pursuing our passions in life.We need to do all these things to be a healthy.</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thriving species."Because these multiple goals compete with one another(for our time),we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need a mechanism in place that signals.'Hey,stop doing that thing and do something else.""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That mechanism,he suggests,could be fatigue.</w:t>
      </w:r>
    </w:p>
    <w:p>
      <w:pPr>
        <w:pStyle w:val="BodyText"/>
        <w:ind w:firstLine="630" w:firstLineChars="300"/>
        <w:jc w:val="both"/>
        <w:rPr>
          <w:rFonts w:ascii="Times New Roman" w:hAnsi="Times New Roman" w:cs="Times New Roman" w:hint="default"/>
          <w:sz w:val="21"/>
          <w:szCs w:val="21"/>
        </w:rPr>
      </w:pPr>
      <w:r>
        <w:rPr>
          <w:rFonts w:ascii="Times New Roman" w:hAnsi="Times New Roman" w:cs="Times New Roman" w:hint="default"/>
          <w:sz w:val="21"/>
          <w:szCs w:val="21"/>
        </w:rPr>
        <w:t>In this light.boosting our motivation to stay on a task could lead us to feel less fatigued.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One study found that just paying people some money when they're exhausted can keep them</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on task.A similar thing is found in studies on physical endurance:People can be easily pushed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to work beyond what they think is their physical limit.</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61.Why does the author ask so many questions in the first paragraph?</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A.To introduce a common phenomenon.</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B.To raise some questions that are appealing.</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C.To lead to the theme and attract attention.</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D.To show the author's concern of the problem.</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62.Which one is the hypothesis for why we are often feel exhausted after one-day work?</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A.We are drawn to others things we have to do.</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B.Lacking drive to finish a task leads to tiredness.</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C.Smaller amount of physical activity makes us more tiered.</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D.Better self-control can boost one's motivation to work.</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63.Which of the following may Inzlicht agree with?</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A.The person with strong self-control can get more reward from work.</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B.The one who are less motivated will be exposed to more temptation.</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C.While typing,we use little part of our muscle,which is more tiring.</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D.Typing with some browsers open will sometimes makes us more tired.</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64.Which one can be used to improve an employee's motivation?</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A.Improving his salary.</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B.Finding his passion.</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C.Boosting his motivation.</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D.Pushing his physical limits.</w:t>
      </w:r>
    </w:p>
    <w:p>
      <w:pPr>
        <w:pStyle w:val="BodyText"/>
        <w:jc w:val="center"/>
        <w:rPr>
          <w:rFonts w:ascii="Times New Roman" w:hAnsi="Times New Roman" w:cs="Times New Roman" w:hint="default"/>
          <w:sz w:val="21"/>
          <w:szCs w:val="21"/>
        </w:rPr>
      </w:pPr>
      <w:r>
        <w:rPr>
          <w:rFonts w:ascii="Times New Roman" w:hAnsi="Times New Roman" w:cs="Times New Roman" w:hint="default"/>
          <w:sz w:val="21"/>
          <w:szCs w:val="21"/>
        </w:rPr>
        <w:t>D</w:t>
      </w:r>
    </w:p>
    <w:p>
      <w:pPr>
        <w:pStyle w:val="BodyText"/>
        <w:ind w:firstLine="630" w:firstLineChars="300"/>
        <w:jc w:val="both"/>
        <w:rPr>
          <w:rFonts w:ascii="Times New Roman" w:hAnsi="Times New Roman" w:cs="Times New Roman" w:hint="default"/>
          <w:sz w:val="21"/>
          <w:szCs w:val="21"/>
        </w:rPr>
      </w:pPr>
      <w:r>
        <w:rPr>
          <w:rFonts w:ascii="Times New Roman" w:hAnsi="Times New Roman" w:cs="Times New Roman" w:hint="default"/>
          <w:sz w:val="21"/>
          <w:szCs w:val="21"/>
        </w:rPr>
        <w:t>I stumbled on a wallet someone had lost in the street,Wanting to find the owner,I</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opened it,but it only contained 3 dollars and an old crumpled envelope.I opened the letter and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saw a return address and dateline...1924.It had been written 60 years ago.It was a"Dear</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John"letter that told the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recipient,whose name appeared to be Michael,that the writer could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not see him any more because her mother forbade it.Even so.she wrote that she would always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love him.It was signed Hannah.</w:t>
      </w:r>
    </w:p>
    <w:p>
      <w:pPr>
        <w:pStyle w:val="BodyText"/>
        <w:ind w:firstLine="630" w:firstLineChars="300"/>
        <w:jc w:val="both"/>
        <w:rPr>
          <w:rFonts w:ascii="Times New Roman" w:hAnsi="Times New Roman" w:cs="Times New Roman" w:hint="default"/>
          <w:sz w:val="21"/>
          <w:szCs w:val="21"/>
        </w:rPr>
      </w:pPr>
      <w:r>
        <w:rPr>
          <w:rFonts w:ascii="Times New Roman" w:hAnsi="Times New Roman" w:cs="Times New Roman" w:hint="default"/>
          <w:sz w:val="21"/>
          <w:szCs w:val="21"/>
        </w:rPr>
        <w:t>I called information,maybe there was a phone listing for the address.The operator hesitantly told me there was a number,but the best she could do was call it and see if they wanted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to be connected.I learned that Hannah was now living in a Nursing Home and was given the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number.</w:t>
      </w:r>
    </w:p>
    <w:p>
      <w:pPr>
        <w:pStyle w:val="BodyText"/>
        <w:ind w:firstLine="420" w:firstLineChars="200"/>
        <w:jc w:val="both"/>
        <w:rPr>
          <w:rFonts w:ascii="Times New Roman" w:hAnsi="Times New Roman" w:cs="Times New Roman" w:hint="default"/>
          <w:sz w:val="21"/>
          <w:szCs w:val="21"/>
        </w:rPr>
      </w:pPr>
      <w:r>
        <w:rPr>
          <w:rFonts w:ascii="Times New Roman" w:hAnsi="Times New Roman" w:cs="Times New Roman" w:hint="default"/>
          <w:sz w:val="21"/>
          <w:szCs w:val="21"/>
        </w:rPr>
        <w:t>It seemed silly.wanting to contact someone over a letter written 60 years ago.but I felt</w:t>
      </w:r>
      <w:r>
        <w:rPr>
          <w:rFonts w:ascii="Times New Roman" w:hAnsi="Times New Roman" w:cs="Times New Roman" w:hint="eastAsia"/>
          <w:sz w:val="21"/>
          <w:szCs w:val="21"/>
          <w:lang w:val="en-US" w:eastAsia="zh-CN"/>
        </w:rPr>
        <w:t xml:space="preserve"> </w:t>
      </w:r>
      <w:r>
        <w:rPr>
          <w:rFonts w:ascii="Times New Roman" w:hAnsi="Times New Roman" w:cs="Times New Roman" w:hint="default"/>
          <w:b/>
          <w:bCs/>
          <w:sz w:val="21"/>
          <w:szCs w:val="21"/>
          <w:u w:val="single"/>
        </w:rPr>
        <w:t>impelled</w:t>
      </w:r>
      <w:r>
        <w:rPr>
          <w:rFonts w:ascii="Times New Roman" w:hAnsi="Times New Roman" w:cs="Times New Roman" w:hint="default"/>
          <w:sz w:val="21"/>
          <w:szCs w:val="21"/>
        </w:rPr>
        <w:t>.I was told that Hannah was there and though it was fairly late I followed my instinct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and went to see her.</w:t>
      </w:r>
    </w:p>
    <w:p>
      <w:pPr>
        <w:pStyle w:val="BodyText"/>
        <w:ind w:firstLine="630" w:firstLineChars="300"/>
        <w:jc w:val="both"/>
        <w:rPr>
          <w:rFonts w:ascii="Times New Roman" w:hAnsi="Times New Roman" w:cs="Times New Roman" w:hint="default"/>
          <w:sz w:val="21"/>
          <w:szCs w:val="21"/>
        </w:rPr>
      </w:pPr>
      <w:r>
        <w:rPr>
          <w:rFonts w:ascii="Times New Roman" w:hAnsi="Times New Roman" w:cs="Times New Roman" w:hint="default"/>
          <w:sz w:val="21"/>
          <w:szCs w:val="21"/>
        </w:rPr>
        <w:t>She was a sweet silver-haired lady with a warm smile and a twinkle in her eye.I told her</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about finding the wallet and showed her the letter.She took a deep breath and said."Young</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man,this letter was the last contact I ever had with Michael."</w:t>
      </w:r>
    </w:p>
    <w:p>
      <w:pPr>
        <w:pStyle w:val="BodyText"/>
        <w:ind w:firstLine="420" w:firstLineChars="200"/>
        <w:jc w:val="both"/>
        <w:rPr>
          <w:rFonts w:ascii="Times New Roman" w:hAnsi="Times New Roman" w:cs="Times New Roman" w:hint="default"/>
          <w:sz w:val="21"/>
          <w:szCs w:val="21"/>
        </w:rPr>
      </w:pPr>
      <w:r>
        <w:rPr>
          <w:rFonts w:ascii="Times New Roman" w:hAnsi="Times New Roman" w:cs="Times New Roman" w:hint="default"/>
          <w:sz w:val="21"/>
          <w:szCs w:val="21"/>
        </w:rPr>
        <w:t>She said softly"I loved him very much.But I was only 16 at the time and my mother felt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I was too young.If you should find him.tell him I still love him."With tears in her eyes she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told me she had never married because no one had matched up to him in her heart.</w:t>
      </w:r>
    </w:p>
    <w:p>
      <w:pPr>
        <w:pStyle w:val="BodyText"/>
        <w:ind w:firstLine="420" w:firstLineChars="200"/>
        <w:jc w:val="both"/>
        <w:rPr>
          <w:rFonts w:ascii="Times New Roman" w:hAnsi="Times New Roman" w:cs="Times New Roman" w:hint="default"/>
          <w:sz w:val="21"/>
          <w:szCs w:val="21"/>
        </w:rPr>
      </w:pPr>
      <w:r>
        <w:rPr>
          <w:rFonts w:ascii="Times New Roman" w:hAnsi="Times New Roman" w:cs="Times New Roman" w:hint="default"/>
          <w:sz w:val="21"/>
          <w:szCs w:val="21"/>
        </w:rPr>
        <w:t>I thanked her and left.As I was waiting by the elevator the nurse there asked."Was Hannah able to help you?"I'd taken out the wallet as she was speaking and she said"Hey.wait a</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minute that's Michael Goldstein's wallet.I'd recognize it anywhere;he's always losing it."</w:t>
      </w:r>
    </w:p>
    <w:p>
      <w:pPr>
        <w:pStyle w:val="BodyText"/>
        <w:ind w:firstLine="420" w:firstLineChars="200"/>
        <w:jc w:val="both"/>
        <w:rPr>
          <w:rFonts w:ascii="Times New Roman" w:hAnsi="Times New Roman" w:cs="Times New Roman" w:hint="default"/>
          <w:sz w:val="21"/>
          <w:szCs w:val="21"/>
        </w:rPr>
      </w:pPr>
      <w:r>
        <w:rPr>
          <w:rFonts w:ascii="Times New Roman" w:hAnsi="Times New Roman" w:cs="Times New Roman" w:hint="default"/>
          <w:sz w:val="21"/>
          <w:szCs w:val="21"/>
        </w:rPr>
        <w:t>My hands began to shake."Who's Michael Goldstein?"I asked."O)ne of the residents on</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the 8th floor,That's his wallet for sure."I dashed up to the 8th floor and the nurse on duty</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told me he was still in the day room.</w:t>
      </w:r>
    </w:p>
    <w:p>
      <w:pPr>
        <w:pStyle w:val="BodyText"/>
        <w:ind w:firstLine="420" w:firstLineChars="200"/>
        <w:jc w:val="both"/>
        <w:rPr>
          <w:rFonts w:ascii="Times New Roman" w:hAnsi="Times New Roman" w:cs="Times New Roman" w:hint="default"/>
          <w:sz w:val="21"/>
          <w:szCs w:val="21"/>
        </w:rPr>
      </w:pPr>
      <w:r>
        <w:rPr>
          <w:rFonts w:ascii="Times New Roman" w:hAnsi="Times New Roman" w:cs="Times New Roman" w:hint="default"/>
          <w:sz w:val="21"/>
          <w:szCs w:val="21"/>
        </w:rPr>
        <w:t>We went into the day room and as soon as Michael saw the wallet a smile of relief crossed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his face.I confessed I'd read the letter in an attempt to find the owner of the wallet.The smile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on his face disappeared.</w:t>
      </w:r>
    </w:p>
    <w:p>
      <w:pPr>
        <w:pStyle w:val="BodyText"/>
        <w:ind w:firstLine="420" w:firstLineChars="200"/>
        <w:jc w:val="both"/>
        <w:rPr>
          <w:rFonts w:ascii="Times New Roman" w:hAnsi="Times New Roman" w:cs="Times New Roman" w:hint="default"/>
          <w:sz w:val="21"/>
          <w:szCs w:val="21"/>
        </w:rPr>
      </w:pPr>
      <w:r>
        <w:rPr>
          <w:rFonts w:ascii="Times New Roman" w:hAnsi="Times New Roman" w:cs="Times New Roman" w:hint="default"/>
          <w:sz w:val="21"/>
          <w:szCs w:val="21"/>
        </w:rPr>
        <w:t>＂But I think you'll be happy I did,"I said.I think I know where Hannah is.He grew</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pale."Where is she?How is she?Please tell me."he begged."She's fine,"I said quietly."I</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was so in love with that girl and when that letter came,my life came to a halt.I never married.I guess I've always loved her."</w:t>
      </w:r>
    </w:p>
    <w:p>
      <w:pPr>
        <w:pStyle w:val="BodyText"/>
        <w:ind w:firstLine="420" w:firstLineChars="200"/>
        <w:jc w:val="both"/>
        <w:rPr>
          <w:rFonts w:ascii="Times New Roman" w:hAnsi="Times New Roman" w:cs="Times New Roman" w:hint="default"/>
          <w:sz w:val="21"/>
          <w:szCs w:val="21"/>
        </w:rPr>
      </w:pPr>
      <w:r>
        <w:rPr>
          <w:rFonts w:ascii="Times New Roman" w:hAnsi="Times New Roman" w:cs="Times New Roman" w:hint="default"/>
          <w:sz w:val="21"/>
          <w:szCs w:val="21"/>
        </w:rPr>
        <w:t>I asked him to come with me and took him down to the 3rd floor where Hannah was sitting alone,watching television.The floor nurse pointed to Michael."Do you know this man,</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Hannah?"She adjusted her glasses but didn't speak.Michael whispered."Hannah.it's me,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Michael.Do you remember me?"</w:t>
      </w:r>
    </w:p>
    <w:p>
      <w:pPr>
        <w:pStyle w:val="BodyText"/>
        <w:ind w:firstLine="420" w:firstLineChars="200"/>
        <w:jc w:val="both"/>
        <w:rPr>
          <w:rFonts w:ascii="Times New Roman" w:hAnsi="Times New Roman" w:cs="Times New Roman" w:hint="default"/>
          <w:sz w:val="21"/>
          <w:szCs w:val="21"/>
        </w:rPr>
      </w:pPr>
      <w:r>
        <w:rPr>
          <w:rFonts w:ascii="Times New Roman" w:hAnsi="Times New Roman" w:cs="Times New Roman" w:hint="default"/>
          <w:sz w:val="21"/>
          <w:szCs w:val="21"/>
        </w:rPr>
        <w:t>She gasped."Michael.Michael,I don't believe it.It's you!My Michael."They walked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towards one another and embraced.The nurse and I left with tears streaming down our faces.</w:t>
      </w:r>
    </w:p>
    <w:p>
      <w:pPr>
        <w:pStyle w:val="BodyText"/>
        <w:ind w:firstLine="420" w:firstLineChars="200"/>
        <w:jc w:val="both"/>
        <w:rPr>
          <w:rFonts w:ascii="Times New Roman" w:hAnsi="Times New Roman" w:cs="Times New Roman" w:hint="default"/>
          <w:sz w:val="21"/>
          <w:szCs w:val="21"/>
        </w:rPr>
      </w:pPr>
      <w:r>
        <w:rPr>
          <w:rFonts w:ascii="Times New Roman" w:hAnsi="Times New Roman" w:cs="Times New Roman" w:hint="default"/>
          <w:sz w:val="21"/>
          <w:szCs w:val="21"/>
        </w:rPr>
        <w:t>About three weeks later I got a call from the nursing home."Can you break away on Sunday to attend a wedding?Michael and Hannah are going to tie the knot!"</w:t>
      </w:r>
    </w:p>
    <w:p>
      <w:pPr>
        <w:pStyle w:val="BodyText"/>
        <w:ind w:firstLine="420" w:firstLineChars="200"/>
        <w:jc w:val="both"/>
        <w:rPr>
          <w:rFonts w:ascii="Times New Roman" w:hAnsi="Times New Roman" w:cs="Times New Roman" w:hint="default"/>
          <w:sz w:val="21"/>
          <w:szCs w:val="21"/>
        </w:rPr>
      </w:pPr>
      <w:r>
        <w:rPr>
          <w:rFonts w:ascii="Times New Roman" w:hAnsi="Times New Roman" w:cs="Times New Roman" w:hint="default"/>
          <w:sz w:val="21"/>
          <w:szCs w:val="21"/>
        </w:rPr>
        <w:t>It was a beautiful wedding with all the people at the nursing home joining in the celebration.I was the best man!The hospital gave them their own room and if you ever wanted to see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a 76-year-old bride and a 79-year-old groom acting like two teenagers,you had to see this couple.A perfect ending for a love affair that had lasted nearly 60 years.</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65.According to the first paragraph.what kind of letter is a"Dear John"letter?</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A.A letter to inform a lover of something important.</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B.A letter written by a girl to break up with her boyfriend.</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C.A letter by a mother to end her daughter's relationship.</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D.A letter by an old women to recall the lost romance.</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66.What does the author mean by saying"I felt impelled"in paragraph 3?</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A.He felt great sympathy for the old man and women.</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B.He was interested to know the woman who wrote the letter.</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C.He was forced and driven by his instinct to find Hannah.</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D.He called the information to kill his boring time.</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67.What can we infer from paragraph 5?</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A.Hannah never came across any man who is as successful as Michael.</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B.Hannah broke up with Michael because she didn't love him any more.</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C.Hannah determined to break up with Michael because of her father.</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D.Hannah loved Michael so much that she didn't get married with others.</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68.Which of the following sentences indicates the wallet is important for Michael?</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A.Hey,wait a minute that's Michael Goldstein's wallet.I'd recognize it anywhere;he's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always losing it.</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B.I was so in love with that girl and when that letter came,my life came to a halt.I never</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married.I guess I've always loved her.</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C.As soon as Michael saw the wallet a smile of relief crossed his face.</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D.Where is she?How is she?Please tell me.</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69.What is the author's tone when he discusses the love between Hannah and Michael?</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A.Positive.</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B.Indifferent.</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C.Doubt.</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D.Negative.</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70.What would be the best title for the passage?</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A.A love story</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B.The lost wallet</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C.Love in the nursing home</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D.The best man</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第四部分 任务型阅读（共10小题；每小题1分，满分10分）</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请认真阅读下列短文，并根据所读内容在文章后表格中的空格里填人一个最恰当的单词。</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注意：请将答案写在答题卡上相应题号的横线上。每个空格只填1个单词。</w:t>
      </w:r>
    </w:p>
    <w:p>
      <w:pPr>
        <w:pStyle w:val="BodyText"/>
        <w:ind w:firstLine="420" w:firstLineChars="200"/>
        <w:jc w:val="both"/>
        <w:rPr>
          <w:rFonts w:ascii="Times New Roman" w:hAnsi="Times New Roman" w:cs="Times New Roman" w:hint="eastAsia"/>
          <w:sz w:val="21"/>
          <w:szCs w:val="21"/>
          <w:lang w:val="en-US" w:eastAsia="zh-CN"/>
        </w:rPr>
      </w:pPr>
      <w:r>
        <w:rPr>
          <w:rFonts w:ascii="Times New Roman" w:hAnsi="Times New Roman" w:cs="Times New Roman" w:hint="default"/>
          <w:sz w:val="21"/>
          <w:szCs w:val="21"/>
        </w:rPr>
        <w:t>Most groups of plants and animals are richer in species and more plentiful near the equator.In the ocean,that holds true for cold-blooded predators.But warm-blooded predators are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more diverse toward the poles and noticeably missing from several warm hot spots.Why?</w:t>
      </w:r>
      <w:r>
        <w:rPr>
          <w:rFonts w:ascii="Times New Roman" w:hAnsi="Times New Roman" w:cs="Times New Roman" w:hint="eastAsia"/>
          <w:sz w:val="21"/>
          <w:szCs w:val="21"/>
          <w:lang w:val="en-US" w:eastAsia="zh-CN"/>
        </w:rPr>
        <w:t xml:space="preserve"> </w:t>
      </w:r>
    </w:p>
    <w:p>
      <w:pPr>
        <w:pStyle w:val="BodyText"/>
        <w:ind w:firstLine="420" w:firstLineChars="200"/>
        <w:jc w:val="both"/>
        <w:rPr>
          <w:rFonts w:ascii="Times New Roman" w:hAnsi="Times New Roman" w:cs="Times New Roman" w:hint="default"/>
          <w:sz w:val="21"/>
          <w:szCs w:val="21"/>
        </w:rPr>
      </w:pPr>
      <w:r>
        <w:rPr>
          <w:rFonts w:ascii="Times New Roman" w:hAnsi="Times New Roman" w:cs="Times New Roman" w:hint="default"/>
          <w:sz w:val="21"/>
          <w:szCs w:val="21"/>
        </w:rPr>
        <w:t>John Grady,an ecologist,and his team considered the possibility-warm-blooded animals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need a lot to fuel their metabolism(新陈代谢）。Perhaps colder waters are just richer in small</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fish?But they found that at higher.colder places.there isn't actually much more food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around.It's more that warm-blooded animals are </w:t>
      </w:r>
      <w:r>
        <w:rPr>
          <w:rFonts w:ascii="Times New Roman" w:hAnsi="Times New Roman" w:cs="Times New Roman" w:hint="eastAsia"/>
          <w:sz w:val="21"/>
          <w:szCs w:val="21"/>
          <w:lang w:val="en-US" w:eastAsia="zh-CN"/>
        </w:rPr>
        <w:t>e</w:t>
      </w:r>
      <w:r>
        <w:rPr>
          <w:rFonts w:ascii="Times New Roman" w:hAnsi="Times New Roman" w:cs="Times New Roman" w:hint="default"/>
          <w:sz w:val="21"/>
          <w:szCs w:val="21"/>
        </w:rPr>
        <w:t>ating a much bigger share of it than their</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cold-blooded competitors.</w:t>
      </w:r>
    </w:p>
    <w:p>
      <w:pPr>
        <w:pStyle w:val="BodyText"/>
        <w:ind w:firstLine="420" w:firstLineChars="200"/>
        <w:jc w:val="both"/>
        <w:rPr>
          <w:rFonts w:ascii="Times New Roman" w:hAnsi="Times New Roman" w:cs="Times New Roman" w:hint="default"/>
          <w:sz w:val="21"/>
          <w:szCs w:val="21"/>
        </w:rPr>
      </w:pPr>
      <w:r>
        <w:rPr>
          <w:rFonts w:ascii="Times New Roman" w:hAnsi="Times New Roman" w:cs="Times New Roman" w:hint="default"/>
          <w:sz w:val="21"/>
          <w:szCs w:val="21"/>
        </w:rPr>
        <w:t>The real explanation is simple.An animal's speed.swiftness,and intelligence depend on</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its metabolism.which in turn depends on its temperature.Since birds and mammals can keep</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heating their bodies in icy conditions.they remain fast and attentive.By contrast.the fish they</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hunt become slower and duller.At some tipping point of temperature.seals.dolphins.and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penguins start outswimming their prey.They become more likely to come upon targets and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outpace the cold-blooded predators of their own.</w:t>
      </w:r>
    </w:p>
    <w:p>
      <w:pPr>
        <w:pStyle w:val="BodyText"/>
        <w:ind w:firstLine="420" w:firstLineChars="200"/>
        <w:jc w:val="both"/>
        <w:rPr>
          <w:rFonts w:ascii="Times New Roman" w:hAnsi="Times New Roman" w:cs="Times New Roman" w:hint="default"/>
          <w:sz w:val="21"/>
          <w:szCs w:val="21"/>
        </w:rPr>
      </w:pPr>
      <w:r>
        <w:rPr>
          <w:rFonts w:ascii="Times New Roman" w:hAnsi="Times New Roman" w:cs="Times New Roman" w:hint="default"/>
          <w:sz w:val="21"/>
          <w:szCs w:val="21"/>
        </w:rPr>
        <w:t>In Grady's words."Warm-blooded predators are favoured where preys are slow.stupid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and cold."That's why sharks and other predatory fish dominate near the equator.but colder</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waters are the kingdom of whales and seals.By keeping food to themselves in the poles.these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creatures can then specialize on specific types of prey.which makes them more likely to split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into separate species.The killer whales of the North Pacific.for example.include ma</w:t>
      </w:r>
      <w:r>
        <w:rPr>
          <w:rFonts w:ascii="Times New Roman" w:hAnsi="Times New Roman" w:cs="Times New Roman" w:hint="eastAsia"/>
          <w:sz w:val="21"/>
          <w:szCs w:val="21"/>
          <w:lang w:val="en-US" w:eastAsia="zh-CN"/>
        </w:rPr>
        <w:t>m</w:t>
      </w:r>
      <w:r>
        <w:rPr>
          <w:rFonts w:ascii="Times New Roman" w:hAnsi="Times New Roman" w:cs="Times New Roman" w:hint="default"/>
          <w:sz w:val="21"/>
          <w:szCs w:val="21"/>
        </w:rPr>
        <w:t>mal</w:t>
      </w:r>
      <w:r>
        <w:rPr>
          <w:rFonts w:ascii="Times New Roman" w:hAnsi="Times New Roman" w:cs="Times New Roman" w:hint="eastAsia"/>
          <w:sz w:val="21"/>
          <w:szCs w:val="21"/>
          <w:lang w:val="en-US" w:eastAsia="zh-CN"/>
        </w:rPr>
        <w:t xml:space="preserve"> e</w:t>
      </w:r>
      <w:r>
        <w:rPr>
          <w:rFonts w:ascii="Times New Roman" w:hAnsi="Times New Roman" w:cs="Times New Roman" w:hint="default"/>
          <w:sz w:val="21"/>
          <w:szCs w:val="21"/>
        </w:rPr>
        <w:t>ating transients and fish-eating,year-round residents.</w:t>
      </w:r>
    </w:p>
    <w:p>
      <w:pPr>
        <w:pStyle w:val="BodyText"/>
        <w:ind w:firstLine="420" w:firstLineChars="200"/>
        <w:jc w:val="both"/>
        <w:rPr>
          <w:rFonts w:ascii="Times New Roman" w:hAnsi="Times New Roman" w:cs="Times New Roman" w:hint="default"/>
          <w:sz w:val="21"/>
          <w:szCs w:val="21"/>
        </w:rPr>
      </w:pPr>
      <w:r>
        <w:rPr>
          <w:rFonts w:ascii="Times New Roman" w:hAnsi="Times New Roman" w:cs="Times New Roman" w:hint="default"/>
          <w:sz w:val="21"/>
          <w:szCs w:val="21"/>
        </w:rPr>
        <w:t>But the world is changing It's likely that the surface of the oceans will warn by 2 to 3Cwithin this</w:t>
      </w:r>
    </w:p>
    <w:p>
      <w:pPr>
        <w:pStyle w:val="BodyText"/>
        <w:jc w:val="both"/>
        <w:rPr>
          <w:rFonts w:ascii="Times New Roman" w:hAnsi="Times New Roman" w:cs="Times New Roman" w:hint="default"/>
          <w:sz w:val="21"/>
          <w:szCs w:val="21"/>
        </w:rPr>
      </w:pPr>
      <w:r>
        <w:rPr>
          <w:rFonts w:ascii="Times New Roman" w:hAnsi="Times New Roman" w:cs="Times New Roman" w:hint="default"/>
          <w:sz w:val="21"/>
          <w:szCs w:val="21"/>
        </w:rPr>
        <w:t>century.Grady's team estimates that every time the ocean's surface wars by 1'C.populations of s</w:t>
      </w:r>
      <w:r>
        <w:rPr>
          <w:rFonts w:ascii="Times New Roman" w:hAnsi="Times New Roman" w:cs="Times New Roman" w:hint="eastAsia"/>
          <w:sz w:val="21"/>
          <w:szCs w:val="21"/>
          <w:lang w:val="en-US" w:eastAsia="zh-CN"/>
        </w:rPr>
        <w:t xml:space="preserve">ea </w:t>
      </w:r>
      <w:r>
        <w:rPr>
          <w:rFonts w:ascii="Times New Roman" w:hAnsi="Times New Roman" w:cs="Times New Roman" w:hint="default"/>
          <w:sz w:val="21"/>
          <w:szCs w:val="21"/>
        </w:rPr>
        <w:t>mammals will fall by 12%.and populations of seals and sea lions will fall by 21%.</w:t>
      </w:r>
    </w:p>
    <w:p>
      <w:pPr>
        <w:pStyle w:val="BodyText"/>
        <w:ind w:firstLine="630" w:firstLineChars="300"/>
        <w:jc w:val="both"/>
        <w:rPr>
          <w:rFonts w:ascii="Times New Roman" w:hAnsi="Times New Roman" w:cs="Times New Roman" w:hint="default"/>
          <w:sz w:val="21"/>
          <w:szCs w:val="21"/>
        </w:rPr>
      </w:pPr>
      <w:r>
        <w:rPr>
          <w:rFonts w:ascii="Times New Roman" w:hAnsi="Times New Roman" w:cs="Times New Roman" w:hint="default"/>
          <w:sz w:val="21"/>
          <w:szCs w:val="21"/>
        </w:rPr>
        <w:t>But"predictions are hard".Donna Hauser from the University of Alaska Fairbanks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notes."Polar bears are losers of a warming world.but some populations are still doing well.</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Some groups of whales have changed the timing of their migrations;others are hunting in deeper,colder waters.These changes might make sea mammals more adaptable to changing climates.Maybe they just need to find the places where fish remain slow.stupid and cold."</w:t>
      </w:r>
    </w:p>
    <w:p>
      <w:pPr>
        <w:pStyle w:val="BodyText"/>
        <w:ind w:firstLine="420" w:firstLineChars="200"/>
        <w:jc w:val="both"/>
        <w:rPr>
          <w:rFonts w:ascii="Times New Roman" w:hAnsi="Times New Roman" w:cs="Times New Roman" w:hint="default"/>
          <w:sz w:val="21"/>
          <w:szCs w:val="21"/>
        </w:rPr>
      </w:pPr>
    </w:p>
    <w:p>
      <w:pPr>
        <w:pStyle w:val="BodyText"/>
        <w:ind w:firstLine="420" w:firstLineChars="200"/>
        <w:jc w:val="both"/>
        <w:rPr>
          <w:rFonts w:ascii="Times New Roman" w:hAnsi="Times New Roman" w:cs="Times New Roman" w:hint="default"/>
          <w:sz w:val="21"/>
          <w:szCs w:val="21"/>
        </w:rPr>
      </w:pP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2366"/>
        <w:gridCol w:w="649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366" w:type="dxa"/>
          </w:tcPr>
          <w:p>
            <w:pPr>
              <w:pStyle w:val="BodyText"/>
              <w:rPr>
                <w:rFonts w:ascii="Times New Roman" w:hAnsi="Times New Roman" w:cs="Times New Roman" w:hint="default"/>
                <w:sz w:val="21"/>
                <w:szCs w:val="21"/>
              </w:rPr>
            </w:pPr>
            <w:r>
              <w:rPr>
                <w:rFonts w:ascii="Times New Roman" w:hAnsi="Times New Roman" w:cs="Times New Roman" w:hint="default"/>
                <w:sz w:val="21"/>
                <w:szCs w:val="21"/>
              </w:rPr>
              <w:t>Phenomenon</w:t>
            </w:r>
          </w:p>
          <w:p>
            <w:pPr>
              <w:pStyle w:val="BodyText"/>
              <w:jc w:val="both"/>
              <w:rPr>
                <w:rFonts w:ascii="Times New Roman" w:hAnsi="Times New Roman" w:cs="Times New Roman" w:hint="default"/>
                <w:sz w:val="21"/>
                <w:szCs w:val="21"/>
                <w:vertAlign w:val="baseline"/>
              </w:rPr>
            </w:pPr>
          </w:p>
        </w:tc>
        <w:tc>
          <w:tcPr>
            <w:tcW w:w="6490" w:type="dxa"/>
          </w:tcPr>
          <w:p>
            <w:pPr>
              <w:pStyle w:val="BodyText"/>
              <w:ind w:firstLine="420" w:firstLineChars="200"/>
              <w:jc w:val="both"/>
              <w:rPr>
                <w:rFonts w:ascii="Times New Roman" w:hAnsi="Times New Roman" w:cs="Times New Roman" w:hint="default"/>
                <w:sz w:val="21"/>
                <w:szCs w:val="21"/>
                <w:vertAlign w:val="baseline"/>
              </w:rPr>
            </w:pPr>
            <w:r>
              <w:rPr>
                <w:rFonts w:ascii="Times New Roman" w:hAnsi="Times New Roman" w:cs="Times New Roman" w:hint="default"/>
                <w:sz w:val="21"/>
                <w:szCs w:val="21"/>
              </w:rPr>
              <w:t xml:space="preserve">Around the </w:t>
            </w:r>
            <w:r>
              <w:rPr>
                <w:rFonts w:ascii="Times New Roman" w:hAnsi="Times New Roman" w:cs="Times New Roman" w:hint="eastAsia"/>
                <w:sz w:val="21"/>
                <w:szCs w:val="21"/>
                <w:lang w:val="en-US" w:eastAsia="zh-CN"/>
              </w:rPr>
              <w:t>e</w:t>
            </w:r>
            <w:r>
              <w:rPr>
                <w:rFonts w:ascii="Times New Roman" w:hAnsi="Times New Roman" w:cs="Times New Roman" w:hint="default"/>
                <w:sz w:val="21"/>
                <w:szCs w:val="21"/>
              </w:rPr>
              <w:t>quator.species of plants and animals are comparatively more richer.</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which is also true 71</w:t>
            </w:r>
            <w:r>
              <w:rPr>
                <w:rFonts w:ascii="Times New Roman" w:hAnsi="Times New Roman" w:cs="Times New Roman" w:hint="eastAsia"/>
                <w:sz w:val="21"/>
                <w:szCs w:val="21"/>
                <w:lang w:val="en-US" w:eastAsia="zh-CN"/>
              </w:rPr>
              <w:t>_____</w:t>
            </w:r>
            <w:r>
              <w:rPr>
                <w:rFonts w:ascii="Times New Roman" w:hAnsi="Times New Roman" w:cs="Times New Roman" w:hint="default"/>
                <w:sz w:val="21"/>
                <w:szCs w:val="21"/>
              </w:rPr>
              <w:t xml:space="preserve"> the cold-blooded predators.However.in both poles diverse 72</w:t>
            </w:r>
            <w:r>
              <w:rPr>
                <w:rFonts w:ascii="Times New Roman" w:hAnsi="Times New Roman" w:cs="Times New Roman" w:hint="eastAsia"/>
                <w:sz w:val="21"/>
                <w:szCs w:val="21"/>
                <w:lang w:val="en-US" w:eastAsia="zh-CN"/>
              </w:rPr>
              <w:t>_______</w:t>
            </w:r>
            <w:r>
              <w:rPr>
                <w:rFonts w:ascii="Times New Roman" w:hAnsi="Times New Roman" w:cs="Times New Roman" w:hint="default"/>
                <w:sz w:val="21"/>
                <w:szCs w:val="21"/>
              </w:rPr>
              <w:t xml:space="preserve"> of warm</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blooded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species can be found.</w:t>
            </w:r>
          </w:p>
        </w:tc>
      </w:tr>
      <w:tr>
        <w:tblPrEx>
          <w:tblW w:w="0" w:type="auto"/>
          <w:tblInd w:w="0" w:type="dxa"/>
          <w:tblCellMar>
            <w:left w:w="108" w:type="dxa"/>
            <w:right w:w="108" w:type="dxa"/>
          </w:tblCellMar>
        </w:tblPrEx>
        <w:tc>
          <w:tcPr>
            <w:tcW w:w="2366" w:type="dxa"/>
          </w:tcPr>
          <w:p>
            <w:pPr>
              <w:pStyle w:val="BodyText"/>
              <w:rPr>
                <w:rFonts w:ascii="Times New Roman" w:hAnsi="Times New Roman" w:cs="Times New Roman" w:hint="default"/>
                <w:sz w:val="21"/>
                <w:szCs w:val="21"/>
              </w:rPr>
            </w:pPr>
            <w:r>
              <w:rPr>
                <w:rFonts w:ascii="Times New Roman" w:hAnsi="Times New Roman" w:cs="Times New Roman" w:hint="default"/>
                <w:sz w:val="21"/>
                <w:szCs w:val="21"/>
              </w:rPr>
              <w:t>Research of John</w:t>
            </w:r>
          </w:p>
          <w:p>
            <w:pPr>
              <w:pStyle w:val="BodyText"/>
              <w:rPr>
                <w:rFonts w:ascii="Times New Roman" w:hAnsi="Times New Roman" w:cs="Times New Roman" w:hint="default"/>
                <w:sz w:val="21"/>
                <w:szCs w:val="21"/>
                <w:vertAlign w:val="baseline"/>
              </w:rPr>
            </w:pPr>
            <w:r>
              <w:rPr>
                <w:rFonts w:ascii="Times New Roman" w:hAnsi="Times New Roman" w:cs="Times New Roman" w:hint="default"/>
                <w:sz w:val="21"/>
                <w:szCs w:val="21"/>
              </w:rPr>
              <w:t>Grady's team</w:t>
            </w:r>
          </w:p>
        </w:tc>
        <w:tc>
          <w:tcPr>
            <w:tcW w:w="6490" w:type="dxa"/>
          </w:tcPr>
          <w:p>
            <w:pPr>
              <w:pStyle w:val="BodyText"/>
              <w:rPr>
                <w:rFonts w:ascii="Times New Roman" w:hAnsi="Times New Roman" w:cs="Times New Roman" w:hint="default"/>
                <w:sz w:val="21"/>
                <w:szCs w:val="21"/>
                <w:vertAlign w:val="baseline"/>
              </w:rPr>
            </w:pPr>
            <w:r>
              <w:rPr>
                <w:rFonts w:ascii="Times New Roman" w:hAnsi="Times New Roman" w:cs="Times New Roman" w:hint="default"/>
                <w:sz w:val="21"/>
                <w:szCs w:val="21"/>
              </w:rPr>
              <w:t>They thought cold waters had more small fish to provide for warm-blooded animals.73</w:t>
            </w:r>
            <w:r>
              <w:rPr>
                <w:rFonts w:ascii="Times New Roman" w:hAnsi="Times New Roman" w:cs="Times New Roman" w:hint="eastAsia"/>
                <w:sz w:val="21"/>
                <w:szCs w:val="21"/>
                <w:lang w:val="en-US" w:eastAsia="zh-CN"/>
              </w:rPr>
              <w:t>______</w:t>
            </w:r>
            <w:r>
              <w:rPr>
                <w:rFonts w:ascii="Times New Roman" w:hAnsi="Times New Roman" w:cs="Times New Roman" w:hint="default"/>
                <w:sz w:val="21"/>
                <w:szCs w:val="21"/>
              </w:rPr>
              <w:t xml:space="preserve"> is not the fact.It's possible that warm blooded predators are more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74</w:t>
            </w:r>
            <w:r>
              <w:rPr>
                <w:rFonts w:ascii="Times New Roman" w:hAnsi="Times New Roman" w:cs="Times New Roman" w:hint="eastAsia"/>
                <w:sz w:val="21"/>
                <w:szCs w:val="21"/>
                <w:lang w:val="en-US" w:eastAsia="zh-CN"/>
              </w:rPr>
              <w:t>_______</w:t>
            </w:r>
            <w:r>
              <w:rPr>
                <w:rFonts w:ascii="Times New Roman" w:hAnsi="Times New Roman" w:cs="Times New Roman" w:hint="default"/>
                <w:sz w:val="21"/>
                <w:szCs w:val="21"/>
              </w:rPr>
              <w:t xml:space="preserve"> in hunting for food.</w:t>
            </w:r>
          </w:p>
        </w:tc>
      </w:tr>
      <w:tr>
        <w:tblPrEx>
          <w:tblW w:w="0" w:type="auto"/>
          <w:tblInd w:w="0" w:type="dxa"/>
          <w:tblCellMar>
            <w:left w:w="108" w:type="dxa"/>
            <w:right w:w="108" w:type="dxa"/>
          </w:tblCellMar>
        </w:tblPrEx>
        <w:tc>
          <w:tcPr>
            <w:tcW w:w="2366" w:type="dxa"/>
          </w:tcPr>
          <w:p>
            <w:pPr>
              <w:pStyle w:val="BodyText"/>
              <w:rPr>
                <w:rFonts w:ascii="Times New Roman" w:hAnsi="Times New Roman" w:cs="Times New Roman" w:hint="default"/>
                <w:sz w:val="21"/>
                <w:szCs w:val="21"/>
              </w:rPr>
            </w:pPr>
            <w:r>
              <w:rPr>
                <w:rFonts w:ascii="Times New Roman" w:hAnsi="Times New Roman" w:cs="Times New Roman" w:hint="default"/>
                <w:sz w:val="21"/>
                <w:szCs w:val="21"/>
              </w:rPr>
              <w:t>Explanation and s</w:t>
            </w:r>
            <w:r>
              <w:rPr>
                <w:rFonts w:ascii="Times New Roman" w:hAnsi="Times New Roman" w:cs="Times New Roman" w:hint="eastAsia"/>
                <w:sz w:val="21"/>
                <w:szCs w:val="21"/>
                <w:lang w:val="en-US" w:eastAsia="zh-CN"/>
              </w:rPr>
              <w:t xml:space="preserve">ome </w:t>
            </w:r>
            <w:r>
              <w:rPr>
                <w:rFonts w:ascii="Times New Roman" w:hAnsi="Times New Roman" w:cs="Times New Roman" w:hint="default"/>
                <w:sz w:val="21"/>
                <w:szCs w:val="21"/>
              </w:rPr>
              <w:t>experts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'opinion</w:t>
            </w:r>
          </w:p>
          <w:p>
            <w:pPr>
              <w:pStyle w:val="BodyText"/>
              <w:rPr>
                <w:rFonts w:ascii="Times New Roman" w:hAnsi="Times New Roman" w:cs="Times New Roman" w:hint="default"/>
                <w:sz w:val="21"/>
                <w:szCs w:val="21"/>
              </w:rPr>
            </w:pPr>
          </w:p>
          <w:p>
            <w:pPr>
              <w:pStyle w:val="BodyText"/>
              <w:jc w:val="both"/>
              <w:rPr>
                <w:rFonts w:ascii="Times New Roman" w:hAnsi="Times New Roman" w:cs="Times New Roman" w:hint="default"/>
                <w:sz w:val="21"/>
                <w:szCs w:val="21"/>
                <w:vertAlign w:val="baseline"/>
              </w:rPr>
            </w:pPr>
          </w:p>
        </w:tc>
        <w:tc>
          <w:tcPr>
            <w:tcW w:w="6490" w:type="dxa"/>
          </w:tcPr>
          <w:p>
            <w:pPr>
              <w:pStyle w:val="BodyText"/>
              <w:rPr>
                <w:rFonts w:ascii="Times New Roman" w:hAnsi="Times New Roman" w:cs="Times New Roman" w:hint="default"/>
                <w:sz w:val="21"/>
                <w:szCs w:val="21"/>
              </w:rPr>
            </w:pPr>
            <w:r>
              <w:rPr>
                <w:rFonts w:ascii="Times New Roman" w:hAnsi="Times New Roman" w:cs="Times New Roman" w:hint="default"/>
                <w:sz w:val="21"/>
                <w:szCs w:val="21"/>
              </w:rPr>
              <w:t>An animal's speed.swiftness and intelligence are ultimately 75</w:t>
            </w:r>
            <w:r>
              <w:rPr>
                <w:rFonts w:ascii="Times New Roman" w:hAnsi="Times New Roman" w:cs="Times New Roman" w:hint="eastAsia"/>
                <w:sz w:val="21"/>
                <w:szCs w:val="21"/>
                <w:lang w:val="en-US" w:eastAsia="zh-CN"/>
              </w:rPr>
              <w:t>_____</w:t>
            </w:r>
            <w:r>
              <w:rPr>
                <w:rFonts w:ascii="Times New Roman" w:hAnsi="Times New Roman" w:cs="Times New Roman" w:hint="default"/>
                <w:sz w:val="21"/>
                <w:szCs w:val="21"/>
              </w:rPr>
              <w:t xml:space="preserve"> by its temperature.76 </w:t>
            </w:r>
            <w:r>
              <w:rPr>
                <w:rFonts w:ascii="Times New Roman" w:hAnsi="Times New Roman" w:cs="Times New Roman" w:hint="eastAsia"/>
                <w:sz w:val="21"/>
                <w:szCs w:val="21"/>
                <w:lang w:val="en-US" w:eastAsia="zh-CN"/>
              </w:rPr>
              <w:t>___________</w:t>
            </w:r>
            <w:r>
              <w:rPr>
                <w:rFonts w:ascii="Times New Roman" w:hAnsi="Times New Roman" w:cs="Times New Roman" w:hint="default"/>
                <w:sz w:val="21"/>
                <w:szCs w:val="21"/>
              </w:rPr>
              <w:t>from cold-blooded animals,warm-blooded animals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body temperature is kept in a certain range even in icy conditions.</w:t>
            </w:r>
          </w:p>
          <w:p>
            <w:pPr>
              <w:pStyle w:val="BodyText"/>
              <w:rPr>
                <w:rFonts w:ascii="Times New Roman" w:hAnsi="Times New Roman" w:cs="Times New Roman" w:hint="default"/>
                <w:sz w:val="21"/>
                <w:szCs w:val="21"/>
                <w:vertAlign w:val="baseline"/>
              </w:rPr>
            </w:pPr>
            <w:r>
              <w:rPr>
                <w:rFonts w:ascii="Times New Roman" w:hAnsi="Times New Roman" w:cs="Times New Roman" w:hint="default"/>
                <w:sz w:val="21"/>
                <w:szCs w:val="21"/>
              </w:rPr>
              <w:t>In colder waters77</w:t>
            </w:r>
            <w:r>
              <w:rPr>
                <w:rFonts w:ascii="Times New Roman" w:hAnsi="Times New Roman" w:cs="Times New Roman" w:hint="eastAsia"/>
                <w:sz w:val="21"/>
                <w:szCs w:val="21"/>
                <w:lang w:val="en-US" w:eastAsia="zh-CN"/>
              </w:rPr>
              <w:t>_________</w:t>
            </w:r>
            <w:r>
              <w:rPr>
                <w:rFonts w:ascii="Times New Roman" w:hAnsi="Times New Roman" w:cs="Times New Roman" w:hint="default"/>
                <w:sz w:val="21"/>
                <w:szCs w:val="21"/>
              </w:rPr>
              <w:t xml:space="preserve"> preys such as small fish are slow and stupid,warm</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blooded such as whales and seals get more 78</w:t>
            </w:r>
            <w:r>
              <w:rPr>
                <w:rFonts w:ascii="Times New Roman" w:hAnsi="Times New Roman" w:cs="Times New Roman" w:hint="eastAsia"/>
                <w:sz w:val="21"/>
                <w:szCs w:val="21"/>
                <w:lang w:val="en-US" w:eastAsia="zh-CN"/>
              </w:rPr>
              <w:t>_________</w:t>
            </w:r>
            <w:r>
              <w:rPr>
                <w:rFonts w:ascii="Times New Roman" w:hAnsi="Times New Roman" w:cs="Times New Roman" w:hint="default"/>
                <w:sz w:val="21"/>
                <w:szCs w:val="21"/>
              </w:rPr>
              <w:t>.</w:t>
            </w:r>
          </w:p>
        </w:tc>
      </w:tr>
      <w:tr>
        <w:tblPrEx>
          <w:tblW w:w="0" w:type="auto"/>
          <w:tblInd w:w="0" w:type="dxa"/>
          <w:tblCellMar>
            <w:left w:w="108" w:type="dxa"/>
            <w:right w:w="108" w:type="dxa"/>
          </w:tblCellMar>
        </w:tblPrEx>
        <w:tc>
          <w:tcPr>
            <w:tcW w:w="2366" w:type="dxa"/>
          </w:tcPr>
          <w:p>
            <w:pPr>
              <w:pStyle w:val="BodyText"/>
              <w:rPr>
                <w:rFonts w:ascii="Times New Roman" w:hAnsi="Times New Roman" w:cs="Times New Roman" w:hint="default"/>
                <w:sz w:val="21"/>
                <w:szCs w:val="21"/>
              </w:rPr>
            </w:pPr>
            <w:r>
              <w:rPr>
                <w:rFonts w:ascii="Times New Roman" w:hAnsi="Times New Roman" w:cs="Times New Roman" w:hint="default"/>
                <w:sz w:val="21"/>
                <w:szCs w:val="21"/>
              </w:rPr>
              <w:t>Conclusion</w:t>
            </w:r>
          </w:p>
          <w:p>
            <w:pPr>
              <w:pStyle w:val="BodyText"/>
              <w:jc w:val="both"/>
              <w:rPr>
                <w:rFonts w:ascii="Times New Roman" w:hAnsi="Times New Roman" w:cs="Times New Roman" w:hint="default"/>
                <w:sz w:val="21"/>
                <w:szCs w:val="21"/>
                <w:vertAlign w:val="baseline"/>
              </w:rPr>
            </w:pPr>
          </w:p>
        </w:tc>
        <w:tc>
          <w:tcPr>
            <w:tcW w:w="6490" w:type="dxa"/>
          </w:tcPr>
          <w:p>
            <w:pPr>
              <w:pStyle w:val="BodyText"/>
              <w:ind w:firstLine="420" w:firstLineChars="200"/>
              <w:jc w:val="both"/>
              <w:rPr>
                <w:rFonts w:ascii="Times New Roman" w:hAnsi="Times New Roman" w:cs="Times New Roman" w:hint="default"/>
                <w:sz w:val="21"/>
                <w:szCs w:val="21"/>
                <w:vertAlign w:val="baseline"/>
              </w:rPr>
            </w:pPr>
            <w:r>
              <w:rPr>
                <w:rFonts w:ascii="Times New Roman" w:hAnsi="Times New Roman" w:cs="Times New Roman" w:hint="default"/>
                <w:sz w:val="21"/>
                <w:szCs w:val="21"/>
              </w:rPr>
              <w:t>The world is changing.With the temperature of the oceans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79</w:t>
            </w:r>
            <w:r>
              <w:rPr>
                <w:rFonts w:ascii="Times New Roman" w:hAnsi="Times New Roman" w:cs="Times New Roman" w:hint="eastAsia"/>
                <w:sz w:val="21"/>
                <w:szCs w:val="21"/>
                <w:lang w:val="en-US" w:eastAsia="zh-CN"/>
              </w:rPr>
              <w:t>____</w:t>
            </w:r>
            <w:r>
              <w:rPr>
                <w:rFonts w:ascii="Times New Roman" w:hAnsi="Times New Roman" w:cs="Times New Roman" w:hint="default"/>
                <w:sz w:val="21"/>
                <w:szCs w:val="21"/>
              </w:rPr>
              <w:t>.the</w:t>
            </w:r>
            <w:r>
              <w:rPr>
                <w:rFonts w:ascii="Times New Roman" w:hAnsi="Times New Roman" w:cs="Times New Roman" w:hint="eastAsia"/>
                <w:sz w:val="21"/>
                <w:szCs w:val="21"/>
                <w:lang w:val="en-US" w:eastAsia="zh-CN"/>
              </w:rPr>
              <w:t xml:space="preserve"> </w:t>
            </w:r>
            <w:bookmarkStart w:id="0" w:name="_GoBack"/>
            <w:bookmarkEnd w:id="0"/>
            <w:r>
              <w:rPr>
                <w:rFonts w:ascii="Times New Roman" w:hAnsi="Times New Roman" w:cs="Times New Roman" w:hint="default"/>
                <w:sz w:val="21"/>
                <w:szCs w:val="21"/>
              </w:rPr>
              <w:t>populations of warm-blooded animals may be falling.However.some species have set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good examples in 80</w:t>
            </w:r>
            <w:r>
              <w:rPr>
                <w:rFonts w:ascii="Times New Roman" w:hAnsi="Times New Roman" w:cs="Times New Roman" w:hint="eastAsia"/>
                <w:sz w:val="21"/>
                <w:szCs w:val="21"/>
                <w:lang w:val="en-US" w:eastAsia="zh-CN"/>
              </w:rPr>
              <w:t>_____</w:t>
            </w:r>
            <w:r>
              <w:rPr>
                <w:rFonts w:ascii="Times New Roman" w:hAnsi="Times New Roman" w:cs="Times New Roman" w:hint="default"/>
                <w:sz w:val="21"/>
                <w:szCs w:val="21"/>
              </w:rPr>
              <w:t xml:space="preserve"> to the changing climates.</w:t>
            </w:r>
          </w:p>
        </w:tc>
      </w:tr>
    </w:tbl>
    <w:p>
      <w:pPr>
        <w:pStyle w:val="BodyText"/>
        <w:rPr>
          <w:rFonts w:ascii="Times New Roman" w:hAnsi="Times New Roman" w:cs="Times New Roman" w:hint="default"/>
          <w:sz w:val="21"/>
          <w:szCs w:val="21"/>
        </w:rPr>
      </w:pPr>
      <w:r>
        <w:rPr>
          <w:rFonts w:ascii="Times New Roman" w:hAnsi="Times New Roman" w:cs="Times New Roman" w:hint="default"/>
          <w:sz w:val="21"/>
          <w:szCs w:val="21"/>
        </w:rPr>
        <w:t>第五部分</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书面表达（满分25分）</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请阅读下面短文，并按照要求用英语写一篇150词左右的文章。</w:t>
      </w:r>
    </w:p>
    <w:p>
      <w:pPr>
        <w:pStyle w:val="BodyText"/>
        <w:ind w:firstLine="420" w:firstLineChars="200"/>
        <w:jc w:val="both"/>
        <w:rPr>
          <w:rFonts w:ascii="Times New Roman" w:hAnsi="Times New Roman" w:cs="Times New Roman" w:hint="default"/>
          <w:sz w:val="21"/>
          <w:szCs w:val="21"/>
        </w:rPr>
      </w:pPr>
      <w:r>
        <w:rPr>
          <w:rFonts w:ascii="Times New Roman" w:hAnsi="Times New Roman" w:cs="Times New Roman" w:hint="default"/>
          <w:sz w:val="21"/>
          <w:szCs w:val="21"/>
        </w:rPr>
        <w:t>I</w:t>
      </w:r>
      <w:r>
        <w:rPr>
          <w:rFonts w:ascii="Times New Roman" w:hAnsi="Times New Roman" w:cs="Times New Roman" w:hint="eastAsia"/>
          <w:sz w:val="21"/>
          <w:szCs w:val="21"/>
          <w:lang w:val="en-US" w:eastAsia="zh-CN"/>
        </w:rPr>
        <w:t xml:space="preserve">f </w:t>
      </w:r>
      <w:r>
        <w:rPr>
          <w:rFonts w:ascii="Times New Roman" w:hAnsi="Times New Roman" w:cs="Times New Roman" w:hint="default"/>
          <w:sz w:val="21"/>
          <w:szCs w:val="21"/>
        </w:rPr>
        <w:t>you're a kid in South Korea these days,you might have trouble playing the latest online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game on your smartphone for as long as you want.That's because the South Korean government has started to take some control over what kids can access on their phones.</w:t>
      </w:r>
    </w:p>
    <w:p>
      <w:pPr>
        <w:pStyle w:val="BodyText"/>
        <w:ind w:firstLine="420" w:firstLineChars="200"/>
        <w:jc w:val="both"/>
        <w:rPr>
          <w:rFonts w:ascii="Times New Roman" w:hAnsi="Times New Roman" w:cs="Times New Roman" w:hint="default"/>
          <w:sz w:val="21"/>
          <w:szCs w:val="21"/>
        </w:rPr>
      </w:pPr>
      <w:r>
        <w:rPr>
          <w:rFonts w:ascii="Times New Roman" w:hAnsi="Times New Roman" w:cs="Times New Roman" w:hint="eastAsia"/>
          <w:sz w:val="21"/>
          <w:szCs w:val="21"/>
          <w:lang w:val="en-US" w:eastAsia="zh-CN"/>
        </w:rPr>
        <w:t>T</w:t>
      </w:r>
      <w:r>
        <w:rPr>
          <w:rFonts w:ascii="Times New Roman" w:hAnsi="Times New Roman" w:cs="Times New Roman" w:hint="default"/>
          <w:sz w:val="21"/>
          <w:szCs w:val="21"/>
        </w:rPr>
        <w:t>he government of South Korea as developed an app called Smart Sheriff that lets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parents know about the websites their kids visit or the apps they use.South Korea has required that kids 18 and under install this app,or another one like it,on their smartphones.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The recent ruling has led to a debate in South Korea over kids right to privacy.</w:t>
      </w:r>
    </w:p>
    <w:p>
      <w:pPr>
        <w:pStyle w:val="BodyText"/>
        <w:ind w:firstLine="420" w:firstLineChars="200"/>
        <w:jc w:val="both"/>
        <w:rPr>
          <w:rFonts w:ascii="Times New Roman" w:hAnsi="Times New Roman" w:cs="Times New Roman" w:hint="default"/>
          <w:sz w:val="21"/>
          <w:szCs w:val="21"/>
        </w:rPr>
      </w:pPr>
      <w:r>
        <w:rPr>
          <w:rFonts w:ascii="Times New Roman" w:hAnsi="Times New Roman" w:cs="Times New Roman" w:hint="default"/>
          <w:sz w:val="21"/>
          <w:szCs w:val="21"/>
        </w:rPr>
        <w:t xml:space="preserve">Teens in South Korea have a high level of smartphone and online-game use.Constant access to the Web distracts students.Parents and </w:t>
      </w:r>
      <w:r>
        <w:rPr>
          <w:rFonts w:ascii="Times New Roman" w:hAnsi="Times New Roman" w:cs="Times New Roman" w:hint="eastAsia"/>
          <w:sz w:val="21"/>
          <w:szCs w:val="21"/>
          <w:lang w:eastAsia="zh-CN"/>
        </w:rPr>
        <w:t>educators</w:t>
      </w:r>
      <w:r>
        <w:rPr>
          <w:rFonts w:ascii="Times New Roman" w:hAnsi="Times New Roman" w:cs="Times New Roman" w:hint="default"/>
          <w:sz w:val="21"/>
          <w:szCs w:val="21"/>
        </w:rPr>
        <w:t xml:space="preserve"> are also worried that kids will access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harmful content on the Internet.So the government has set out to protect kids from the dangers of the Web.</w:t>
      </w:r>
    </w:p>
    <w:p>
      <w:pPr>
        <w:pStyle w:val="BodyText"/>
        <w:ind w:firstLine="420" w:firstLineChars="200"/>
        <w:jc w:val="both"/>
        <w:rPr>
          <w:rFonts w:ascii="Times New Roman" w:hAnsi="Times New Roman" w:cs="Times New Roman" w:hint="default"/>
          <w:sz w:val="21"/>
          <w:szCs w:val="21"/>
        </w:rPr>
      </w:pPr>
      <w:r>
        <w:rPr>
          <w:rFonts w:ascii="Times New Roman" w:hAnsi="Times New Roman" w:cs="Times New Roman" w:hint="default"/>
          <w:sz w:val="21"/>
          <w:szCs w:val="21"/>
        </w:rPr>
        <w:t>When apps like Smart Sheriff are installed on a phone,the user is kept from visiting certain websites.and warnings get sent to parents when a kid types"problem words".Smart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Sheriff can disable apps,and it keeps a record of how much time teens spend on the phone.If</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the app is not installed.the phone simply won't work.Supporters of Smart Sheriff believe that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this will </w:t>
      </w:r>
      <w:r>
        <w:rPr>
          <w:rFonts w:ascii="Times New Roman" w:hAnsi="Times New Roman" w:cs="Times New Roman" w:hint="eastAsia"/>
          <w:sz w:val="21"/>
          <w:szCs w:val="21"/>
          <w:lang w:eastAsia="zh-CN"/>
        </w:rPr>
        <w:t>protect</w:t>
      </w:r>
      <w:r>
        <w:rPr>
          <w:rFonts w:ascii="Times New Roman" w:hAnsi="Times New Roman" w:cs="Times New Roman" w:hint="default"/>
          <w:sz w:val="21"/>
          <w:szCs w:val="21"/>
        </w:rPr>
        <w:t xml:space="preserve"> kids from dangers on the Web.</w:t>
      </w:r>
    </w:p>
    <w:p>
      <w:pPr>
        <w:pStyle w:val="BodyText"/>
        <w:ind w:firstLine="420" w:firstLineChars="200"/>
        <w:jc w:val="both"/>
        <w:rPr>
          <w:rFonts w:ascii="Times New Roman" w:hAnsi="Times New Roman" w:cs="Times New Roman" w:hint="default"/>
          <w:sz w:val="21"/>
          <w:szCs w:val="21"/>
        </w:rPr>
      </w:pPr>
      <w:r>
        <w:rPr>
          <w:rFonts w:ascii="Times New Roman" w:hAnsi="Times New Roman" w:cs="Times New Roman" w:hint="default"/>
          <w:sz w:val="21"/>
          <w:szCs w:val="21"/>
        </w:rPr>
        <w:t>Others disagree.Teens complain that the app encroaches on(侵犯）their right to privacy</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and freedom of expression.Some parents feel that they.as parents.should be the ones in control of their kids'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smartphone use.They argue that children should be taught how to safely use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the Web instead.</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【写作内容】</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1.用约30个单词概述上文韩国在孩子手机上安装 App监管孩子上网情况的看法；</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2.用约120个单词发表你的观点，并用2~3个理由或论据支撑你的看法。</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【写作要求】</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1.写作过程中不能直接引用原文语句；</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2.作文中不能出现真实姓名和学校名称；</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3.不必写标题。</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【评分标准】</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内容完整，语言规范，语篇连贯，词数适当。</w:t>
      </w:r>
    </w:p>
    <w:p>
      <w:pPr>
        <w:pStyle w:val="BodyText"/>
        <w:rPr>
          <w:rFonts w:ascii="Times New Roman" w:hAnsi="Times New Roman" w:cs="Times New Roman" w:hint="default"/>
          <w:sz w:val="21"/>
          <w:szCs w:val="21"/>
        </w:rPr>
      </w:pPr>
    </w:p>
    <w:sectPr>
      <w:footerReference w:type="default" r:id="rId7"/>
      <w:pgSz w:w="12240" w:h="15840"/>
      <w:pgMar w:top="1440" w:right="1800" w:bottom="1440" w:left="1800" w:header="720" w:footer="720" w:gutter="0"/>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ＭＳ 明朝">
    <w:altName w:val="Yu Gothic"/>
    <w:panose1 w:val="00000000000000000000"/>
    <w:charset w:val="80"/>
    <w:family w:val="roman"/>
    <w:pitch w:val="default"/>
    <w:sig w:usb0="00000000" w:usb1="00000000" w:usb2="00000010" w:usb3="00000000" w:csb0="00060001" w:csb1="00000000"/>
  </w:font>
  <w:font w:name="微软雅黑">
    <w:panose1 w:val="020B0503020204020204"/>
    <w:charset w:val="86"/>
    <w:family w:val="auto"/>
    <w:pitch w:val="default"/>
    <w:sig w:usb0="80000287" w:usb1="2ACF3C50" w:usb2="00000016" w:usb3="00000000" w:csb0="0004001F" w:csb1="00000000"/>
  </w:font>
  <w:font w:name="MS Gothic">
    <w:panose1 w:val="020B0609070205080204"/>
    <w:charset w:val="80"/>
    <w:family w:val="auto"/>
    <w:pitch w:val="default"/>
    <w:sig w:usb0="E00002FF" w:usb1="6AC7FDFB" w:usb2="08000012" w:usb3="00000000" w:csb0="4002009F" w:csb1="DFD70000"/>
  </w:font>
  <w:font w:name="Courier">
    <w:altName w:val="Courier New"/>
    <w:panose1 w:val="020005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ˎ̥">
    <w:altName w:val="Times New Roman"/>
    <w:panose1 w:val="00000000000000000000"/>
    <w:charset w:val="00"/>
    <w:family w:val="roman"/>
    <w:pitch w:val="default"/>
    <w:sig w:usb0="00000000" w:usb1="00000000" w:usb2="00000000" w:usb3="00000000" w:csb0="00040001" w:csb1="00000000"/>
  </w:font>
  <w:font w:name="Yu Gothic">
    <w:panose1 w:val="020B04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22"/>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a:extLst>
                        <a:ext xmlns:a="http://schemas.openxmlformats.org/drawingml/2006/main" uri="{909E8E84-426E-40DD-AFC4-6F175D3DCCD1}">
                          <a14:hiddenFill xmlns:a14="http://schemas.microsoft.com/office/drawing/2010/main">
                            <a:solidFill>
                              <a:schemeClr val="lt1"/>
                            </a:solidFill>
                          </a14:hiddenFill>
                        </a:ext>
                        <a:ext xmlns:a="http://schemas.openxmlformats.org/drawingml/2006/main"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Footer"/>
                            <w:rPr>
                              <w:rFonts w:eastAsia="微软雅黑"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微软雅黑"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C7223FC2"/>
    <w:multiLevelType w:val="singleLevel"/>
    <w:tmpl w:val="C7223FC2"/>
    <w:lvl w:ilvl="0">
      <w:start w:val="21"/>
      <w:numFmt w:val="decimal"/>
      <w:suff w:val="space"/>
      <w:lvlText w:val="%1."/>
      <w:lvlJc w:val="left"/>
    </w:lvl>
  </w:abstractNum>
  <w:abstractNum w:abstractNumId="1">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2">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3">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4">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5">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6">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7">
    <w:nsid w:val="6EE0FD9B"/>
    <w:multiLevelType w:val="singleLevel"/>
    <w:tmpl w:val="6EE0FD9B"/>
    <w:lvl w:ilvl="0">
      <w:start w:val="1"/>
      <w:numFmt w:val="upperLetter"/>
      <w:lvlText w:val="%1."/>
      <w:lvlJc w:val="left"/>
      <w:pPr>
        <w:tabs>
          <w:tab w:val="left" w:pos="312"/>
        </w:tabs>
      </w:pPr>
    </w:lvl>
  </w:abstractNum>
  <w:num w:numId="1">
    <w:abstractNumId w:val="2"/>
  </w:num>
  <w:num w:numId="2">
    <w:abstractNumId w:val="5"/>
  </w:num>
  <w:num w:numId="3">
    <w:abstractNumId w:val="6"/>
  </w:num>
  <w:num w:numId="4">
    <w:abstractNumId w:val="3"/>
  </w:num>
  <w:num w:numId="5">
    <w:abstractNumId w:val="1"/>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15074B"/>
    <w:rsid w:val="0029639D"/>
    <w:rsid w:val="00326F90"/>
    <w:rsid w:val="00AA1D8D"/>
    <w:rsid w:val="00B47730"/>
    <w:rsid w:val="00CB0664"/>
    <w:rsid w:val="00FC693F"/>
    <w:rsid w:val="073D7284"/>
    <w:rsid w:val="07517DB6"/>
    <w:rsid w:val="0C714E5D"/>
    <w:rsid w:val="138D37BC"/>
    <w:rsid w:val="15266E48"/>
    <w:rsid w:val="164B73BD"/>
    <w:rsid w:val="18E6380F"/>
    <w:rsid w:val="1B231C54"/>
    <w:rsid w:val="2564466D"/>
    <w:rsid w:val="28E4051B"/>
    <w:rsid w:val="2DFD27E7"/>
    <w:rsid w:val="31EF228B"/>
    <w:rsid w:val="31FB4A70"/>
    <w:rsid w:val="32FC5C9A"/>
    <w:rsid w:val="33286D70"/>
    <w:rsid w:val="33CF341D"/>
    <w:rsid w:val="359763EF"/>
    <w:rsid w:val="396202F6"/>
    <w:rsid w:val="3EF2457F"/>
    <w:rsid w:val="3F527AA7"/>
    <w:rsid w:val="449E4830"/>
    <w:rsid w:val="482F0102"/>
    <w:rsid w:val="4934615F"/>
    <w:rsid w:val="4B6D3C5D"/>
    <w:rsid w:val="4DA017DC"/>
    <w:rsid w:val="4E726DFB"/>
    <w:rsid w:val="558B0749"/>
    <w:rsid w:val="56092F4F"/>
    <w:rsid w:val="568E0E5D"/>
    <w:rsid w:val="64223E9E"/>
    <w:rsid w:val="69DC01C7"/>
    <w:rsid w:val="6EBE1765"/>
    <w:rsid w:val="74887C16"/>
  </w:rsids>
  <m:mathPr>
    <m:mathFont m:val="Cambria Math"/>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semiHidden="0" w:qFormat="1"/>
    <w:lsdException w:name="toa heading"/>
    <w:lsdException w:name="List" w:semiHidden="0" w:qFormat="1"/>
    <w:lsdException w:name="List Bullet" w:semiHidden="0" w:qFormat="1"/>
    <w:lsdException w:name="List Number" w:semiHidden="0" w:qFormat="1"/>
    <w:lsdException w:name="List 2" w:semiHidden="0" w:qFormat="1"/>
    <w:lsdException w:name="List 3" w:semiHidden="0" w:qFormat="1"/>
    <w:lsdException w:name="List 4"/>
    <w:lsdException w:name="List 5"/>
    <w:lsdException w:name="List Bullet 2" w:semiHidden="0" w:qFormat="1"/>
    <w:lsdException w:name="List Bullet 3" w:semiHidden="0" w:qFormat="1"/>
    <w:lsdException w:name="List Bullet 4"/>
    <w:lsdException w:name="List Bullet 5"/>
    <w:lsdException w:name="List Number 2" w:semiHidden="0" w:qFormat="1"/>
    <w:lsdException w:name="List Number 3" w:semiHidden="0" w:qFormat="1"/>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semiHidden="0" w:qFormat="1"/>
    <w:lsdException w:name="Body Text Indent"/>
    <w:lsdException w:name="List Continue" w:semiHidden="0" w:qFormat="1"/>
    <w:lsdException w:name="List Continue 2" w:semiHidden="0" w:qFormat="1"/>
    <w:lsdException w:name="List Continue 3" w:semiHidden="0"/>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semiHidden="0"/>
    <w:lsdException w:name="Body Text 3" w:semiHidden="0" w:qFormat="1"/>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qFormat="1"/>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spacing w:after="200" w:line="276" w:lineRule="auto"/>
    </w:pPr>
    <w:rPr>
      <w:rFonts w:ascii="微软雅黑" w:eastAsia="微软雅黑" w:hAnsi="微软雅黑" w:cstheme="minorBidi"/>
      <w:sz w:val="22"/>
      <w:szCs w:val="22"/>
      <w:lang w:val="en-US" w:eastAsia="en-US" w:bidi="ar-SA"/>
    </w:rPr>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Heading2">
    <w:name w:val="heading 2"/>
    <w:basedOn w:val="Normal"/>
    <w:next w:val="Normal"/>
    <w:link w:val="Heading2Char"/>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14:textFill>
        <w14:solidFill>
          <w14:schemeClr w14:val="accent1"/>
        </w14:solidFill>
      </w14:textFill>
    </w:rPr>
  </w:style>
  <w:style w:type="paragraph" w:styleId="Heading3">
    <w:name w:val="heading 3"/>
    <w:basedOn w:val="Normal"/>
    <w:next w:val="Normal"/>
    <w:link w:val="Heading3Char"/>
    <w:uiPriority w:val="9"/>
    <w:unhideWhenUsed/>
    <w:qFormat/>
    <w:pPr>
      <w:keepNext/>
      <w:keepLines/>
      <w:spacing w:before="200" w:after="0"/>
      <w:outlineLvl w:val="2"/>
    </w:pPr>
    <w:rPr>
      <w:rFonts w:asciiTheme="majorHAnsi" w:eastAsiaTheme="majorEastAsia" w:hAnsiTheme="majorHAnsi" w:cstheme="majorBidi"/>
      <w:b/>
      <w:bCs/>
      <w:color w:val="4F81BD" w:themeColor="accent1"/>
      <w14:textFill>
        <w14:solidFill>
          <w14:schemeClr w14:val="accent1"/>
        </w14:solidFill>
      </w14:textFill>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bCs/>
      <w:i/>
      <w:iCs/>
      <w:color w:val="4F81BD" w:themeColor="accent1"/>
      <w14:textFill>
        <w14:solidFill>
          <w14:schemeClr w14:val="accent1"/>
        </w14:solidFill>
      </w14:textFill>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254061" w:themeColor="accent1" w:themeShade="80"/>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iCs/>
      <w:color w:val="254061" w:themeColor="accent1" w:themeShade="80"/>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14:textFill>
        <w14:solidFill>
          <w14:schemeClr w14:val="tx1">
            <w14:lumMod w14:val="75000"/>
            <w14:lumOff w14:val="25000"/>
          </w14:schemeClr>
        </w14:solidFill>
      </w14:textFill>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4F81BD" w:themeColor="accent1"/>
      <w:sz w:val="20"/>
      <w:szCs w:val="20"/>
      <w14:textFill>
        <w14:solidFill>
          <w14:schemeClr w14:val="accent1"/>
        </w14:solidFill>
      </w14:textFill>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MacroTextChar"/>
    <w:uiPriority w:val="99"/>
    <w:unhideWhenUsed/>
    <w:qFormat/>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List3">
    <w:name w:val="List 3"/>
    <w:basedOn w:val="Normal"/>
    <w:uiPriority w:val="99"/>
    <w:unhideWhenUsed/>
    <w:qFormat/>
    <w:pPr>
      <w:ind w:left="1080" w:hanging="360"/>
      <w:contextualSpacing/>
    </w:pPr>
  </w:style>
  <w:style w:type="paragraph" w:styleId="ListNumber2">
    <w:name w:val="List Number 2"/>
    <w:basedOn w:val="Normal"/>
    <w:uiPriority w:val="99"/>
    <w:unhideWhenUsed/>
    <w:qFormat/>
    <w:pPr>
      <w:numPr>
        <w:ilvl w:val="0"/>
        <w:numId w:val="1"/>
      </w:numPr>
      <w:contextualSpacing/>
    </w:pPr>
  </w:style>
  <w:style w:type="paragraph" w:styleId="ListNumber">
    <w:name w:val="List Number"/>
    <w:basedOn w:val="Normal"/>
    <w:uiPriority w:val="99"/>
    <w:unhideWhenUsed/>
    <w:qFormat/>
    <w:pPr>
      <w:numPr>
        <w:ilvl w:val="0"/>
        <w:numId w:val="2"/>
      </w:numPr>
      <w:contextualSpacing/>
    </w:pPr>
  </w:style>
  <w:style w:type="paragraph" w:styleId="Caption">
    <w:name w:val="caption"/>
    <w:basedOn w:val="Normal"/>
    <w:next w:val="Normal"/>
    <w:uiPriority w:val="35"/>
    <w:semiHidden/>
    <w:unhideWhenUsed/>
    <w:qFormat/>
    <w:pPr>
      <w:spacing w:line="240" w:lineRule="auto"/>
    </w:pPr>
    <w:rPr>
      <w:b/>
      <w:bCs/>
      <w:color w:val="4F81BD" w:themeColor="accent1"/>
      <w:sz w:val="18"/>
      <w:szCs w:val="18"/>
      <w14:textFill>
        <w14:solidFill>
          <w14:schemeClr w14:val="accent1"/>
        </w14:solidFill>
      </w14:textFill>
    </w:rPr>
  </w:style>
  <w:style w:type="paragraph" w:styleId="ListBullet">
    <w:name w:val="List Bullet"/>
    <w:basedOn w:val="Normal"/>
    <w:uiPriority w:val="99"/>
    <w:unhideWhenUsed/>
    <w:qFormat/>
    <w:pPr>
      <w:numPr>
        <w:ilvl w:val="0"/>
        <w:numId w:val="3"/>
      </w:numPr>
      <w:contextualSpacing/>
    </w:pPr>
  </w:style>
  <w:style w:type="paragraph" w:styleId="BodyText3">
    <w:name w:val="Body Text 3"/>
    <w:basedOn w:val="Normal"/>
    <w:link w:val="BodyText3Char"/>
    <w:uiPriority w:val="99"/>
    <w:unhideWhenUsed/>
    <w:qFormat/>
    <w:pPr>
      <w:spacing w:after="120"/>
    </w:pPr>
    <w:rPr>
      <w:sz w:val="16"/>
      <w:szCs w:val="16"/>
    </w:rPr>
  </w:style>
  <w:style w:type="paragraph" w:styleId="ListBullet3">
    <w:name w:val="List Bullet 3"/>
    <w:basedOn w:val="Normal"/>
    <w:uiPriority w:val="99"/>
    <w:unhideWhenUsed/>
    <w:qFormat/>
    <w:pPr>
      <w:numPr>
        <w:ilvl w:val="0"/>
        <w:numId w:val="4"/>
      </w:numPr>
      <w:contextualSpacing/>
    </w:pPr>
  </w:style>
  <w:style w:type="paragraph" w:styleId="BodyText">
    <w:name w:val="Body Text"/>
    <w:basedOn w:val="Normal"/>
    <w:link w:val="BodyTextChar"/>
    <w:uiPriority w:val="99"/>
    <w:unhideWhenUsed/>
    <w:qFormat/>
    <w:pPr>
      <w:spacing w:after="120"/>
    </w:pPr>
  </w:style>
  <w:style w:type="paragraph" w:styleId="ListNumber3">
    <w:name w:val="List Number 3"/>
    <w:basedOn w:val="Normal"/>
    <w:uiPriority w:val="99"/>
    <w:unhideWhenUsed/>
    <w:qFormat/>
    <w:pPr>
      <w:numPr>
        <w:ilvl w:val="0"/>
        <w:numId w:val="5"/>
      </w:numPr>
      <w:contextualSpacing/>
    </w:pPr>
  </w:style>
  <w:style w:type="paragraph" w:styleId="List2">
    <w:name w:val="List 2"/>
    <w:basedOn w:val="Normal"/>
    <w:uiPriority w:val="99"/>
    <w:unhideWhenUsed/>
    <w:qFormat/>
    <w:pPr>
      <w:ind w:left="720" w:hanging="360"/>
      <w:contextualSpacing/>
    </w:pPr>
  </w:style>
  <w:style w:type="paragraph" w:styleId="ListContinue">
    <w:name w:val="List Continue"/>
    <w:basedOn w:val="Normal"/>
    <w:uiPriority w:val="99"/>
    <w:unhideWhenUsed/>
    <w:qFormat/>
    <w:pPr>
      <w:spacing w:after="120"/>
      <w:ind w:left="360"/>
      <w:contextualSpacing/>
    </w:pPr>
  </w:style>
  <w:style w:type="paragraph" w:styleId="ListBullet2">
    <w:name w:val="List Bullet 2"/>
    <w:basedOn w:val="Normal"/>
    <w:uiPriority w:val="99"/>
    <w:unhideWhenUsed/>
    <w:qFormat/>
    <w:pPr>
      <w:numPr>
        <w:ilvl w:val="0"/>
        <w:numId w:val="6"/>
      </w:numPr>
      <w:contextualSpacing/>
    </w:p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Subtitle">
    <w:name w:val="Subtitle"/>
    <w:basedOn w:val="Normal"/>
    <w:next w:val="Normal"/>
    <w:link w:val="SubtitleChar"/>
    <w:uiPriority w:val="11"/>
    <w:qFormat/>
    <w:rPr>
      <w:rFonts w:asciiTheme="majorHAnsi" w:eastAsiaTheme="majorEastAsia" w:hAnsiTheme="majorHAnsi" w:cstheme="majorBidi"/>
      <w:i/>
      <w:iCs/>
      <w:color w:val="4F81BD" w:themeColor="accent1"/>
      <w:spacing w:val="15"/>
      <w:sz w:val="24"/>
      <w:szCs w:val="24"/>
      <w14:textFill>
        <w14:solidFill>
          <w14:schemeClr w14:val="accent1"/>
        </w14:solidFill>
      </w14:textFill>
    </w:rPr>
  </w:style>
  <w:style w:type="paragraph" w:styleId="List">
    <w:name w:val="List"/>
    <w:basedOn w:val="Normal"/>
    <w:uiPriority w:val="99"/>
    <w:unhideWhenUsed/>
    <w:qFormat/>
    <w:pPr>
      <w:ind w:left="360" w:hanging="360"/>
      <w:contextualSpacing/>
    </w:pPr>
  </w:style>
  <w:style w:type="paragraph" w:styleId="BodyText2">
    <w:name w:val="Body Text 2"/>
    <w:basedOn w:val="Normal"/>
    <w:link w:val="BodyText2Char"/>
    <w:uiPriority w:val="99"/>
    <w:unhideWhenUsed/>
    <w:pPr>
      <w:spacing w:after="120" w:line="480" w:lineRule="auto"/>
    </w:pPr>
  </w:style>
  <w:style w:type="paragraph" w:styleId="ListContinue2">
    <w:name w:val="List Continue 2"/>
    <w:basedOn w:val="Normal"/>
    <w:uiPriority w:val="99"/>
    <w:unhideWhenUsed/>
    <w:qFormat/>
    <w:pPr>
      <w:spacing w:after="120"/>
      <w:ind w:left="720"/>
      <w:contextualSpacing/>
    </w:pPr>
  </w:style>
  <w:style w:type="paragraph" w:styleId="ListContinue3">
    <w:name w:val="List Continue 3"/>
    <w:basedOn w:val="Normal"/>
    <w:uiPriority w:val="99"/>
    <w:unhideWhenUsed/>
    <w:pPr>
      <w:spacing w:after="120"/>
      <w:ind w:left="1080"/>
      <w:contextualSpacing/>
    </w:pPr>
  </w:style>
  <w:style w:type="paragraph" w:styleId="Title">
    <w:name w:val="Title"/>
    <w:basedOn w:val="Normal"/>
    <w:next w:val="Normal"/>
    <w:link w:val="TitleChar"/>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pPr>
      <w:spacing w:after="0" w:line="240" w:lineRule="auto"/>
    </w:pPr>
    <w:rPr>
      <w:color w:val="000000" w:themeColor="text1" w:themeShade="BF"/>
    </w:rPr>
    <w:tblPr>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LightShadingAccent1">
    <w:name w:val="Light Shading Accent 1"/>
    <w:basedOn w:val="TableNormal"/>
    <w:uiPriority w:val="60"/>
    <w:pPr>
      <w:spacing w:after="0" w:line="240" w:lineRule="auto"/>
    </w:pPr>
    <w:rPr>
      <w:color w:val="376092" w:themeColor="accent1" w:themeShade="BF"/>
    </w:rPr>
    <w:tblPr>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pPr>
      <w:spacing w:after="0" w:line="240" w:lineRule="auto"/>
    </w:pPr>
    <w:rPr>
      <w:color w:val="953735" w:themeColor="accent2" w:themeShade="BF"/>
    </w:rPr>
    <w:tblPr>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LightShadingAccent3">
    <w:name w:val="Light Shading Accent 3"/>
    <w:basedOn w:val="TableNormal"/>
    <w:uiPriority w:val="60"/>
    <w:pPr>
      <w:spacing w:after="0" w:line="240" w:lineRule="auto"/>
    </w:pPr>
    <w:rPr>
      <w:color w:val="77933C" w:themeColor="accent3" w:themeShade="BF"/>
    </w:rPr>
    <w:tblPr>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pPr>
      <w:spacing w:after="0" w:line="240" w:lineRule="auto"/>
    </w:pPr>
    <w:rPr>
      <w:color w:val="604A7B" w:themeColor="accent4" w:themeShade="BF"/>
    </w:rPr>
    <w:tblPr>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pPr>
      <w:spacing w:after="0" w:line="240" w:lineRule="auto"/>
    </w:pPr>
    <w:rPr>
      <w:color w:val="31859C" w:themeColor="accent5" w:themeShade="BF"/>
    </w:rPr>
    <w:tblPr>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LightShadingAccent6">
    <w:name w:val="Light Shading Accent 6"/>
    <w:basedOn w:val="TableNormal"/>
    <w:uiPriority w:val="60"/>
    <w:pPr>
      <w:spacing w:after="0" w:line="240" w:lineRule="auto"/>
    </w:pPr>
    <w:rPr>
      <w:color w:val="E46C0A" w:themeColor="accent6" w:themeShade="BF"/>
    </w:rPr>
    <w:tblPr>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LightList">
    <w:name w:val="Light List"/>
    <w:basedOn w:val="TableNormal"/>
    <w:uiPriority w:val="61"/>
    <w:pPr>
      <w:spacing w:after="0" w:line="240" w:lineRule="auto"/>
    </w:p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pPr>
      <w:spacing w:after="0" w:line="240" w:lineRule="auto"/>
    </w:pPr>
    <w:tblPr>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pPr>
      <w:spacing w:after="0" w:line="240" w:lineRule="auto"/>
    </w:pPr>
    <w:tblPr>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pPr>
      <w:spacing w:after="0" w:line="240" w:lineRule="auto"/>
    </w:pPr>
    <w:tblPr>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pPr>
      <w:spacing w:after="0" w:line="240" w:lineRule="auto"/>
    </w:pPr>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pPr>
      <w:spacing w:after="0" w:line="240" w:lineRule="auto"/>
    </w:pPr>
    <w:tblPr>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pPr>
      <w:spacing w:after="0" w:line="240" w:lineRule="auto"/>
    </w:pPr>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FBFBF"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BFBFBF"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table" w:styleId="LightGridAccent1">
    <w:name w:val="Light Grid Accent 1"/>
    <w:basedOn w:val="TableNormal"/>
    <w:uiPriority w:val="62"/>
    <w:pPr>
      <w:spacing w:after="0" w:line="240" w:lineRule="auto"/>
    </w:pPr>
    <w:tblPr>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tcPr>
    </w:tblStylePr>
  </w:style>
  <w:style w:type="table" w:styleId="LightGridAccent2">
    <w:name w:val="Light Grid Accent 2"/>
    <w:basedOn w:val="TableNormal"/>
    <w:uiPriority w:val="62"/>
    <w:pPr>
      <w:spacing w:after="0" w:line="240" w:lineRule="auto"/>
    </w:pPr>
    <w:tblPr>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3"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auto"/>
        </w:tcBorders>
        <w:shd w:val="clear" w:color="auto" w:fill="EFD3D3"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auto"/>
        </w:tcBorders>
      </w:tcPr>
    </w:tblStylePr>
  </w:style>
  <w:style w:type="table" w:styleId="LightGridAccent3">
    <w:name w:val="Light Grid Accent 3"/>
    <w:basedOn w:val="TableNormal"/>
    <w:uiPriority w:val="62"/>
    <w:pPr>
      <w:spacing w:after="0" w:line="240" w:lineRule="auto"/>
    </w:pPr>
    <w:tblPr>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tcPr>
    </w:tblStylePr>
  </w:style>
  <w:style w:type="table" w:styleId="LightGridAccent4">
    <w:name w:val="Light Grid Accent 4"/>
    <w:basedOn w:val="TableNormal"/>
    <w:uiPriority w:val="62"/>
    <w:pPr>
      <w:spacing w:after="0" w:line="240" w:lineRule="auto"/>
    </w:pPr>
    <w:tblPr>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tcPr>
    </w:tblStylePr>
  </w:style>
  <w:style w:type="table" w:styleId="LightGridAccent5">
    <w:name w:val="Light Grid Accent 5"/>
    <w:basedOn w:val="TableNormal"/>
    <w:uiPriority w:val="62"/>
    <w:pPr>
      <w:spacing w:after="0" w:line="240" w:lineRule="auto"/>
    </w:pPr>
    <w:tblP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0"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auto"/>
        </w:tcBorders>
        <w:shd w:val="clear" w:color="auto" w:fill="D2EAF0"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auto"/>
        </w:tcBorders>
      </w:tcPr>
    </w:tblStylePr>
  </w:style>
  <w:style w:type="table" w:styleId="LightGridAccent6">
    <w:name w:val="Light Grid Accent 6"/>
    <w:basedOn w:val="TableNormal"/>
    <w:uiPriority w:val="62"/>
    <w:pPr>
      <w:spacing w:after="0" w:line="240" w:lineRule="auto"/>
    </w:pPr>
    <w:tblPr>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5D1"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shd w:val="clear" w:color="auto" w:fill="FDE5D1"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tcPr>
    </w:tblStylePr>
  </w:style>
  <w:style w:type="table" w:styleId="MediumShading1">
    <w:name w:val="Medium Shading 1"/>
    <w:basedOn w:val="TableNormal"/>
    <w:uiPriority w:val="63"/>
    <w:pPr>
      <w:spacing w:after="0" w:line="240" w:lineRule="auto"/>
    </w:pPr>
    <w:tblPr>
      <w:tblBorders>
        <w:top w:val="single" w:sz="8" w:space="0" w:color="3F3F3F" w:themeColor="text1" w:themeTint="BF"/>
        <w:left w:val="single" w:sz="8" w:space="0" w:color="3F3F3F" w:themeColor="text1" w:themeTint="BF"/>
        <w:bottom w:val="single" w:sz="8" w:space="0" w:color="3F3F3F" w:themeColor="text1" w:themeTint="BF"/>
        <w:right w:val="single" w:sz="8" w:space="0" w:color="3F3F3F" w:themeColor="text1" w:themeTint="BF"/>
        <w:insideH w:val="single" w:sz="8" w:space="0" w:color="3F3F3F"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8" w:space="0" w:color="3F3F3F" w:themeColor="text1" w:themeTint="BF"/>
          <w:left w:val="single" w:sz="8" w:space="0" w:color="3F3F3F" w:themeColor="text1" w:themeTint="BF"/>
          <w:bottom w:val="single" w:sz="8" w:space="0" w:color="3F3F3F" w:themeColor="text1" w:themeTint="BF"/>
          <w:right w:val="single" w:sz="8" w:space="0" w:color="3F3F3F"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3F3F3F" w:themeColor="text1" w:themeTint="BF"/>
          <w:left w:val="single" w:sz="8" w:space="0" w:color="3F3F3F" w:themeColor="text1" w:themeTint="BF"/>
          <w:bottom w:val="single" w:sz="8" w:space="0" w:color="3F3F3F" w:themeColor="text1" w:themeTint="BF"/>
          <w:right w:val="single" w:sz="8" w:space="0" w:color="3F3F3F" w:themeColor="text1" w:themeTint="BF"/>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Borders>
        <w:top w:val="single" w:sz="8" w:space="0" w:color="B4CC82" w:themeColor="accent3" w:themeTint="BF"/>
        <w:left w:val="single" w:sz="8" w:space="0" w:color="B4CC82" w:themeColor="accent3" w:themeTint="BF"/>
        <w:bottom w:val="single" w:sz="8" w:space="0" w:color="B4CC82" w:themeColor="accent3" w:themeTint="BF"/>
        <w:right w:val="single" w:sz="8" w:space="0" w:color="B4CC82" w:themeColor="accent3" w:themeTint="BF"/>
        <w:insideH w:val="single" w:sz="8" w:space="0" w:color="B4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8" w:space="0" w:color="B4CC82" w:themeColor="accent3" w:themeTint="BF"/>
          <w:left w:val="single" w:sz="8" w:space="0" w:color="B4CC82" w:themeColor="accent3" w:themeTint="BF"/>
          <w:bottom w:val="single" w:sz="8" w:space="0" w:color="B4CC82" w:themeColor="accent3" w:themeTint="BF"/>
          <w:right w:val="single" w:sz="8" w:space="0" w:color="B4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4CC82" w:themeColor="accent3" w:themeTint="BF"/>
          <w:left w:val="single" w:sz="8" w:space="0" w:color="B4CC82" w:themeColor="accent3" w:themeTint="BF"/>
          <w:bottom w:val="single" w:sz="8" w:space="0" w:color="B4CC82" w:themeColor="accent3" w:themeTint="BF"/>
          <w:right w:val="single" w:sz="8" w:space="0" w:color="B4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pPr>
      <w:spacing w:after="0" w:line="240" w:lineRule="auto"/>
    </w:pPr>
    <w:rPr>
      <w:color w:val="000000" w:themeColor="text1"/>
      <w14:textFill>
        <w14:solidFill>
          <w14:schemeClr w14:val="tx1"/>
        </w14:solidFill>
      </w14:textFill>
    </w:rPr>
    <w:tblPr>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14:textFill>
          <w14:solidFill>
            <w14:schemeClr w14:val="tx2"/>
          </w14:solidFill>
        </w14:textFill>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MediumList1Accent1">
    <w:name w:val="Medium List 1 Accent 1"/>
    <w:basedOn w:val="TableNormal"/>
    <w:uiPriority w:val="65"/>
    <w:pPr>
      <w:spacing w:after="0" w:line="240" w:lineRule="auto"/>
    </w:pPr>
    <w:rPr>
      <w:color w:val="000000" w:themeColor="text1"/>
      <w14:textFill>
        <w14:solidFill>
          <w14:schemeClr w14:val="tx1"/>
        </w14:solidFill>
      </w14:textFill>
    </w:rPr>
    <w:tblPr>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14:textFill>
          <w14:solidFill>
            <w14:schemeClr w14:val="tx2"/>
          </w14:solidFill>
        </w14:textFill>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pPr>
      <w:spacing w:after="0" w:line="240" w:lineRule="auto"/>
    </w:pPr>
    <w:rPr>
      <w:color w:val="000000" w:themeColor="text1"/>
      <w14:textFill>
        <w14:solidFill>
          <w14:schemeClr w14:val="tx1"/>
        </w14:solidFill>
      </w14:textFill>
    </w:rPr>
    <w:tblPr>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14:textFill>
          <w14:solidFill>
            <w14:schemeClr w14:val="tx2"/>
          </w14:solidFill>
        </w14:textFill>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MediumList1Accent3">
    <w:name w:val="Medium List 1 Accent 3"/>
    <w:basedOn w:val="TableNormal"/>
    <w:uiPriority w:val="65"/>
    <w:pPr>
      <w:spacing w:after="0" w:line="240" w:lineRule="auto"/>
    </w:pPr>
    <w:rPr>
      <w:color w:val="000000" w:themeColor="text1"/>
      <w14:textFill>
        <w14:solidFill>
          <w14:schemeClr w14:val="tx1"/>
        </w14:solidFill>
      </w14:textFill>
    </w:rPr>
    <w:tblPr>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14:textFill>
          <w14:solidFill>
            <w14:schemeClr w14:val="tx2"/>
          </w14:solidFill>
        </w14:textFill>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pPr>
      <w:spacing w:after="0" w:line="240" w:lineRule="auto"/>
    </w:pPr>
    <w:rPr>
      <w:color w:val="000000" w:themeColor="text1"/>
      <w14:textFill>
        <w14:solidFill>
          <w14:schemeClr w14:val="tx1"/>
        </w14:solidFill>
      </w14:textFill>
    </w:rPr>
    <w:tblPr>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14:textFill>
          <w14:solidFill>
            <w14:schemeClr w14:val="tx2"/>
          </w14:solidFill>
        </w14:textFill>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pPr>
      <w:spacing w:after="0" w:line="240" w:lineRule="auto"/>
    </w:pPr>
    <w:rPr>
      <w:color w:val="000000" w:themeColor="text1"/>
      <w14:textFill>
        <w14:solidFill>
          <w14:schemeClr w14:val="tx1"/>
        </w14:solidFill>
      </w14:textFill>
    </w:rPr>
    <w:tblPr>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14:textFill>
          <w14:solidFill>
            <w14:schemeClr w14:val="tx2"/>
          </w14:solidFill>
        </w14:textFill>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MediumList1Accent6">
    <w:name w:val="Medium List 1 Accent 6"/>
    <w:basedOn w:val="TableNormal"/>
    <w:uiPriority w:val="65"/>
    <w:pPr>
      <w:spacing w:after="0" w:line="240" w:lineRule="auto"/>
    </w:pPr>
    <w:rPr>
      <w:color w:val="000000" w:themeColor="text1"/>
      <w14:textFill>
        <w14:solidFill>
          <w14:schemeClr w14:val="tx1"/>
        </w14:solidFill>
      </w14:textFill>
    </w:rPr>
    <w:tblPr>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14:textFill>
          <w14:solidFill>
            <w14:schemeClr w14:val="tx2"/>
          </w14:solidFill>
        </w14:textFill>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pPr>
      <w:spacing w:after="0" w:line="240" w:lineRule="auto"/>
    </w:pPr>
    <w:tblPr>
      <w:tblBorders>
        <w:top w:val="single" w:sz="8" w:space="0" w:color="3F3F3F" w:themeColor="text1" w:themeTint="BF"/>
        <w:left w:val="single" w:sz="8" w:space="0" w:color="3F3F3F" w:themeColor="text1" w:themeTint="BF"/>
        <w:bottom w:val="single" w:sz="8" w:space="0" w:color="3F3F3F" w:themeColor="text1" w:themeTint="BF"/>
        <w:right w:val="single" w:sz="8" w:space="0" w:color="3F3F3F" w:themeColor="text1" w:themeTint="BF"/>
        <w:insideH w:val="single" w:sz="8" w:space="0" w:color="3F3F3F" w:themeColor="text1" w:themeTint="BF"/>
        <w:insideV w:val="single" w:sz="8" w:space="0" w:color="3F3F3F" w:themeColor="text1" w:themeTint="BF"/>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sz="18" w:space="0" w:color="3F3F3F" w:themeColor="text1" w:themeTint="BF"/>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MediumGrid1Accent1">
    <w:name w:val="Medium Grid 1 Accent 1"/>
    <w:basedOn w:val="TableNormal"/>
    <w:uiPriority w:val="67"/>
    <w:pPr>
      <w:spacing w:after="0" w:line="240" w:lineRule="auto"/>
    </w:pPr>
    <w:tblPr>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MediumGrid1Accent2">
    <w:name w:val="Medium Grid 1 Accent 2"/>
    <w:basedOn w:val="TableNormal"/>
    <w:uiPriority w:val="67"/>
    <w:pPr>
      <w:spacing w:after="0" w:line="240" w:lineRule="auto"/>
    </w:pPr>
    <w:tblPr>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pPr>
      <w:spacing w:after="0" w:line="240" w:lineRule="auto"/>
    </w:pPr>
    <w:tblPr>
      <w:tblBorders>
        <w:top w:val="single" w:sz="8" w:space="0" w:color="B4CC82" w:themeColor="accent3" w:themeTint="BF"/>
        <w:left w:val="single" w:sz="8" w:space="0" w:color="B4CC82" w:themeColor="accent3" w:themeTint="BF"/>
        <w:bottom w:val="single" w:sz="8" w:space="0" w:color="B4CC82" w:themeColor="accent3" w:themeTint="BF"/>
        <w:right w:val="single" w:sz="8" w:space="0" w:color="B4CC82" w:themeColor="accent3" w:themeTint="BF"/>
        <w:insideH w:val="single" w:sz="8" w:space="0" w:color="B4CC82" w:themeColor="accent3" w:themeTint="BF"/>
        <w:insideV w:val="single" w:sz="8" w:space="0" w:color="B4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4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pPr>
      <w:spacing w:after="0" w:line="240" w:lineRule="auto"/>
    </w:pPr>
    <w:tblPr>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pPr>
      <w:spacing w:after="0" w:line="240" w:lineRule="auto"/>
    </w:pPr>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pPr>
      <w:spacing w:after="0" w:line="240" w:lineRule="auto"/>
    </w:pPr>
    <w:tblPr>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color="auto"/>
          <w:insideV w:val="single" w:sz="6" w:space="0" w:color="auto"/>
        </w:tcBorders>
        <w:shd w:val="clear" w:color="auto" w:fill="7F7F7F"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color="auto"/>
          <w:insideV w:val="single" w:sz="6" w:space="0" w:color="auto"/>
        </w:tcBorders>
        <w:shd w:val="clear" w:color="auto" w:fill="A7C0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qFormat/>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auto"/>
          <w:insideV w:val="single" w:sz="6" w:space="0" w:color="auto"/>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auto"/>
          <w:insideV w:val="single" w:sz="6" w:space="0" w:color="auto"/>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auto"/>
          <w:insideV w:val="single" w:sz="6" w:space="0" w:color="auto"/>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auto"/>
          <w:insideV w:val="single" w:sz="6" w:space="0" w:color="auto"/>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auto"/>
          <w:insideV w:val="single" w:sz="6" w:space="0" w:color="auto"/>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F7F7F"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7F7F7F" w:themeFill="text1" w:themeFillTint="7F"/>
      </w:tcPr>
    </w:tblStylePr>
  </w:style>
  <w:style w:type="table" w:styleId="MediumGrid3Accent1">
    <w:name w:val="Medium Grid 3 Accent 1"/>
    <w:basedOn w:val="TableNormal"/>
    <w:uiPriority w:val="6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C0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7C0DE" w:themeFill="accent1" w:themeFillTint="7F"/>
      </w:tcPr>
    </w:tblStylePr>
  </w:style>
  <w:style w:type="table" w:styleId="MediumGrid3Accent2">
    <w:name w:val="Medium Grid 3 Accent 2"/>
    <w:basedOn w:val="TableNormal"/>
    <w:uiPriority w:val="6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DFA7A6" w:themeFill="accent2" w:themeFillTint="7F"/>
      </w:tcPr>
    </w:tblStylePr>
  </w:style>
  <w:style w:type="table" w:styleId="MediumGrid3Accent3">
    <w:name w:val="Medium Grid 3 Accent 3"/>
    <w:basedOn w:val="TableNormal"/>
    <w:uiPriority w:val="6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CDDDAC" w:themeFill="accent3" w:themeFillTint="7F"/>
      </w:tcPr>
    </w:tblStylePr>
  </w:style>
  <w:style w:type="table" w:styleId="MediumGrid3Accent4">
    <w:name w:val="Medium Grid 3 Accent 4"/>
    <w:basedOn w:val="TableNormal"/>
    <w:uiPriority w:val="6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BFB1D0" w:themeFill="accent4" w:themeFillTint="7F"/>
      </w:tcPr>
    </w:tblStylePr>
  </w:style>
  <w:style w:type="table" w:styleId="MediumGrid3Accent5">
    <w:name w:val="Medium Grid 3 Accent 5"/>
    <w:basedOn w:val="TableNormal"/>
    <w:uiPriority w:val="6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5D5E2" w:themeFill="accent5" w:themeFillTint="7F"/>
      </w:tcPr>
    </w:tblStylePr>
  </w:style>
  <w:style w:type="table" w:styleId="MediumGrid3Accent6">
    <w:name w:val="Medium Grid 3 Accent 6"/>
    <w:basedOn w:val="TableNormal"/>
    <w:uiPriority w:val="6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FBCAA2" w:themeFill="accent6" w:themeFillTint="7F"/>
      </w:tcPr>
    </w:tblStylePr>
  </w:style>
  <w:style w:type="table" w:styleId="DarkList">
    <w:name w:val="Dark List"/>
    <w:basedOn w:val="TableNormal"/>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60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DarkListAccent2">
    <w:name w:val="Dark List Accent 2"/>
    <w:basedOn w:val="TableNormal"/>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7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DarkListAccent3">
    <w:name w:val="Dark List Accent 3"/>
    <w:basedOn w:val="TableNormal"/>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ColorfulShading">
    <w:name w:val="Colorful Shading"/>
    <w:basedOn w:val="TableNormal"/>
    <w:uiPriority w:val="71"/>
    <w:pPr>
      <w:spacing w:after="0" w:line="240" w:lineRule="auto"/>
    </w:pPr>
    <w:rPr>
      <w:color w:val="000000" w:themeColor="text1"/>
      <w14:textFill>
        <w14:solidFill>
          <w14:schemeClr w14:val="tx1"/>
        </w14:solidFill>
      </w14:textFill>
    </w:rPr>
    <w:tblPr>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sz="6" w:space="0" w:color="FFFFFF" w:themeColor="background1"/>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color="auto"/>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ColorfulShadingAccent1">
    <w:name w:val="Colorful Shading Accent 1"/>
    <w:basedOn w:val="TableNormal"/>
    <w:uiPriority w:val="71"/>
    <w:pPr>
      <w:spacing w:after="0" w:line="240" w:lineRule="auto"/>
    </w:pPr>
    <w:rPr>
      <w:color w:val="000000" w:themeColor="text1"/>
      <w14:textFill>
        <w14:solidFill>
          <w14:schemeClr w14:val="tx1"/>
        </w14:solidFill>
      </w14:textFill>
    </w:rPr>
    <w:tblPr>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sz="6" w:space="0" w:color="FFFFFF" w:themeColor="background1"/>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color="auto"/>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ColorfulShadingAccent2">
    <w:name w:val="Colorful Shading Accent 2"/>
    <w:basedOn w:val="TableNormal"/>
    <w:uiPriority w:val="71"/>
    <w:pPr>
      <w:spacing w:after="0" w:line="240" w:lineRule="auto"/>
    </w:pPr>
    <w:rPr>
      <w:color w:val="000000" w:themeColor="text1"/>
      <w14:textFill>
        <w14:solidFill>
          <w14:schemeClr w14:val="tx1"/>
        </w14:solidFill>
      </w14:textFill>
    </w:rPr>
    <w:tblPr>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sz="6" w:space="0" w:color="FFFFFF" w:themeColor="background1"/>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color="auto"/>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ColorfulShadingAccent3">
    <w:name w:val="Colorful Shading Accent 3"/>
    <w:basedOn w:val="TableNormal"/>
    <w:uiPriority w:val="71"/>
    <w:pPr>
      <w:spacing w:after="0" w:line="240" w:lineRule="auto"/>
    </w:pPr>
    <w:rPr>
      <w:color w:val="000000" w:themeColor="text1"/>
      <w14:textFill>
        <w14:solidFill>
          <w14:schemeClr w14:val="tx1"/>
        </w14:solidFill>
      </w14:textFill>
    </w:rPr>
    <w:tblPr>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sz="6" w:space="0" w:color="FFFFFF" w:themeColor="background1"/>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color="auto"/>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14:textFill>
        <w14:solidFill>
          <w14:schemeClr w14:val="tx1"/>
        </w14:solidFill>
      </w14:textFill>
    </w:rPr>
    <w:tblPr>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sz="6" w:space="0" w:color="FFFFFF" w:themeColor="background1"/>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color="auto"/>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ColorfulShadingAccent5">
    <w:name w:val="Colorful Shading Accent 5"/>
    <w:basedOn w:val="TableNormal"/>
    <w:uiPriority w:val="71"/>
    <w:pPr>
      <w:spacing w:after="0" w:line="240" w:lineRule="auto"/>
    </w:pPr>
    <w:rPr>
      <w:color w:val="000000" w:themeColor="text1"/>
      <w14:textFill>
        <w14:solidFill>
          <w14:schemeClr w14:val="tx1"/>
        </w14:solidFill>
      </w14:textFill>
    </w:rPr>
    <w:tblPr>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sz="6" w:space="0" w:color="FFFFFF" w:themeColor="background1"/>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color="auto"/>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ColorfulShadingAccent6">
    <w:name w:val="Colorful Shading Accent 6"/>
    <w:basedOn w:val="TableNormal"/>
    <w:uiPriority w:val="71"/>
    <w:pPr>
      <w:spacing w:after="0" w:line="240" w:lineRule="auto"/>
    </w:pPr>
    <w:rPr>
      <w:color w:val="000000" w:themeColor="text1"/>
      <w14:textFill>
        <w14:solidFill>
          <w14:schemeClr w14:val="tx1"/>
        </w14:solidFill>
      </w14:textFill>
    </w:rPr>
    <w:tblPr>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sz="6" w:space="0" w:color="FFFFFF" w:themeColor="background1"/>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color="auto"/>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ColorfulList">
    <w:name w:val="Colorful List"/>
    <w:basedOn w:val="TableNormal"/>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sz="12" w:space="0" w:color="FFFFFF" w:themeColor="background1"/>
        </w:tcBorders>
        <w:shd w:val="clear" w:color="auto" w:fill="9E3A38" w:themeFill="accent2" w:themeFillShade="CC"/>
      </w:tcPr>
    </w:tblStylePr>
    <w:tblStylePr w:type="lastRow">
      <w:rPr>
        <w:b/>
        <w:bCs/>
        <w:color w:val="9F3B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sz="12" w:space="0" w:color="FFFFFF" w:themeColor="background1"/>
        </w:tcBorders>
        <w:shd w:val="clear" w:color="auto" w:fill="9E3A38" w:themeFill="accent2" w:themeFillShade="CC"/>
      </w:tcPr>
    </w:tblStylePr>
    <w:tblStylePr w:type="lastRow">
      <w:rPr>
        <w:b/>
        <w:bCs/>
        <w:color w:val="9F3B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sz="12" w:space="0" w:color="FFFFFF" w:themeColor="background1"/>
        </w:tcBorders>
        <w:shd w:val="clear" w:color="auto" w:fill="9E3A38" w:themeFill="accent2" w:themeFillShade="CC"/>
      </w:tcPr>
    </w:tblStylePr>
    <w:tblStylePr w:type="lastRow">
      <w:rPr>
        <w:b/>
        <w:bCs/>
        <w:color w:val="9F3B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sz="12" w:space="0" w:color="FFFFFF" w:themeColor="background1"/>
        </w:tcBorders>
        <w:shd w:val="clear" w:color="auto" w:fill="664E82" w:themeFill="accent4" w:themeFillShade="CC"/>
      </w:tcPr>
    </w:tblStylePr>
    <w:tblStylePr w:type="lastRow">
      <w:rPr>
        <w:b/>
        <w:bCs/>
        <w:color w:val="664F83"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sz="12" w:space="0" w:color="FFFFFF" w:themeColor="background1"/>
        </w:tcBorders>
        <w:shd w:val="clear" w:color="auto" w:fill="7E9C40" w:themeFill="accent3" w:themeFillShade="CC"/>
      </w:tcPr>
    </w:tblStylePr>
    <w:tblStylePr w:type="lastRow">
      <w:rPr>
        <w:b/>
        <w:bCs/>
        <w:color w:val="7E9D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sz="12" w:space="0" w:color="FFFFFF" w:themeColor="background1"/>
        </w:tcBorders>
        <w:shd w:val="clear" w:color="auto" w:fill="F3730A" w:themeFill="accent6" w:themeFillShade="CC"/>
      </w:tcPr>
    </w:tblStylePr>
    <w:tblStylePr w:type="lastRow">
      <w:rPr>
        <w:b/>
        <w:bCs/>
        <w:color w:val="F3740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sz="12" w:space="0" w:color="FFFFFF" w:themeColor="background1"/>
        </w:tcBorders>
        <w:shd w:val="clear" w:color="auto" w:fill="348DA5" w:themeFill="accent5" w:themeFillShade="CC"/>
      </w:tcPr>
    </w:tblStylePr>
    <w:tblStylePr w:type="lastRow">
      <w:rPr>
        <w:b/>
        <w:bCs/>
        <w:color w:val="358EA6"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pPr>
      <w:spacing w:after="0" w:line="240" w:lineRule="auto"/>
    </w:pPr>
    <w:rPr>
      <w:color w:val="000000" w:themeColor="text1"/>
      <w14:textFill>
        <w14:solidFill>
          <w14:schemeClr w14:val="tx1"/>
        </w14:solidFill>
      </w14:textFill>
    </w:rPr>
    <w:tblPr>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ColorfulGridAccent1">
    <w:name w:val="Colorful Grid Accent 1"/>
    <w:basedOn w:val="TableNormal"/>
    <w:uiPriority w:val="73"/>
    <w:pPr>
      <w:spacing w:after="0" w:line="240" w:lineRule="auto"/>
    </w:pPr>
    <w:rPr>
      <w:color w:val="000000" w:themeColor="text1"/>
      <w14:textFill>
        <w14:solidFill>
          <w14:schemeClr w14:val="tx1"/>
        </w14:solidFill>
      </w14:textFill>
    </w:rPr>
    <w:tblPr>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ColorfulGridAccent2">
    <w:name w:val="Colorful Grid Accent 2"/>
    <w:basedOn w:val="TableNormal"/>
    <w:uiPriority w:val="73"/>
    <w:pPr>
      <w:spacing w:after="0" w:line="240" w:lineRule="auto"/>
    </w:pPr>
    <w:rPr>
      <w:color w:val="000000" w:themeColor="text1"/>
      <w14:textFill>
        <w14:solidFill>
          <w14:schemeClr w14:val="tx1"/>
        </w14:solidFill>
      </w14:textFill>
    </w:rPr>
    <w:tblPr>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pPr>
      <w:spacing w:after="0" w:line="240" w:lineRule="auto"/>
    </w:pPr>
    <w:rPr>
      <w:color w:val="000000" w:themeColor="text1"/>
      <w14:textFill>
        <w14:solidFill>
          <w14:schemeClr w14:val="tx1"/>
        </w14:solidFill>
      </w14:textFill>
    </w:rPr>
    <w:tblPr>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pPr>
      <w:spacing w:after="0" w:line="240" w:lineRule="auto"/>
    </w:pPr>
    <w:rPr>
      <w:color w:val="000000" w:themeColor="text1"/>
      <w14:textFill>
        <w14:solidFill>
          <w14:schemeClr w14:val="tx1"/>
        </w14:solidFill>
      </w14:textFill>
    </w:rPr>
    <w:tblPr>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pPr>
      <w:spacing w:after="0" w:line="240" w:lineRule="auto"/>
    </w:pPr>
    <w:rPr>
      <w:color w:val="000000" w:themeColor="text1"/>
      <w14:textFill>
        <w14:solidFill>
          <w14:schemeClr w14:val="tx1"/>
        </w14:solidFill>
      </w14:textFill>
    </w:rPr>
    <w:tblPr>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pPr>
      <w:spacing w:after="0" w:line="240" w:lineRule="auto"/>
    </w:pPr>
    <w:rPr>
      <w:color w:val="000000" w:themeColor="text1"/>
      <w14:textFill>
        <w14:solidFill>
          <w14:schemeClr w14:val="tx1"/>
        </w14:solidFill>
      </w14:textFill>
    </w:rPr>
    <w:tblPr>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paragraph" w:styleId="NoSpacing">
    <w:name w:val="No Spacing"/>
    <w:uiPriority w:val="1"/>
    <w:qFormat/>
    <w:pPr>
      <w:spacing w:after="0" w:line="240" w:lineRule="auto"/>
    </w:pPr>
    <w:rPr>
      <w:rFonts w:asciiTheme="minorHAnsi" w:eastAsiaTheme="minorEastAsia" w:hAnsiTheme="minorHAnsi" w:cstheme="minorBidi"/>
      <w:sz w:val="22"/>
      <w:szCs w:val="22"/>
      <w:lang w:val="en-US" w:eastAsia="en-US" w:bidi="ar-SA"/>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76092" w:themeColor="accent1" w:themeShade="BF"/>
      <w:sz w:val="28"/>
      <w:szCs w:val="28"/>
    </w:rPr>
  </w:style>
  <w:style w:type="character" w:customStyle="1" w:styleId="Heading2Char">
    <w:name w:val="Heading 2 Char"/>
    <w:basedOn w:val="DefaultParagraphFont"/>
    <w:link w:val="Heading2"/>
    <w:uiPriority w:val="9"/>
    <w:qFormat/>
    <w:rPr>
      <w:rFonts w:asciiTheme="majorHAnsi" w:eastAsiaTheme="majorEastAsia" w:hAnsiTheme="majorHAnsi" w:cstheme="majorBidi"/>
      <w:b/>
      <w:bCs/>
      <w:color w:val="4F81BD" w:themeColor="accent1"/>
      <w:sz w:val="26"/>
      <w:szCs w:val="26"/>
      <w14:textFill>
        <w14:solidFill>
          <w14:schemeClr w14:val="accent1"/>
        </w14:solidFill>
      </w14:textFill>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F81BD" w:themeColor="accent1"/>
      <w14:textFill>
        <w14:solidFill>
          <w14:schemeClr w14:val="accent1"/>
        </w14:solidFill>
      </w14:textFill>
    </w:rPr>
  </w:style>
  <w:style w:type="character" w:customStyle="1" w:styleId="TitleChar">
    <w:name w:val="Title Char"/>
    <w:basedOn w:val="DefaultParagraphFont"/>
    <w:link w:val="Title"/>
    <w:uiPriority w:val="10"/>
    <w:qFormat/>
    <w:rPr>
      <w:rFonts w:asciiTheme="majorHAnsi" w:eastAsiaTheme="majorEastAsia" w:hAnsiTheme="majorHAnsi" w:cstheme="majorBidi"/>
      <w:color w:val="17375E" w:themeColor="text2" w:themeShade="BF"/>
      <w:spacing w:val="5"/>
      <w:kern w:val="28"/>
      <w:sz w:val="52"/>
      <w:szCs w:val="52"/>
    </w:rPr>
  </w:style>
  <w:style w:type="character" w:customStyle="1" w:styleId="SubtitleChar">
    <w:name w:val="Subtitle Char"/>
    <w:basedOn w:val="DefaultParagraphFont"/>
    <w:link w:val="Subtitle"/>
    <w:uiPriority w:val="11"/>
    <w:qFormat/>
    <w:rPr>
      <w:rFonts w:asciiTheme="majorHAnsi" w:eastAsiaTheme="majorEastAsia" w:hAnsiTheme="majorHAnsi" w:cstheme="majorBidi"/>
      <w:i/>
      <w:iCs/>
      <w:color w:val="4F81BD" w:themeColor="accent1"/>
      <w:spacing w:val="15"/>
      <w:sz w:val="24"/>
      <w:szCs w:val="24"/>
      <w14:textFill>
        <w14:solidFill>
          <w14:schemeClr w14:val="accent1"/>
        </w14:solidFill>
      </w14:textFill>
    </w:rPr>
  </w:style>
  <w:style w:type="paragraph" w:styleId="ListParagraph">
    <w:name w:val="List Paragraph"/>
    <w:basedOn w:val="Normal"/>
    <w:uiPriority w:val="34"/>
    <w:qFormat/>
    <w:pPr>
      <w:ind w:left="720"/>
      <w:contextualSpacing/>
    </w:pPr>
  </w:style>
  <w:style w:type="character" w:customStyle="1" w:styleId="BodyTextChar">
    <w:name w:val="Body Text Char"/>
    <w:basedOn w:val="DefaultParagraphFont"/>
    <w:link w:val="BodyText"/>
    <w:uiPriority w:val="99"/>
    <w:qFormat/>
  </w:style>
  <w:style w:type="character" w:customStyle="1" w:styleId="BodyText2Char">
    <w:name w:val="Body Text 2 Char"/>
    <w:basedOn w:val="DefaultParagraphFont"/>
    <w:link w:val="BodyText2"/>
    <w:uiPriority w:val="99"/>
    <w:qFormat/>
  </w:style>
  <w:style w:type="character" w:customStyle="1" w:styleId="BodyText3Char">
    <w:name w:val="Body Text 3 Char"/>
    <w:basedOn w:val="DefaultParagraphFont"/>
    <w:link w:val="BodyText3"/>
    <w:uiPriority w:val="99"/>
    <w:qFormat/>
    <w:rPr>
      <w:sz w:val="16"/>
      <w:szCs w:val="16"/>
    </w:rPr>
  </w:style>
  <w:style w:type="character" w:customStyle="1" w:styleId="MacroTextChar">
    <w:name w:val="Macro Text Char"/>
    <w:basedOn w:val="DefaultParagraphFont"/>
    <w:link w:val="Macro"/>
    <w:uiPriority w:val="99"/>
    <w:qFormat/>
    <w:rPr>
      <w:rFonts w:ascii="Courier" w:hAnsi="Courier"/>
      <w:sz w:val="20"/>
      <w:szCs w:val="20"/>
    </w:rPr>
  </w:style>
  <w:style w:type="paragraph" w:styleId="Quote">
    <w:name w:val="Quote"/>
    <w:basedOn w:val="Normal"/>
    <w:next w:val="Normal"/>
    <w:link w:val="QuoteChar"/>
    <w:uiPriority w:val="29"/>
    <w:qFormat/>
    <w:rPr>
      <w:i/>
      <w:iCs/>
      <w:color w:val="000000" w:themeColor="text1"/>
      <w14:textFill>
        <w14:solidFill>
          <w14:schemeClr w14:val="tx1"/>
        </w14:solidFill>
      </w14:textFill>
    </w:rPr>
  </w:style>
  <w:style w:type="character" w:customStyle="1" w:styleId="QuoteChar">
    <w:name w:val="Quote Char"/>
    <w:basedOn w:val="DefaultParagraphFont"/>
    <w:link w:val="Quote"/>
    <w:uiPriority w:val="29"/>
    <w:qFormat/>
    <w:rPr>
      <w:i/>
      <w:iCs/>
      <w:color w:val="000000" w:themeColor="text1"/>
      <w14:textFill>
        <w14:solidFill>
          <w14:schemeClr w14:val="tx1"/>
        </w14:solidFill>
      </w14:textFill>
    </w:rPr>
  </w:style>
  <w:style w:type="character" w:customStyle="1" w:styleId="Heading4Char">
    <w:name w:val="Heading 4 Char"/>
    <w:basedOn w:val="DefaultParagraphFont"/>
    <w:link w:val="Heading4"/>
    <w:uiPriority w:val="9"/>
    <w:semiHidden/>
    <w:qFormat/>
    <w:rPr>
      <w:rFonts w:asciiTheme="majorHAnsi" w:eastAsiaTheme="majorEastAsia" w:hAnsiTheme="majorHAnsi" w:cstheme="majorBidi"/>
      <w:b/>
      <w:bCs/>
      <w:i/>
      <w:iCs/>
      <w:color w:val="4F81BD" w:themeColor="accent1"/>
      <w14:textFill>
        <w14:solidFill>
          <w14:schemeClr w14:val="accent1"/>
        </w14:solidFill>
      </w14:textFill>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54061" w:themeColor="accent1" w:themeShade="8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54061" w:themeColor="accent1" w:themeShade="80"/>
    </w:rPr>
  </w:style>
  <w:style w:type="character" w:customStyle="1" w:styleId="Heading7Char">
    <w:name w:val="Heading 7 Char"/>
    <w:basedOn w:val="DefaultParagraphFont"/>
    <w:link w:val="Heading7"/>
    <w:uiPriority w:val="9"/>
    <w:semiHidden/>
    <w:qFormat/>
    <w:rPr>
      <w:rFonts w:asciiTheme="majorHAnsi" w:eastAsiaTheme="majorEastAsia" w:hAnsiTheme="majorHAnsi" w:cstheme="majorBidi"/>
      <w:i/>
      <w:iCs/>
      <w:color w:val="404040" w:themeColor="text1" w:themeTint="BF"/>
      <w14:textFill>
        <w14:solidFill>
          <w14:schemeClr w14:val="tx1">
            <w14:lumMod w14:val="75000"/>
            <w14:lumOff w14:val="25000"/>
          </w14:schemeClr>
        </w14:solidFill>
      </w14:textFill>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F81BD" w:themeColor="accent1"/>
      <w:sz w:val="20"/>
      <w:szCs w:val="20"/>
      <w14:textFill>
        <w14:solidFill>
          <w14:schemeClr w14:val="accent1"/>
        </w14:solidFill>
      </w14:textFill>
    </w:rPr>
  </w:style>
  <w:style w:type="character" w:customStyle="1" w:styleId="Heading9Char">
    <w:name w:val="Heading 9 Char"/>
    <w:basedOn w:val="DefaultParagraphFont"/>
    <w:link w:val="Heading9"/>
    <w:uiPriority w:val="9"/>
    <w:semiHidden/>
    <w:qFormat/>
    <w:rPr>
      <w:rFonts w:asciiTheme="majorHAnsi" w:eastAsiaTheme="majorEastAsia" w:hAnsiTheme="majorHAnsi" w:cstheme="majorBidi"/>
      <w:i/>
      <w:iCs/>
      <w:color w:val="404040" w:themeColor="text1" w:themeTint="BF"/>
      <w:sz w:val="20"/>
      <w:szCs w:val="20"/>
      <w14:textFill>
        <w14:solidFill>
          <w14:schemeClr w14:val="tx1">
            <w14:lumMod w14:val="75000"/>
            <w14:lumOff w14:val="25000"/>
          </w14:schemeClr>
        </w14:solidFill>
      </w14:textFill>
    </w:rPr>
  </w:style>
  <w:style w:type="paragraph" w:styleId="IntenseQuote">
    <w:name w:val="Intense Quote"/>
    <w:basedOn w:val="Normal"/>
    <w:next w:val="Normal"/>
    <w:link w:val="IntenseQuoteChar"/>
    <w:uiPriority w:val="30"/>
    <w:qFormat/>
    <w:pPr>
      <w:pBdr>
        <w:bottom w:val="single" w:sz="4" w:space="4" w:color="4F81BD" w:themeColor="accent1"/>
      </w:pBdr>
      <w:spacing w:before="200" w:after="280"/>
      <w:ind w:left="936" w:right="936"/>
    </w:pPr>
    <w:rPr>
      <w:b/>
      <w:bCs/>
      <w:i/>
      <w:iCs/>
      <w:color w:val="4F81BD" w:themeColor="accent1"/>
      <w14:textFill>
        <w14:solidFill>
          <w14:schemeClr w14:val="accent1"/>
        </w14:solidFill>
      </w14:textFill>
    </w:rPr>
  </w:style>
  <w:style w:type="character" w:customStyle="1" w:styleId="IntenseQuoteChar">
    <w:name w:val="Intense Quote Char"/>
    <w:basedOn w:val="DefaultParagraphFont"/>
    <w:link w:val="IntenseQuote"/>
    <w:uiPriority w:val="30"/>
    <w:qFormat/>
    <w:rPr>
      <w:b/>
      <w:bCs/>
      <w:i/>
      <w:iCs/>
      <w:color w:val="4F81BD" w:themeColor="accent1"/>
      <w14:textFill>
        <w14:solidFill>
          <w14:schemeClr w14:val="accent1"/>
        </w14:solidFill>
      </w14:textFill>
    </w:rPr>
  </w:style>
  <w:style w:type="character" w:customStyle="1" w:styleId="SubtleEmphasis">
    <w:name w:val="Subtle Emphasis"/>
    <w:basedOn w:val="DefaultParagraphFont"/>
    <w:uiPriority w:val="19"/>
    <w:qFormat/>
    <w:rPr>
      <w:i/>
      <w:iCs/>
      <w:color w:val="808080" w:themeColor="text1" w:themeTint="80"/>
      <w14:textFill>
        <w14:solidFill>
          <w14:schemeClr w14:val="tx1">
            <w14:lumMod w14:val="50000"/>
            <w14:lumOff w14:val="50000"/>
          </w14:schemeClr>
        </w14:solidFill>
      </w14:textFill>
    </w:rPr>
  </w:style>
  <w:style w:type="character" w:customStyle="1" w:styleId="IntenseEmphasis">
    <w:name w:val="Intense Emphasis"/>
    <w:basedOn w:val="DefaultParagraphFont"/>
    <w:uiPriority w:val="21"/>
    <w:qFormat/>
    <w:rPr>
      <w:b/>
      <w:bCs/>
      <w:i/>
      <w:iCs/>
      <w:color w:val="4F81BD" w:themeColor="accent1"/>
      <w14:textFill>
        <w14:solidFill>
          <w14:schemeClr w14:val="accent1"/>
        </w14:solidFill>
      </w14:textFill>
    </w:rPr>
  </w:style>
  <w:style w:type="character" w:customStyle="1" w:styleId="SubtleReference">
    <w:name w:val="Subtle Reference"/>
    <w:basedOn w:val="DefaultParagraphFont"/>
    <w:uiPriority w:val="31"/>
    <w:qFormat/>
    <w:rPr>
      <w:smallCaps/>
      <w:color w:val="C0504D" w:themeColor="accent2"/>
      <w:u w:val="single"/>
      <w14:textFill>
        <w14:solidFill>
          <w14:schemeClr w14:val="accent2"/>
        </w14:solidFill>
      </w14:textFill>
    </w:rPr>
  </w:style>
  <w:style w:type="character" w:customStyle="1" w:styleId="IntenseReference">
    <w:name w:val="Intense Reference"/>
    <w:basedOn w:val="DefaultParagraphFont"/>
    <w:uiPriority w:val="32"/>
    <w:qFormat/>
    <w:rPr>
      <w:b/>
      <w:bCs/>
      <w:smallCaps/>
      <w:color w:val="C0504D" w:themeColor="accent2"/>
      <w:spacing w:val="5"/>
      <w:u w:val="single"/>
      <w14:textFill>
        <w14:solidFill>
          <w14:schemeClr w14:val="accent2"/>
        </w14:solidFill>
      </w14:textFill>
    </w:rPr>
  </w:style>
  <w:style w:type="character" w:customStyle="1" w:styleId="BookTitle">
    <w:name w:val="Book Title"/>
    <w:basedOn w:val="DefaultParagraphFont"/>
    <w:uiPriority w:val="33"/>
    <w:qFormat/>
    <w:rPr>
      <w:b/>
      <w:bCs/>
      <w:smallCaps/>
      <w:spacing w:val="5"/>
    </w:rPr>
  </w:style>
  <w:style w:type="paragraph" w:customStyle="1" w:styleId="TOCHeading">
    <w:name w:val="TOC Heading"/>
    <w:basedOn w:val="Heading1"/>
    <w:next w:val="Normal"/>
    <w:uiPriority w:val="39"/>
    <w:semiHidden/>
    <w:unhideWhenUsed/>
    <w:qFormat/>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278816-EC6F-A645-907D-7F25AECB1D4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爱拼才会赢</cp:lastModifiedBy>
  <cp:revision>1</cp:revision>
  <dcterms:created xsi:type="dcterms:W3CDTF">2013-12-23T23:15:00Z</dcterms:created>
  <dcterms:modified xsi:type="dcterms:W3CDTF">2020-05-20T12:51:28Z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