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before="726" w:after="0" w:line="225" w:lineRule="exact"/>
        <w:ind w:left="625" w:right="0" w:firstLine="0"/>
        <w:jc w:val="left"/>
        <w:textAlignment w:val="auto"/>
        <w:rPr>
          <w:rFonts w:hint="default" w:ascii="黑体" w:hAnsi="黑体" w:eastAsia="黑体" w:cs="黑体"/>
          <w:sz w:val="18"/>
        </w:rPr>
      </w:pPr>
      <w:r>
        <w:rPr>
          <w:rFonts w:hint="default" w:ascii="黑体" w:hAnsi="黑体" w:eastAsia="黑体" w:cs="黑体"/>
          <w:sz w:val="18"/>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11201400</wp:posOffset>
            </wp:positionV>
            <wp:extent cx="457200" cy="342900"/>
            <wp:effectExtent l="0" t="0" r="0" b="0"/>
            <wp:wrapNone/>
            <wp:docPr id="100275" name="图片 100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pic:cNvPicPr>
                      <a:picLocks noChangeAspect="1"/>
                    </pic:cNvPicPr>
                  </pic:nvPicPr>
                  <pic:blipFill>
                    <a:blip r:embed="rId7"/>
                    <a:stretch>
                      <a:fillRect/>
                    </a:stretch>
                  </pic:blipFill>
                  <pic:spPr>
                    <a:xfrm>
                      <a:off x="0" y="0"/>
                      <a:ext cx="457200" cy="342900"/>
                    </a:xfrm>
                    <a:prstGeom prst="rect">
                      <a:avLst/>
                    </a:prstGeom>
                  </pic:spPr>
                </pic:pic>
              </a:graphicData>
            </a:graphic>
          </wp:anchor>
        </w:drawing>
      </w:r>
      <w:r>
        <w:rPr>
          <w:rFonts w:hint="default" w:ascii="黑体" w:hAnsi="黑体" w:eastAsia="黑体" w:cs="黑体"/>
          <w:sz w:val="18"/>
        </w:rPr>
        <w:t>绝密★启用并使用完毕前</w:t>
      </w:r>
    </w:p>
    <w:p>
      <w:pPr>
        <w:autoSpaceDE w:val="0"/>
        <w:autoSpaceDN w:val="0"/>
        <w:snapToGrid w:val="0"/>
        <w:spacing w:before="95" w:after="0" w:line="350" w:lineRule="exact"/>
        <w:ind w:left="1919" w:right="0" w:firstLine="0"/>
        <w:jc w:val="left"/>
        <w:textAlignment w:val="auto"/>
        <w:rPr>
          <w:rFonts w:hint="default" w:ascii="黑体" w:hAnsi="黑体" w:eastAsia="黑体" w:cs="黑体"/>
          <w:sz w:val="28"/>
        </w:rPr>
      </w:pPr>
      <w:r>
        <w:rPr>
          <w:rFonts w:hint="default" w:ascii="黑体" w:hAnsi="黑体" w:eastAsia="黑体" w:cs="黑体"/>
          <w:sz w:val="28"/>
        </w:rPr>
        <w:t>山东省实验中</w:t>
      </w:r>
      <w:r>
        <w:rPr>
          <w:rFonts w:hint="default" w:ascii="黑体" w:hAnsi="黑体" w:eastAsia="黑体" w:cs="黑体"/>
          <w:spacing w:val="36"/>
          <w:sz w:val="28"/>
        </w:rPr>
        <w:t>学</w:t>
      </w:r>
      <w:r>
        <w:rPr>
          <w:rFonts w:hint="default" w:ascii="黑体" w:hAnsi="黑体" w:eastAsia="黑体" w:cs="黑体"/>
          <w:sz w:val="28"/>
        </w:rPr>
        <w:t>202</w:t>
      </w:r>
      <w:r>
        <w:rPr>
          <w:rFonts w:hint="default" w:ascii="黑体" w:hAnsi="黑体" w:eastAsia="黑体" w:cs="黑体"/>
          <w:spacing w:val="69"/>
          <w:sz w:val="28"/>
        </w:rPr>
        <w:t>3</w:t>
      </w:r>
      <w:r>
        <w:rPr>
          <w:rFonts w:hint="default" w:ascii="黑体" w:hAnsi="黑体" w:eastAsia="黑体" w:cs="黑体"/>
          <w:sz w:val="28"/>
        </w:rPr>
        <w:t>届高三第二次模拟考试</w:t>
      </w:r>
    </w:p>
    <w:p>
      <w:pPr>
        <w:autoSpaceDE w:val="0"/>
        <w:autoSpaceDN w:val="0"/>
        <w:snapToGrid w:val="0"/>
        <w:spacing w:before="410" w:after="0" w:line="450" w:lineRule="exact"/>
        <w:ind w:left="3419" w:right="0" w:firstLine="0"/>
        <w:jc w:val="left"/>
        <w:textAlignment w:val="auto"/>
        <w:rPr>
          <w:rFonts w:hint="default" w:ascii="Times New Roman" w:hAnsi="Times New Roman" w:eastAsia="Times New Roman" w:cs="Times New Roman"/>
        </w:rPr>
      </w:pPr>
      <w:r>
        <w:rPr>
          <w:rFonts w:hint="default" w:ascii="黑体" w:hAnsi="黑体" w:eastAsia="黑体" w:cs="黑体"/>
          <w:sz w:val="36"/>
        </w:rPr>
        <w:t>英语试题</w:t>
      </w:r>
      <w:r>
        <w:rPr>
          <w:rFonts w:hint="default" w:ascii="黑体" w:hAnsi="黑体" w:eastAsia="黑体" w:cs="黑体"/>
          <w:spacing w:val="30"/>
          <w:sz w:val="36"/>
        </w:rPr>
        <w:t xml:space="preserve"> </w:t>
      </w:r>
      <w:r>
        <w:rPr>
          <w:rFonts w:hint="default" w:ascii="Times New Roman" w:hAnsi="Times New Roman" w:eastAsia="Times New Roman" w:cs="Times New Roman"/>
        </w:rPr>
        <w:t>2023.05</w:t>
      </w:r>
    </w:p>
    <w:p>
      <w:pPr>
        <w:autoSpaceDE w:val="0"/>
        <w:autoSpaceDN w:val="0"/>
        <w:snapToGrid w:val="0"/>
        <w:spacing w:before="540" w:after="0" w:line="263" w:lineRule="exact"/>
        <w:ind w:left="1657" w:right="0" w:firstLine="0"/>
        <w:jc w:val="left"/>
        <w:textAlignment w:val="auto"/>
        <w:rPr>
          <w:rFonts w:hint="default" w:ascii="宋体" w:hAnsi="宋体" w:eastAsia="宋体" w:cs="宋体"/>
          <w:sz w:val="21"/>
        </w:rPr>
      </w:pPr>
      <w:r>
        <w:rPr>
          <w:rFonts w:hint="default" w:ascii="宋体" w:hAnsi="宋体" w:eastAsia="宋体" w:cs="宋体"/>
          <w:sz w:val="21"/>
        </w:rPr>
        <w:t>（本试卷</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2"/>
          <w:sz w:val="21"/>
        </w:rPr>
        <w:t>0</w:t>
      </w:r>
      <w:r>
        <w:rPr>
          <w:rFonts w:hint="default" w:ascii="宋体" w:hAnsi="宋体" w:eastAsia="宋体" w:cs="宋体"/>
          <w:sz w:val="21"/>
        </w:rPr>
        <w:t>页，共三部分；全卷满</w:t>
      </w:r>
      <w:r>
        <w:rPr>
          <w:rFonts w:hint="default" w:ascii="宋体" w:hAnsi="宋体" w:eastAsia="宋体" w:cs="宋体"/>
          <w:spacing w:val="27"/>
          <w:sz w:val="21"/>
        </w:rPr>
        <w:t>分</w:t>
      </w:r>
      <w:r>
        <w:rPr>
          <w:rFonts w:hint="default" w:ascii="Times New Roman" w:hAnsi="Times New Roman" w:eastAsia="Times New Roman" w:cs="Times New Roman"/>
          <w:sz w:val="21"/>
        </w:rPr>
        <w:t>12</w:t>
      </w:r>
      <w:r>
        <w:rPr>
          <w:rFonts w:hint="default" w:ascii="Times New Roman" w:hAnsi="Times New Roman" w:eastAsia="Times New Roman" w:cs="Times New Roman"/>
          <w:spacing w:val="53"/>
          <w:sz w:val="21"/>
        </w:rPr>
        <w:t>0</w:t>
      </w:r>
      <w:r>
        <w:rPr>
          <w:rFonts w:hint="default" w:ascii="宋体" w:hAnsi="宋体" w:eastAsia="宋体" w:cs="宋体"/>
          <w:sz w:val="21"/>
        </w:rPr>
        <w:t>分，考试用</w:t>
      </w:r>
      <w:r>
        <w:rPr>
          <w:rFonts w:hint="default" w:ascii="宋体" w:hAnsi="宋体" w:eastAsia="宋体" w:cs="宋体"/>
          <w:spacing w:val="27"/>
          <w:sz w:val="21"/>
        </w:rPr>
        <w:t>时</w:t>
      </w:r>
      <w:r>
        <w:rPr>
          <w:rFonts w:hint="default" w:ascii="Times New Roman" w:hAnsi="Times New Roman" w:eastAsia="Times New Roman" w:cs="Times New Roman"/>
          <w:sz w:val="21"/>
        </w:rPr>
        <w:t>10</w:t>
      </w:r>
      <w:r>
        <w:rPr>
          <w:rFonts w:hint="default" w:ascii="Times New Roman" w:hAnsi="Times New Roman" w:eastAsia="Times New Roman" w:cs="Times New Roman"/>
          <w:spacing w:val="52"/>
          <w:sz w:val="21"/>
        </w:rPr>
        <w:t>0</w:t>
      </w:r>
      <w:r>
        <w:rPr>
          <w:rFonts w:hint="default" w:ascii="宋体" w:hAnsi="宋体" w:eastAsia="宋体" w:cs="宋体"/>
          <w:sz w:val="21"/>
        </w:rPr>
        <w:t>分钟）</w:t>
      </w:r>
    </w:p>
    <w:p>
      <w:pPr>
        <w:autoSpaceDE w:val="0"/>
        <w:autoSpaceDN w:val="0"/>
        <w:snapToGrid w:val="0"/>
        <w:spacing w:before="547"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注意事项：</w:t>
      </w:r>
    </w:p>
    <w:p>
      <w:pPr>
        <w:autoSpaceDE w:val="0"/>
        <w:autoSpaceDN w:val="0"/>
        <w:snapToGrid w:val="0"/>
        <w:spacing w:before="121" w:after="0" w:line="240" w:lineRule="auto"/>
        <w:ind w:left="1045"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1</w:t>
      </w:r>
      <w:r>
        <w:rPr>
          <w:rFonts w:hint="default" w:ascii="宋体" w:hAnsi="宋体" w:eastAsia="宋体" w:cs="宋体"/>
          <w:sz w:val="21"/>
        </w:rPr>
        <w:t>．答卷前，先将自己的姓名、准考证号填写在试卷和答题纸上。</w:t>
      </w:r>
    </w:p>
    <w:p>
      <w:pPr>
        <w:autoSpaceDE w:val="0"/>
        <w:autoSpaceDN w:val="0"/>
        <w:snapToGrid w:val="0"/>
        <w:spacing w:before="31" w:after="0" w:line="384" w:lineRule="exact"/>
        <w:ind w:left="625" w:right="621" w:firstLine="420"/>
        <w:jc w:val="both"/>
        <w:textAlignment w:val="auto"/>
        <w:rPr>
          <w:rFonts w:hint="default" w:ascii="宋体" w:hAnsi="宋体" w:eastAsia="宋体" w:cs="宋体"/>
          <w:sz w:val="21"/>
        </w:rPr>
      </w:pPr>
      <w:r>
        <w:rPr>
          <w:rFonts w:hint="default" w:ascii="Times New Roman" w:hAnsi="Times New Roman" w:eastAsia="Times New Roman" w:cs="Times New Roman"/>
          <w:spacing w:val="1"/>
          <w:sz w:val="21"/>
        </w:rPr>
        <w:t>2</w:t>
      </w:r>
      <w:r>
        <w:rPr>
          <w:rFonts w:hint="default" w:ascii="宋体" w:hAnsi="宋体" w:eastAsia="宋体" w:cs="宋体"/>
          <w:sz w:val="21"/>
        </w:rPr>
        <w:t>．</w:t>
      </w:r>
      <w:r>
        <w:rPr>
          <w:rFonts w:hint="default" w:ascii="宋体" w:hAnsi="宋体" w:eastAsia="宋体" w:cs="宋体"/>
          <w:spacing w:val="-2"/>
          <w:sz w:val="21"/>
        </w:rPr>
        <w:t>选</w:t>
      </w:r>
      <w:r>
        <w:rPr>
          <w:rFonts w:hint="default" w:ascii="宋体" w:hAnsi="宋体" w:eastAsia="宋体" w:cs="宋体"/>
          <w:sz w:val="21"/>
        </w:rPr>
        <w:t>择</w:t>
      </w:r>
      <w:r>
        <w:rPr>
          <w:rFonts w:hint="default" w:ascii="宋体" w:hAnsi="宋体" w:eastAsia="宋体" w:cs="宋体"/>
          <w:spacing w:val="-2"/>
          <w:sz w:val="21"/>
        </w:rPr>
        <w:t>题</w:t>
      </w:r>
      <w:r>
        <w:rPr>
          <w:rFonts w:hint="default" w:ascii="宋体" w:hAnsi="宋体" w:eastAsia="宋体" w:cs="宋体"/>
          <w:sz w:val="21"/>
        </w:rPr>
        <w:t>的</w:t>
      </w:r>
      <w:r>
        <w:rPr>
          <w:rFonts w:hint="default" w:ascii="宋体" w:hAnsi="宋体" w:eastAsia="宋体" w:cs="宋体"/>
          <w:spacing w:val="-2"/>
          <w:sz w:val="21"/>
        </w:rPr>
        <w:t>作</w:t>
      </w:r>
      <w:r>
        <w:rPr>
          <w:rFonts w:hint="default" w:ascii="宋体" w:hAnsi="宋体" w:eastAsia="宋体" w:cs="宋体"/>
          <w:sz w:val="21"/>
        </w:rPr>
        <w:t>答</w:t>
      </w:r>
      <w:r>
        <w:rPr>
          <w:rFonts w:hint="default" w:ascii="宋体" w:hAnsi="宋体" w:eastAsia="宋体" w:cs="宋体"/>
          <w:spacing w:val="-2"/>
          <w:sz w:val="21"/>
        </w:rPr>
        <w:t>：</w:t>
      </w:r>
      <w:r>
        <w:rPr>
          <w:rFonts w:hint="default" w:ascii="宋体" w:hAnsi="宋体" w:eastAsia="宋体" w:cs="宋体"/>
          <w:sz w:val="21"/>
        </w:rPr>
        <w:t>每</w:t>
      </w:r>
      <w:r>
        <w:rPr>
          <w:rFonts w:hint="default" w:ascii="宋体" w:hAnsi="宋体" w:eastAsia="宋体" w:cs="宋体"/>
          <w:spacing w:val="-2"/>
          <w:sz w:val="21"/>
        </w:rPr>
        <w:t>小题</w:t>
      </w:r>
      <w:r>
        <w:rPr>
          <w:rFonts w:hint="default" w:ascii="宋体" w:hAnsi="宋体" w:eastAsia="宋体" w:cs="宋体"/>
          <w:sz w:val="21"/>
        </w:rPr>
        <w:t>选出</w:t>
      </w:r>
      <w:r>
        <w:rPr>
          <w:rFonts w:hint="default" w:ascii="宋体" w:hAnsi="宋体" w:eastAsia="宋体" w:cs="宋体"/>
          <w:spacing w:val="-2"/>
          <w:sz w:val="21"/>
        </w:rPr>
        <w:t>答</w:t>
      </w:r>
      <w:r>
        <w:rPr>
          <w:rFonts w:hint="default" w:ascii="宋体" w:hAnsi="宋体" w:eastAsia="宋体" w:cs="宋体"/>
          <w:sz w:val="21"/>
        </w:rPr>
        <w:t>案</w:t>
      </w:r>
      <w:r>
        <w:rPr>
          <w:rFonts w:hint="default" w:ascii="宋体" w:hAnsi="宋体" w:eastAsia="宋体" w:cs="宋体"/>
          <w:spacing w:val="-2"/>
          <w:sz w:val="21"/>
        </w:rPr>
        <w:t>后</w:t>
      </w:r>
      <w:r>
        <w:rPr>
          <w:rFonts w:hint="default" w:ascii="宋体" w:hAnsi="宋体" w:eastAsia="宋体" w:cs="宋体"/>
          <w:sz w:val="21"/>
        </w:rPr>
        <w:t>，</w:t>
      </w:r>
      <w:r>
        <w:rPr>
          <w:rFonts w:hint="default" w:ascii="宋体" w:hAnsi="宋体" w:eastAsia="宋体" w:cs="宋体"/>
          <w:spacing w:val="-2"/>
          <w:sz w:val="21"/>
        </w:rPr>
        <w:t>用</w:t>
      </w:r>
      <w:r>
        <w:rPr>
          <w:rFonts w:hint="default" w:ascii="宋体" w:hAnsi="宋体" w:eastAsia="宋体" w:cs="宋体"/>
          <w:spacing w:val="-19"/>
          <w:sz w:val="21"/>
        </w:rPr>
        <w:t xml:space="preserve"> </w:t>
      </w:r>
      <w:r>
        <w:rPr>
          <w:rFonts w:hint="default" w:ascii="Times New Roman" w:hAnsi="Times New Roman" w:eastAsia="Times New Roman" w:cs="Times New Roman"/>
          <w:sz w:val="21"/>
        </w:rPr>
        <w:t>2B</w:t>
      </w:r>
      <w:r>
        <w:rPr>
          <w:rFonts w:hint="default" w:ascii="Times New Roman" w:hAnsi="Times New Roman" w:eastAsia="Times New Roman" w:cs="Times New Roman"/>
          <w:spacing w:val="-19"/>
          <w:sz w:val="21"/>
        </w:rPr>
        <w:t xml:space="preserve"> </w:t>
      </w:r>
      <w:r>
        <w:rPr>
          <w:rFonts w:hint="default" w:ascii="宋体" w:hAnsi="宋体" w:eastAsia="宋体" w:cs="宋体"/>
          <w:sz w:val="21"/>
        </w:rPr>
        <w:t>铅</w:t>
      </w:r>
      <w:r>
        <w:rPr>
          <w:rFonts w:hint="default" w:ascii="宋体" w:hAnsi="宋体" w:eastAsia="宋体" w:cs="宋体"/>
          <w:spacing w:val="-2"/>
          <w:sz w:val="21"/>
        </w:rPr>
        <w:t>笔</w:t>
      </w:r>
      <w:r>
        <w:rPr>
          <w:rFonts w:hint="default" w:ascii="宋体" w:hAnsi="宋体" w:eastAsia="宋体" w:cs="宋体"/>
          <w:sz w:val="21"/>
        </w:rPr>
        <w:t>把答</w:t>
      </w:r>
      <w:r>
        <w:rPr>
          <w:rFonts w:hint="default" w:ascii="宋体" w:hAnsi="宋体" w:eastAsia="宋体" w:cs="宋体"/>
          <w:spacing w:val="-2"/>
          <w:sz w:val="21"/>
        </w:rPr>
        <w:t>题</w:t>
      </w:r>
      <w:r>
        <w:rPr>
          <w:rFonts w:hint="default" w:ascii="宋体" w:hAnsi="宋体" w:eastAsia="宋体" w:cs="宋体"/>
          <w:sz w:val="21"/>
        </w:rPr>
        <w:t>卡</w:t>
      </w:r>
      <w:r>
        <w:rPr>
          <w:rFonts w:hint="default" w:ascii="宋体" w:hAnsi="宋体" w:eastAsia="宋体" w:cs="宋体"/>
          <w:spacing w:val="-2"/>
          <w:sz w:val="21"/>
        </w:rPr>
        <w:t>上</w:t>
      </w:r>
      <w:r>
        <w:rPr>
          <w:rFonts w:hint="default" w:ascii="宋体" w:hAnsi="宋体" w:eastAsia="宋体" w:cs="宋体"/>
          <w:sz w:val="21"/>
        </w:rPr>
        <w:t>对</w:t>
      </w:r>
      <w:r>
        <w:rPr>
          <w:rFonts w:hint="default" w:ascii="宋体" w:hAnsi="宋体" w:eastAsia="宋体" w:cs="宋体"/>
          <w:spacing w:val="-2"/>
          <w:sz w:val="21"/>
        </w:rPr>
        <w:t>应</w:t>
      </w:r>
      <w:r>
        <w:rPr>
          <w:rFonts w:hint="default" w:ascii="宋体" w:hAnsi="宋体" w:eastAsia="宋体" w:cs="宋体"/>
          <w:sz w:val="21"/>
        </w:rPr>
        <w:t>题</w:t>
      </w:r>
      <w:r>
        <w:rPr>
          <w:rFonts w:hint="default" w:ascii="宋体" w:hAnsi="宋体" w:eastAsia="宋体" w:cs="宋体"/>
          <w:spacing w:val="-2"/>
          <w:sz w:val="21"/>
        </w:rPr>
        <w:t>目</w:t>
      </w:r>
      <w:r>
        <w:rPr>
          <w:rFonts w:hint="default" w:ascii="宋体" w:hAnsi="宋体" w:eastAsia="宋体" w:cs="宋体"/>
          <w:sz w:val="21"/>
        </w:rPr>
        <w:t>的</w:t>
      </w:r>
      <w:r>
        <w:rPr>
          <w:rFonts w:hint="default" w:ascii="宋体" w:hAnsi="宋体" w:eastAsia="宋体" w:cs="宋体"/>
          <w:spacing w:val="-2"/>
          <w:sz w:val="21"/>
        </w:rPr>
        <w:t>答</w:t>
      </w:r>
      <w:r>
        <w:rPr>
          <w:rFonts w:hint="default" w:ascii="宋体" w:hAnsi="宋体" w:eastAsia="宋体" w:cs="宋体"/>
          <w:sz w:val="21"/>
        </w:rPr>
        <w:t>案标号涂黑。如需改动，用橡皮擦干净后，再选涂其他答案标号。</w:t>
      </w:r>
    </w:p>
    <w:p>
      <w:pPr>
        <w:autoSpaceDE w:val="0"/>
        <w:autoSpaceDN w:val="0"/>
        <w:snapToGrid w:val="0"/>
        <w:spacing w:before="0" w:after="0" w:line="384" w:lineRule="exact"/>
        <w:ind w:left="625" w:right="621" w:firstLine="420"/>
        <w:jc w:val="both"/>
        <w:textAlignment w:val="auto"/>
        <w:rPr>
          <w:rFonts w:hint="default" w:ascii="宋体" w:hAnsi="宋体" w:eastAsia="宋体" w:cs="宋体"/>
          <w:sz w:val="21"/>
        </w:rPr>
      </w:pPr>
      <w:r>
        <w:rPr>
          <w:rFonts w:hint="default" w:ascii="Times New Roman" w:hAnsi="Times New Roman" w:eastAsia="Times New Roman" w:cs="Times New Roman"/>
          <w:spacing w:val="1"/>
          <w:sz w:val="21"/>
        </w:rPr>
        <w:t>3</w:t>
      </w:r>
      <w:r>
        <w:rPr>
          <w:rFonts w:hint="default" w:ascii="宋体" w:hAnsi="宋体" w:eastAsia="宋体" w:cs="宋体"/>
          <w:spacing w:val="-17"/>
          <w:sz w:val="21"/>
        </w:rPr>
        <w:t>．</w:t>
      </w:r>
      <w:r>
        <w:rPr>
          <w:rFonts w:hint="default" w:ascii="宋体" w:hAnsi="宋体" w:eastAsia="宋体" w:cs="宋体"/>
          <w:spacing w:val="-2"/>
          <w:sz w:val="21"/>
        </w:rPr>
        <w:t>非</w:t>
      </w:r>
      <w:r>
        <w:rPr>
          <w:rFonts w:hint="default" w:ascii="宋体" w:hAnsi="宋体" w:eastAsia="宋体" w:cs="宋体"/>
          <w:sz w:val="21"/>
        </w:rPr>
        <w:t>选择</w:t>
      </w:r>
      <w:r>
        <w:rPr>
          <w:rFonts w:hint="default" w:ascii="宋体" w:hAnsi="宋体" w:eastAsia="宋体" w:cs="宋体"/>
          <w:spacing w:val="-2"/>
          <w:sz w:val="21"/>
        </w:rPr>
        <w:t>题</w:t>
      </w:r>
      <w:r>
        <w:rPr>
          <w:rFonts w:hint="default" w:ascii="宋体" w:hAnsi="宋体" w:eastAsia="宋体" w:cs="宋体"/>
          <w:sz w:val="21"/>
        </w:rPr>
        <w:t>的</w:t>
      </w:r>
      <w:r>
        <w:rPr>
          <w:rFonts w:hint="default" w:ascii="宋体" w:hAnsi="宋体" w:eastAsia="宋体" w:cs="宋体"/>
          <w:spacing w:val="-2"/>
          <w:sz w:val="21"/>
        </w:rPr>
        <w:t>作</w:t>
      </w:r>
      <w:r>
        <w:rPr>
          <w:rFonts w:hint="default" w:ascii="宋体" w:hAnsi="宋体" w:eastAsia="宋体" w:cs="宋体"/>
          <w:sz w:val="21"/>
        </w:rPr>
        <w:t>答</w:t>
      </w:r>
      <w:r>
        <w:rPr>
          <w:rFonts w:hint="default" w:ascii="宋体" w:hAnsi="宋体" w:eastAsia="宋体" w:cs="宋体"/>
          <w:spacing w:val="-18"/>
          <w:sz w:val="21"/>
        </w:rPr>
        <w:t>：</w:t>
      </w:r>
      <w:r>
        <w:rPr>
          <w:rFonts w:hint="default" w:ascii="宋体" w:hAnsi="宋体" w:eastAsia="宋体" w:cs="宋体"/>
          <w:spacing w:val="26"/>
          <w:sz w:val="21"/>
        </w:rPr>
        <w:t>用</w:t>
      </w:r>
      <w:r>
        <w:rPr>
          <w:rFonts w:hint="default" w:ascii="Times New Roman" w:hAnsi="Times New Roman" w:eastAsia="Times New Roman" w:cs="Times New Roman"/>
          <w:sz w:val="21"/>
        </w:rPr>
        <w:t>0.</w:t>
      </w:r>
      <w:r>
        <w:rPr>
          <w:rFonts w:hint="default" w:ascii="Times New Roman" w:hAnsi="Times New Roman" w:eastAsia="Times New Roman" w:cs="Times New Roman"/>
          <w:spacing w:val="-2"/>
          <w:sz w:val="21"/>
        </w:rPr>
        <w:t>5</w:t>
      </w:r>
      <w:r>
        <w:rPr>
          <w:rFonts w:hint="default" w:ascii="Times New Roman" w:hAnsi="Times New Roman" w:eastAsia="Times New Roman" w:cs="Times New Roman"/>
          <w:sz w:val="21"/>
        </w:rPr>
        <w:t>m</w:t>
      </w:r>
      <w:r>
        <w:rPr>
          <w:rFonts w:hint="default" w:ascii="Times New Roman" w:hAnsi="Times New Roman" w:eastAsia="Times New Roman" w:cs="Times New Roman"/>
          <w:spacing w:val="50"/>
          <w:sz w:val="21"/>
        </w:rPr>
        <w:t>m</w:t>
      </w:r>
      <w:r>
        <w:rPr>
          <w:rFonts w:hint="default" w:ascii="宋体" w:hAnsi="宋体" w:eastAsia="宋体" w:cs="宋体"/>
          <w:sz w:val="21"/>
        </w:rPr>
        <w:t>黑色签字</w:t>
      </w:r>
      <w:r>
        <w:rPr>
          <w:rFonts w:hint="default" w:ascii="宋体" w:hAnsi="宋体" w:eastAsia="宋体" w:cs="宋体"/>
          <w:spacing w:val="-2"/>
          <w:sz w:val="21"/>
        </w:rPr>
        <w:t>笔</w:t>
      </w:r>
      <w:r>
        <w:rPr>
          <w:rFonts w:hint="default" w:ascii="宋体" w:hAnsi="宋体" w:eastAsia="宋体" w:cs="宋体"/>
          <w:sz w:val="21"/>
        </w:rPr>
        <w:t>直</w:t>
      </w:r>
      <w:r>
        <w:rPr>
          <w:rFonts w:hint="default" w:ascii="宋体" w:hAnsi="宋体" w:eastAsia="宋体" w:cs="宋体"/>
          <w:spacing w:val="-2"/>
          <w:sz w:val="21"/>
        </w:rPr>
        <w:t>接</w:t>
      </w:r>
      <w:r>
        <w:rPr>
          <w:rFonts w:hint="default" w:ascii="宋体" w:hAnsi="宋体" w:eastAsia="宋体" w:cs="宋体"/>
          <w:sz w:val="21"/>
        </w:rPr>
        <w:t>答</w:t>
      </w:r>
      <w:r>
        <w:rPr>
          <w:rFonts w:hint="default" w:ascii="宋体" w:hAnsi="宋体" w:eastAsia="宋体" w:cs="宋体"/>
          <w:spacing w:val="-2"/>
          <w:sz w:val="21"/>
        </w:rPr>
        <w:t>在</w:t>
      </w:r>
      <w:r>
        <w:rPr>
          <w:rFonts w:hint="default" w:ascii="宋体" w:hAnsi="宋体" w:eastAsia="宋体" w:cs="宋体"/>
          <w:sz w:val="21"/>
        </w:rPr>
        <w:t>答题</w:t>
      </w:r>
      <w:r>
        <w:rPr>
          <w:rFonts w:hint="default" w:ascii="宋体" w:hAnsi="宋体" w:eastAsia="宋体" w:cs="宋体"/>
          <w:spacing w:val="-2"/>
          <w:sz w:val="21"/>
        </w:rPr>
        <w:t>卡</w:t>
      </w:r>
      <w:r>
        <w:rPr>
          <w:rFonts w:hint="default" w:ascii="宋体" w:hAnsi="宋体" w:eastAsia="宋体" w:cs="宋体"/>
          <w:sz w:val="21"/>
        </w:rPr>
        <w:t>上</w:t>
      </w:r>
      <w:r>
        <w:rPr>
          <w:rFonts w:hint="default" w:ascii="宋体" w:hAnsi="宋体" w:eastAsia="宋体" w:cs="宋体"/>
          <w:spacing w:val="-2"/>
          <w:sz w:val="21"/>
        </w:rPr>
        <w:t>对</w:t>
      </w:r>
      <w:r>
        <w:rPr>
          <w:rFonts w:hint="default" w:ascii="宋体" w:hAnsi="宋体" w:eastAsia="宋体" w:cs="宋体"/>
          <w:sz w:val="21"/>
        </w:rPr>
        <w:t>应</w:t>
      </w:r>
      <w:r>
        <w:rPr>
          <w:rFonts w:hint="default" w:ascii="宋体" w:hAnsi="宋体" w:eastAsia="宋体" w:cs="宋体"/>
          <w:spacing w:val="-2"/>
          <w:sz w:val="21"/>
        </w:rPr>
        <w:t>的</w:t>
      </w:r>
      <w:r>
        <w:rPr>
          <w:rFonts w:hint="default" w:ascii="宋体" w:hAnsi="宋体" w:eastAsia="宋体" w:cs="宋体"/>
          <w:sz w:val="21"/>
        </w:rPr>
        <w:t>答</w:t>
      </w:r>
      <w:r>
        <w:rPr>
          <w:rFonts w:hint="default" w:ascii="宋体" w:hAnsi="宋体" w:eastAsia="宋体" w:cs="宋体"/>
          <w:spacing w:val="-2"/>
          <w:sz w:val="21"/>
        </w:rPr>
        <w:t>题</w:t>
      </w:r>
      <w:r>
        <w:rPr>
          <w:rFonts w:hint="default" w:ascii="宋体" w:hAnsi="宋体" w:eastAsia="宋体" w:cs="宋体"/>
          <w:sz w:val="21"/>
        </w:rPr>
        <w:t>区</w:t>
      </w:r>
      <w:r>
        <w:rPr>
          <w:rFonts w:hint="default" w:ascii="宋体" w:hAnsi="宋体" w:eastAsia="宋体" w:cs="宋体"/>
          <w:spacing w:val="-2"/>
          <w:sz w:val="21"/>
        </w:rPr>
        <w:t>域</w:t>
      </w:r>
      <w:r>
        <w:rPr>
          <w:rFonts w:hint="default" w:ascii="宋体" w:hAnsi="宋体" w:eastAsia="宋体" w:cs="宋体"/>
          <w:sz w:val="21"/>
        </w:rPr>
        <w:t>内</w:t>
      </w:r>
      <w:r>
        <w:rPr>
          <w:rFonts w:hint="default" w:ascii="宋体" w:hAnsi="宋体" w:eastAsia="宋体" w:cs="宋体"/>
          <w:spacing w:val="-18"/>
          <w:sz w:val="21"/>
        </w:rPr>
        <w:t>，</w:t>
      </w:r>
      <w:r>
        <w:rPr>
          <w:rFonts w:hint="default" w:ascii="宋体" w:hAnsi="宋体" w:eastAsia="宋体" w:cs="宋体"/>
          <w:spacing w:val="-1"/>
          <w:sz w:val="21"/>
        </w:rPr>
        <w:t>写</w:t>
      </w:r>
      <w:r>
        <w:rPr>
          <w:rFonts w:hint="default" w:ascii="宋体" w:hAnsi="宋体" w:eastAsia="宋体" w:cs="宋体"/>
          <w:sz w:val="21"/>
        </w:rPr>
        <w:t>在试卷、草稿纸和答题卡上的非答题区域均无效。</w:t>
      </w:r>
    </w:p>
    <w:p>
      <w:pPr>
        <w:autoSpaceDE w:val="0"/>
        <w:autoSpaceDN w:val="0"/>
        <w:snapToGrid w:val="0"/>
        <w:spacing w:before="482"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第一部分 阅读理解（共两节，满分</w:t>
      </w:r>
      <w:r>
        <w:rPr>
          <w:rFonts w:hint="default" w:ascii="宋体" w:hAnsi="宋体" w:eastAsia="宋体" w:cs="宋体"/>
          <w:spacing w:val="-25"/>
          <w:sz w:val="21"/>
        </w:rPr>
        <w:t xml:space="preserve"> </w:t>
      </w:r>
      <w:r>
        <w:rPr>
          <w:rFonts w:hint="default" w:ascii="Times New Roman" w:hAnsi="Times New Roman" w:eastAsia="Times New Roman" w:cs="Times New Roman"/>
          <w:b/>
          <w:sz w:val="21"/>
        </w:rPr>
        <w:t>5</w:t>
      </w:r>
      <w:r>
        <w:rPr>
          <w:rFonts w:hint="default" w:ascii="Times New Roman" w:hAnsi="Times New Roman" w:eastAsia="Times New Roman" w:cs="Times New Roman"/>
          <w:b/>
          <w:spacing w:val="51"/>
          <w:sz w:val="21"/>
        </w:rPr>
        <w:t>0</w:t>
      </w:r>
      <w:r>
        <w:rPr>
          <w:rFonts w:hint="default" w:ascii="宋体" w:hAnsi="宋体" w:eastAsia="宋体" w:cs="宋体"/>
          <w:sz w:val="21"/>
        </w:rPr>
        <w:t>分）</w:t>
      </w:r>
    </w:p>
    <w:p>
      <w:pPr>
        <w:autoSpaceDE w:val="0"/>
        <w:autoSpaceDN w:val="0"/>
        <w:snapToGrid w:val="0"/>
        <w:spacing w:before="121"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第一节（</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z w:val="21"/>
        </w:rPr>
        <w:t>2.</w:t>
      </w:r>
      <w:r>
        <w:rPr>
          <w:rFonts w:hint="default" w:ascii="Times New Roman" w:hAnsi="Times New Roman" w:eastAsia="Times New Roman" w:cs="Times New Roman"/>
          <w:spacing w:val="51"/>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sz w:val="21"/>
        </w:rPr>
        <w:t>37.</w:t>
      </w:r>
      <w:r>
        <w:rPr>
          <w:rFonts w:hint="default" w:ascii="Times New Roman" w:hAnsi="Times New Roman" w:eastAsia="Times New Roman" w:cs="Times New Roman"/>
          <w:spacing w:val="51"/>
          <w:sz w:val="21"/>
        </w:rPr>
        <w:t>5</w:t>
      </w:r>
      <w:r>
        <w:rPr>
          <w:rFonts w:hint="default" w:ascii="宋体" w:hAnsi="宋体" w:eastAsia="宋体" w:cs="宋体"/>
          <w:sz w:val="21"/>
        </w:rPr>
        <w:t>分）</w:t>
      </w:r>
    </w:p>
    <w:p>
      <w:pPr>
        <w:autoSpaceDE w:val="0"/>
        <w:autoSpaceDN w:val="0"/>
        <w:snapToGrid w:val="0"/>
        <w:spacing w:before="122" w:after="0" w:line="263" w:lineRule="exact"/>
        <w:ind w:left="1045" w:right="0" w:firstLine="0"/>
        <w:jc w:val="left"/>
        <w:textAlignment w:val="auto"/>
        <w:rPr>
          <w:rFonts w:hint="default" w:ascii="宋体" w:hAnsi="宋体" w:eastAsia="宋体" w:cs="宋体"/>
          <w:sz w:val="21"/>
        </w:rPr>
      </w:pPr>
      <w:r>
        <w:rPr>
          <w:rFonts w:hint="default" w:ascii="宋体" w:hAnsi="宋体" w:eastAsia="宋体" w:cs="宋体"/>
          <w:sz w:val="21"/>
        </w:rPr>
        <w:t>阅读下列短文，从每题所给</w:t>
      </w:r>
      <w:r>
        <w:rPr>
          <w:rFonts w:hint="default" w:ascii="宋体" w:hAnsi="宋体" w:eastAsia="宋体" w:cs="宋体"/>
          <w:spacing w:val="26"/>
          <w:sz w:val="21"/>
        </w:rPr>
        <w:t>的</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D</w:t>
      </w:r>
      <w:r>
        <w:rPr>
          <w:rFonts w:hint="default" w:ascii="Times New Roman" w:hAnsi="Times New Roman" w:eastAsia="Times New Roman" w:cs="Times New Roman"/>
          <w:spacing w:val="-25"/>
          <w:sz w:val="21"/>
        </w:rPr>
        <w:t xml:space="preserve"> </w:t>
      </w:r>
      <w:r>
        <w:rPr>
          <w:rFonts w:hint="default" w:ascii="宋体" w:hAnsi="宋体" w:eastAsia="宋体" w:cs="宋体"/>
          <w:sz w:val="21"/>
        </w:rPr>
        <w:t>四个选项中选出最佳选项。</w:t>
      </w:r>
    </w:p>
    <w:p>
      <w:pPr>
        <w:autoSpaceDE w:val="0"/>
        <w:autoSpaceDN w:val="0"/>
        <w:snapToGrid w:val="0"/>
        <w:spacing w:before="519" w:after="0" w:line="240" w:lineRule="auto"/>
        <w:ind w:left="4574"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p>
    <w:p>
      <w:pPr>
        <w:autoSpaceDE w:val="0"/>
        <w:autoSpaceDN w:val="0"/>
        <w:snapToGrid w:val="0"/>
        <w:spacing w:before="143" w:after="0" w:line="240" w:lineRule="auto"/>
        <w:ind w:left="355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Best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reehouse Spots</w:t>
      </w:r>
    </w:p>
    <w:p>
      <w:pPr>
        <w:autoSpaceDE w:val="0"/>
        <w:autoSpaceDN w:val="0"/>
        <w:snapToGrid w:val="0"/>
        <w:spacing w:before="143" w:after="0" w:line="382" w:lineRule="auto"/>
        <w:ind w:left="625" w:right="62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Have you ever wondered</w:t>
      </w:r>
      <w:r>
        <w:rPr>
          <w:rFonts w:hint="default" w:ascii="Times New Roman" w:hAnsi="Times New Roman" w:eastAsia="Times New Roman" w:cs="Times New Roman"/>
          <w:sz w:val="21"/>
        </w:rPr>
        <w:t xml:space="preserve"> what it might be like to have a treehouse as a child? </w:t>
      </w:r>
      <w:r>
        <w:rPr>
          <w:rFonts w:hint="default" w:ascii="Times New Roman" w:hAnsi="Times New Roman" w:eastAsia="Times New Roman" w:cs="Times New Roman"/>
          <w:spacing w:val="5"/>
          <w:sz w:val="21"/>
        </w:rPr>
        <w:t>W</w:t>
      </w:r>
      <w:r>
        <w:rPr>
          <w:rFonts w:hint="default" w:ascii="Times New Roman" w:hAnsi="Times New Roman" w:eastAsia="Times New Roman" w:cs="Times New Roman"/>
          <w:sz w:val="21"/>
        </w:rPr>
        <w:t>ell, we’ve got a list of the best treehouse staycation spots to visit this summer.</w:t>
      </w:r>
    </w:p>
    <w:p>
      <w:pPr>
        <w:autoSpaceDE w:val="0"/>
        <w:autoSpaceDN w:val="0"/>
        <w:snapToGrid w:val="0"/>
        <w:spacing w:before="0" w:after="0" w:line="239" w:lineRule="auto"/>
        <w:ind w:left="625"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 xml:space="preserve">The </w:t>
      </w:r>
      <w:r>
        <w:rPr>
          <w:rFonts w:hint="default" w:ascii="Times New Roman" w:hAnsi="Times New Roman" w:eastAsia="Times New Roman" w:cs="Times New Roman"/>
          <w:b/>
          <w:spacing w:val="-20"/>
          <w:sz w:val="21"/>
        </w:rPr>
        <w:t>T</w:t>
      </w:r>
      <w:r>
        <w:rPr>
          <w:rFonts w:hint="default" w:ascii="Times New Roman" w:hAnsi="Times New Roman" w:eastAsia="Times New Roman" w:cs="Times New Roman"/>
          <w:b/>
          <w:sz w:val="21"/>
        </w:rPr>
        <w:t>okin</w:t>
      </w:r>
      <w:r>
        <w:rPr>
          <w:rFonts w:hint="default" w:ascii="Times New Roman" w:hAnsi="Times New Roman" w:eastAsia="Times New Roman" w:cs="Times New Roman"/>
          <w:b/>
          <w:spacing w:val="-13"/>
          <w:sz w:val="21"/>
        </w:rPr>
        <w:t>T</w:t>
      </w:r>
      <w:r>
        <w:rPr>
          <w:rFonts w:hint="default" w:ascii="Times New Roman" w:hAnsi="Times New Roman" w:eastAsia="Times New Roman" w:cs="Times New Roman"/>
          <w:b/>
          <w:sz w:val="21"/>
        </w:rPr>
        <w:t>ree (Cave Junction, Oregon)</w:t>
      </w:r>
    </w:p>
    <w:p>
      <w:pPr>
        <w:autoSpaceDE w:val="0"/>
        <w:autoSpaceDN w:val="0"/>
        <w:snapToGrid w:val="0"/>
        <w:spacing w:before="143" w:after="0" w:line="382" w:lineRule="auto"/>
        <w:ind w:left="625" w:right="62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First things first, this treehouse is exactly what its name suggests, a</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flower-friendly outdoor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paradise.</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For $250</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night,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rental comes with</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seasonally available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garden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tour for you and up to three more guests</w:t>
      </w:r>
      <w:r>
        <w:rPr>
          <w:rFonts w:hint="default" w:ascii="Times New Roman" w:hAnsi="Times New Roman" w:eastAsia="Times New Roman" w:cs="Times New Roman"/>
          <w:spacing w:val="11"/>
          <w:sz w:val="21"/>
        </w:rPr>
        <w:t>—</w:t>
      </w:r>
      <w:r>
        <w:rPr>
          <w:rFonts w:hint="default" w:ascii="Times New Roman" w:hAnsi="Times New Roman" w:eastAsia="Times New Roman" w:cs="Times New Roman"/>
          <w:sz w:val="21"/>
        </w:rPr>
        <w:t>all over the age of 21, of course.</w:t>
      </w:r>
      <w:r>
        <w:rPr>
          <w:rFonts w:hint="default" w:ascii="Times New Roman" w:hAnsi="Times New Roman" w:eastAsia="Times New Roman" w:cs="Times New Roman"/>
          <w:sz w:val="21"/>
        </w:rPr>
        <mc:AlternateContent>
          <mc:Choice Requires="wps">
            <w:drawing>
              <wp:anchor distT="0" distB="0" distL="0" distR="0" simplePos="0" relativeHeight="251659264" behindDoc="1" locked="0" layoutInCell="1" allowOverlap="1">
                <wp:simplePos x="0" y="0"/>
                <wp:positionH relativeFrom="page">
                  <wp:posOffset>2613025</wp:posOffset>
                </wp:positionH>
                <wp:positionV relativeFrom="page">
                  <wp:posOffset>7008495</wp:posOffset>
                </wp:positionV>
                <wp:extent cx="140335" cy="158750"/>
                <wp:effectExtent l="0" t="0" r="0" b="0"/>
                <wp:wrapNone/>
                <wp:docPr id="1027" name="1027"/>
                <wp:cNvGraphicFramePr/>
                <a:graphic xmlns:a="http://schemas.openxmlformats.org/drawingml/2006/main">
                  <a:graphicData uri="http://schemas.microsoft.com/office/word/2010/wordprocessingShape">
                    <wps:wsp>
                      <wps:cNvSpPr/>
                      <wps:spPr>
                        <a:xfrm>
                          <a:off x="0" y="0"/>
                          <a:ext cx="140335" cy="158750"/>
                        </a:xfrm>
                        <a:prstGeom prst="rect">
                          <a:avLst/>
                        </a:prstGeom>
                        <a:solidFill>
                          <a:srgbClr val="FFFFFF">
                            <a:alpha val="0"/>
                          </a:srgbClr>
                        </a:solidFill>
                        <a:ln>
                          <a:noFill/>
                        </a:ln>
                      </wps:spPr>
                      <wps:bodyPr vert="horz" wrap="square" anchor="t"/>
                    </wps:wsp>
                  </a:graphicData>
                </a:graphic>
              </wp:anchor>
            </w:drawing>
          </mc:Choice>
          <mc:Fallback>
            <w:pict>
              <v:rect id="1027" o:spid="_x0000_s1026" o:spt="1" style="position:absolute;left:0pt;margin-left:205.75pt;margin-top:551.85pt;height:12.5pt;width:11.05pt;mso-position-horizontal-relative:page;mso-position-vertical-relative:page;z-index:-251657216;mso-width-relative:page;mso-height-relative:page;" fillcolor="#FFFFFF" filled="t" stroked="f" coordsize="21600,21600" o:gfxdata="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jvN2ANsAAAANAQAA&#10;DwAAAAAAAAABACAAAAAiAAAAZHJzL2Rvd25yZXYueG1sUEsBAhQAFAAAAAgAh07iQE6MxOikAQAA&#10;RQMAAA4AAAAAAAAAAQAgAAAAKgEAAGRycy9lMm9Eb2MueG1sUEsFBgAAAAAGAAYAWQEAAEAFAAAA&#10;AA==&#10;">
                <v:fill on="t" opacity="0f" focussize="0,0"/>
                <v:stroke on="f"/>
                <v:imagedata o:title=""/>
                <o:lock v:ext="edit" aspectratio="f"/>
              </v:rect>
            </w:pict>
          </mc:Fallback>
        </mc:AlternateContent>
      </w:r>
    </w:p>
    <w:p>
      <w:pPr>
        <w:autoSpaceDE w:val="0"/>
        <w:autoSpaceDN w:val="0"/>
        <w:snapToGrid w:val="0"/>
        <w:spacing w:before="0" w:after="0" w:line="240" w:lineRule="auto"/>
        <w:ind w:left="625"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The Tiny House</w:t>
      </w:r>
      <w:r>
        <w:rPr>
          <w:rFonts w:hint="default" w:ascii="Times New Roman" w:hAnsi="Times New Roman" w:eastAsia="Times New Roman" w:cs="Times New Roman"/>
          <w:b/>
          <w:spacing w:val="-7"/>
          <w:sz w:val="21"/>
        </w:rPr>
        <w:t xml:space="preserve"> </w:t>
      </w:r>
      <w:r>
        <w:rPr>
          <w:rFonts w:hint="default" w:ascii="Times New Roman" w:hAnsi="Times New Roman" w:eastAsia="Times New Roman" w:cs="Times New Roman"/>
          <w:b/>
          <w:spacing w:val="-13"/>
          <w:sz w:val="21"/>
        </w:rPr>
        <w:t>T</w:t>
      </w:r>
      <w:r>
        <w:rPr>
          <w:rFonts w:hint="default" w:ascii="Times New Roman" w:hAnsi="Times New Roman" w:eastAsia="Times New Roman" w:cs="Times New Roman"/>
          <w:b/>
          <w:sz w:val="21"/>
        </w:rPr>
        <w:t>reehouse (Campobello, South Carolina)</w:t>
      </w:r>
    </w:p>
    <w:p>
      <w:pPr>
        <w:autoSpaceDE w:val="0"/>
        <w:autoSpaceDN w:val="0"/>
        <w:snapToGrid w:val="0"/>
        <w:spacing w:before="143"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staycation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spot</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South</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great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way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immersed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nature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while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enjoying</w:t>
      </w:r>
    </w:p>
    <w:p>
      <w:pPr>
        <w:autoSpaceDE w:val="0"/>
        <w:autoSpaceDN w:val="0"/>
        <w:snapToGrid w:val="0"/>
        <w:spacing w:before="143"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comfort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cozy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home.</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It’s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only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two</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acres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land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nearly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20</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minutes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away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from</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w:t>
      </w:r>
    </w:p>
    <w:p>
      <w:pPr>
        <w:autoSpaceDE w:val="0"/>
        <w:autoSpaceDN w:val="0"/>
        <w:snapToGrid w:val="0"/>
        <w:spacing w:before="143" w:after="0" w:line="382" w:lineRule="auto"/>
        <w:ind w:left="625" w:right="62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nearby city Tyron, North Carolina and 10 minutes away from Downtown Landrum. It holds up to 4 guests and will cost you around $265 a night before taxes.</w:t>
      </w:r>
    </w:p>
    <w:p>
      <w:pPr>
        <w:autoSpaceDE w:val="0"/>
        <w:autoSpaceDN w:val="0"/>
        <w:snapToGrid w:val="0"/>
        <w:spacing w:before="2" w:after="0" w:line="240" w:lineRule="auto"/>
        <w:ind w:left="2622" w:right="0" w:firstLine="0"/>
        <w:jc w:val="left"/>
        <w:textAlignment w:val="auto"/>
        <w:rPr>
          <w:rFonts w:hint="default" w:ascii="宋体" w:hAnsi="宋体" w:eastAsia="宋体" w:cs="宋体"/>
          <w:sz w:val="18"/>
        </w:rPr>
        <w:sectPr>
          <w:headerReference r:id="rId3" w:type="default"/>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1</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678" w:after="0" w:line="240" w:lineRule="auto"/>
        <w:ind w:left="625"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The Sugar</w:t>
      </w:r>
      <w:r>
        <w:rPr>
          <w:rFonts w:hint="default" w:ascii="Times New Roman" w:hAnsi="Times New Roman" w:eastAsia="Times New Roman" w:cs="Times New Roman"/>
          <w:b/>
          <w:spacing w:val="-6"/>
          <w:sz w:val="21"/>
        </w:rPr>
        <w:t xml:space="preserve"> </w:t>
      </w:r>
      <w:r>
        <w:rPr>
          <w:rFonts w:hint="default" w:ascii="Times New Roman" w:hAnsi="Times New Roman" w:eastAsia="Times New Roman" w:cs="Times New Roman"/>
          <w:b/>
          <w:sz w:val="21"/>
        </w:rPr>
        <w:t>Maple</w:t>
      </w:r>
      <w:r>
        <w:rPr>
          <w:rFonts w:hint="default" w:ascii="Times New Roman" w:hAnsi="Times New Roman" w:eastAsia="Times New Roman" w:cs="Times New Roman"/>
          <w:b/>
          <w:spacing w:val="-7"/>
          <w:sz w:val="21"/>
        </w:rPr>
        <w:t xml:space="preserve"> </w:t>
      </w:r>
      <w:r>
        <w:rPr>
          <w:rFonts w:hint="default" w:ascii="Times New Roman" w:hAnsi="Times New Roman" w:eastAsia="Times New Roman" w:cs="Times New Roman"/>
          <w:b/>
          <w:spacing w:val="-13"/>
          <w:sz w:val="21"/>
        </w:rPr>
        <w:t>T</w:t>
      </w:r>
      <w:r>
        <w:rPr>
          <w:rFonts w:hint="default" w:ascii="Times New Roman" w:hAnsi="Times New Roman" w:eastAsia="Times New Roman" w:cs="Times New Roman"/>
          <w:b/>
          <w:sz w:val="21"/>
        </w:rPr>
        <w:t xml:space="preserve">reehouse (Hancock, </w:t>
      </w:r>
      <w:r>
        <w:rPr>
          <w:rFonts w:hint="default" w:ascii="Times New Roman" w:hAnsi="Times New Roman" w:eastAsia="Times New Roman" w:cs="Times New Roman"/>
          <w:b/>
          <w:spacing w:val="-20"/>
          <w:sz w:val="21"/>
        </w:rPr>
        <w:t>V</w:t>
      </w:r>
      <w:r>
        <w:rPr>
          <w:rFonts w:hint="default" w:ascii="Times New Roman" w:hAnsi="Times New Roman" w:eastAsia="Times New Roman" w:cs="Times New Roman"/>
          <w:b/>
          <w:sz w:val="21"/>
        </w:rPr>
        <w:t>ermont)</w:t>
      </w:r>
    </w:p>
    <w:p>
      <w:pPr>
        <w:autoSpaceDE w:val="0"/>
        <w:autoSpaceDN w:val="0"/>
        <w:snapToGrid w:val="0"/>
        <w:spacing w:before="143"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neat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getaway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houses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two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guests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located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near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quiet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area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central</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Vermont,</w:t>
      </w:r>
    </w:p>
    <w:p>
      <w:pPr>
        <w:autoSpaceDE w:val="0"/>
        <w:autoSpaceDN w:val="0"/>
        <w:snapToGrid w:val="0"/>
        <w:spacing w:before="143" w:after="0" w:line="371"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in the wilderness of the Green Mountain National Forest in three trees above high ground. And </w:t>
      </w:r>
      <w:r>
        <w:rPr>
          <w:rFonts w:hint="default" w:ascii="Times New Roman" w:hAnsi="Times New Roman" w:eastAsia="Times New Roman" w:cs="Times New Roman"/>
          <w:spacing w:val="-1"/>
          <w:sz w:val="21"/>
        </w:rPr>
        <w:t>during your stay, you can arrange an in-house massag</w:t>
      </w:r>
      <w:r>
        <w:rPr>
          <w:rFonts w:hint="default" w:ascii="Times New Roman" w:hAnsi="Times New Roman" w:eastAsia="Times New Roman" w:cs="Times New Roman"/>
          <w:spacing w:val="-12"/>
          <w:sz w:val="21"/>
        </w:rPr>
        <w:t>e</w:t>
      </w:r>
      <w:r>
        <w:rPr>
          <w:rFonts w:hint="default" w:ascii="宋体" w:hAnsi="宋体" w:eastAsia="宋体" w:cs="宋体"/>
          <w:spacing w:val="-1"/>
          <w:sz w:val="21"/>
        </w:rPr>
        <w:t>（按摩</w:t>
      </w:r>
      <w:r>
        <w:rPr>
          <w:rFonts w:hint="default" w:ascii="宋体" w:hAnsi="宋体" w:eastAsia="宋体" w:cs="宋体"/>
          <w:spacing w:val="-5"/>
          <w:sz w:val="21"/>
        </w:rPr>
        <w:t>）</w:t>
      </w:r>
      <w:r>
        <w:rPr>
          <w:rFonts w:hint="default" w:ascii="Times New Roman" w:hAnsi="Times New Roman" w:eastAsia="Times New Roman" w:cs="Times New Roman"/>
          <w:sz w:val="21"/>
        </w:rPr>
        <w:t xml:space="preserve">therapist, so </w:t>
      </w:r>
      <w:r>
        <w:rPr>
          <w:rFonts w:hint="default" w:ascii="Times New Roman" w:hAnsi="Times New Roman" w:eastAsia="Times New Roman" w:cs="Times New Roman"/>
          <w:spacing w:val="-5"/>
          <w:sz w:val="21"/>
        </w:rPr>
        <w:t>y</w:t>
      </w:r>
      <w:r>
        <w:rPr>
          <w:rFonts w:hint="default" w:ascii="Times New Roman" w:hAnsi="Times New Roman" w:eastAsia="Times New Roman" w:cs="Times New Roman"/>
          <w:sz w:val="21"/>
        </w:rPr>
        <w:t>ou’ll likely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never want to return home. A night at the Sugar Maple for you and a guest sits at about $159.</w:t>
      </w:r>
    </w:p>
    <w:p>
      <w:pPr>
        <w:autoSpaceDE w:val="0"/>
        <w:autoSpaceDN w:val="0"/>
        <w:snapToGrid w:val="0"/>
        <w:spacing w:before="11" w:after="0" w:line="240" w:lineRule="auto"/>
        <w:ind w:left="625"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The Peaceful</w:t>
      </w:r>
      <w:r>
        <w:rPr>
          <w:rFonts w:hint="default" w:ascii="Times New Roman" w:hAnsi="Times New Roman" w:eastAsia="Times New Roman" w:cs="Times New Roman"/>
          <w:b/>
          <w:spacing w:val="-5"/>
          <w:sz w:val="21"/>
        </w:rPr>
        <w:t xml:space="preserve"> </w:t>
      </w:r>
      <w:r>
        <w:rPr>
          <w:rFonts w:hint="default" w:ascii="Times New Roman" w:hAnsi="Times New Roman" w:eastAsia="Times New Roman" w:cs="Times New Roman"/>
          <w:b/>
          <w:spacing w:val="-13"/>
          <w:sz w:val="21"/>
        </w:rPr>
        <w:t>T</w:t>
      </w:r>
      <w:r>
        <w:rPr>
          <w:rFonts w:hint="default" w:ascii="Times New Roman" w:hAnsi="Times New Roman" w:eastAsia="Times New Roman" w:cs="Times New Roman"/>
          <w:b/>
          <w:sz w:val="21"/>
        </w:rPr>
        <w:t xml:space="preserve">reehouse With Ocean </w:t>
      </w:r>
      <w:r>
        <w:rPr>
          <w:rFonts w:hint="default" w:ascii="Times New Roman" w:hAnsi="Times New Roman" w:eastAsia="Times New Roman" w:cs="Times New Roman"/>
          <w:b/>
          <w:spacing w:val="-8"/>
          <w:sz w:val="21"/>
        </w:rPr>
        <w:t>V</w:t>
      </w:r>
      <w:r>
        <w:rPr>
          <w:rFonts w:hint="default" w:ascii="Times New Roman" w:hAnsi="Times New Roman" w:eastAsia="Times New Roman" w:cs="Times New Roman"/>
          <w:b/>
          <w:sz w:val="21"/>
        </w:rPr>
        <w:t>iew (Aptos, California)</w:t>
      </w:r>
    </w:p>
    <w:p>
      <w:pPr>
        <w:autoSpaceDE w:val="0"/>
        <w:autoSpaceDN w:val="0"/>
        <w:snapToGrid w:val="0"/>
        <w:spacing w:before="143" w:after="0" w:line="382" w:lineRule="auto"/>
        <w:ind w:left="625" w:right="623"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 next one is a bit of a luxury stay. At $800 a night for you and 5 others, the “Peaceful Treehouse With Ocean View</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 xml:space="preserve"> is bound to take your breath away. This house in the trees is full of floor-to-ceiling windows and slide doors inspired by Japanese screens.</w:t>
      </w:r>
    </w:p>
    <w:p>
      <w:pPr>
        <w:numPr>
          <w:ilvl w:val="0"/>
          <w:numId w:val="1"/>
        </w:numPr>
        <w:autoSpaceDE w:val="0"/>
        <w:autoSpaceDN w:val="0"/>
        <w:snapToGrid w:val="0"/>
        <w:spacing w:before="384"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treehouse is the most economical for each guest?</w:t>
      </w:r>
    </w:p>
    <w:p>
      <w:pPr>
        <w:numPr>
          <w:ilvl w:val="0"/>
          <w:numId w:val="2"/>
        </w:numPr>
        <w:autoSpaceDE w:val="0"/>
        <w:autoSpaceDN w:val="0"/>
        <w:snapToGrid w:val="0"/>
        <w:spacing w:before="143" w:after="0" w:line="240" w:lineRule="auto"/>
        <w:ind w:left="1088"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 xml:space="preserve">The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okin</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ree.</w:t>
      </w:r>
    </w:p>
    <w:p>
      <w:pPr>
        <w:numPr>
          <w:ilvl w:val="0"/>
          <w:numId w:val="2"/>
        </w:numPr>
        <w:tabs>
          <w:tab w:val="left" w:pos="1076"/>
        </w:tabs>
        <w:autoSpaceDE w:val="0"/>
        <w:autoSpaceDN w:val="0"/>
        <w:snapToGrid w:val="0"/>
        <w:spacing w:before="143" w:after="0" w:line="240" w:lineRule="auto"/>
        <w:ind w:left="1088"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 xml:space="preserve">The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iny House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reehouse.</w:t>
      </w:r>
    </w:p>
    <w:p>
      <w:pPr>
        <w:numPr>
          <w:ilvl w:val="0"/>
          <w:numId w:val="2"/>
        </w:numPr>
        <w:tabs>
          <w:tab w:val="left" w:pos="1076"/>
        </w:tabs>
        <w:autoSpaceDE w:val="0"/>
        <w:autoSpaceDN w:val="0"/>
        <w:snapToGrid w:val="0"/>
        <w:spacing w:before="143" w:after="0" w:line="240" w:lineRule="auto"/>
        <w:ind w:left="1088"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 xml:space="preserve">The Sugar Maple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reehouse.</w:t>
      </w:r>
    </w:p>
    <w:p>
      <w:pPr>
        <w:numPr>
          <w:ilvl w:val="0"/>
          <w:numId w:val="2"/>
        </w:numPr>
        <w:autoSpaceDE w:val="0"/>
        <w:autoSpaceDN w:val="0"/>
        <w:snapToGrid w:val="0"/>
        <w:spacing w:before="143" w:after="0" w:line="240" w:lineRule="auto"/>
        <w:ind w:left="1088"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 Peaceful</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 xml:space="preserve">reehouse </w:t>
      </w:r>
      <w:r>
        <w:rPr>
          <w:rFonts w:hint="default" w:ascii="Times New Roman" w:hAnsi="Times New Roman" w:eastAsia="Times New Roman" w:cs="Times New Roman"/>
          <w:spacing w:val="-9"/>
          <w:sz w:val="21"/>
        </w:rPr>
        <w:t>W</w:t>
      </w:r>
      <w:r>
        <w:rPr>
          <w:rFonts w:hint="default" w:ascii="Times New Roman" w:hAnsi="Times New Roman" w:eastAsia="Times New Roman" w:cs="Times New Roman"/>
          <w:sz w:val="21"/>
        </w:rPr>
        <w:t>ith Ocean</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0"/>
          <w:sz w:val="21"/>
        </w:rPr>
        <w:t>V</w:t>
      </w:r>
      <w:r>
        <w:rPr>
          <w:rFonts w:hint="default" w:ascii="Times New Roman" w:hAnsi="Times New Roman" w:eastAsia="Times New Roman" w:cs="Times New Roman"/>
          <w:sz w:val="21"/>
        </w:rPr>
        <w:t>ie</w:t>
      </w:r>
      <w:r>
        <w:rPr>
          <w:rFonts w:hint="default" w:ascii="Times New Roman" w:hAnsi="Times New Roman" w:eastAsia="Times New Roman" w:cs="Times New Roman"/>
          <w:spacing w:val="-15"/>
          <w:sz w:val="21"/>
        </w:rPr>
        <w:t>w</w:t>
      </w:r>
      <w:r>
        <w:rPr>
          <w:rFonts w:hint="default" w:ascii="Times New Roman" w:hAnsi="Times New Roman" w:eastAsia="Times New Roman" w:cs="Times New Roman"/>
          <w:sz w:val="21"/>
        </w:rPr>
        <w:t>.</w:t>
      </w:r>
    </w:p>
    <w:p>
      <w:pPr>
        <w:numPr>
          <w:ilvl w:val="0"/>
          <w:numId w:val="1"/>
        </w:numPr>
        <w:autoSpaceDE w:val="0"/>
        <w:autoSpaceDN w:val="0"/>
        <w:snapToGrid w:val="0"/>
        <w:spacing w:before="143"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 xml:space="preserve">What attracts guests most in the Sugar Maple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reehouse?</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Its neat house.</w:t>
      </w:r>
      <w:r>
        <w:rPr>
          <w:rFonts w:hint="default" w:ascii="Times New Roman" w:hAnsi="Times New Roman" w:eastAsia="Times New Roman" w:cs="Times New Roman"/>
          <w:spacing w:val="2051"/>
          <w:sz w:val="21"/>
        </w:rPr>
        <w:t xml:space="preserve"> </w:t>
      </w:r>
      <w:r>
        <w:rPr>
          <w:rFonts w:hint="default" w:ascii="Times New Roman" w:hAnsi="Times New Roman" w:eastAsia="Times New Roman" w:cs="Times New Roman"/>
          <w:sz w:val="21"/>
        </w:rPr>
        <w:t>B. Its relaxing service.</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Its beautiful scener</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532"/>
          <w:sz w:val="21"/>
        </w:rPr>
        <w:t xml:space="preserve"> </w:t>
      </w:r>
      <w:r>
        <w:rPr>
          <w:rFonts w:hint="default" w:ascii="Times New Roman" w:hAnsi="Times New Roman" w:eastAsia="Times New Roman" w:cs="Times New Roman"/>
          <w:sz w:val="21"/>
        </w:rPr>
        <w:t>D. Its convenient location.</w:t>
      </w:r>
    </w:p>
    <w:p>
      <w:pPr>
        <w:numPr>
          <w:ilvl w:val="0"/>
          <w:numId w:val="1"/>
        </w:numPr>
        <w:autoSpaceDE w:val="0"/>
        <w:autoSpaceDN w:val="0"/>
        <w:snapToGrid w:val="0"/>
        <w:spacing w:before="143"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Where is the text probably taken fro</w:t>
      </w:r>
      <w:r>
        <w:rPr>
          <w:rFonts w:hint="default" w:ascii="Times New Roman" w:hAnsi="Times New Roman" w:eastAsia="Times New Roman" w:cs="Times New Roman"/>
          <w:spacing w:val="-5"/>
          <w:sz w:val="21"/>
        </w:rPr>
        <w:t>m</w:t>
      </w:r>
      <w:r>
        <w:rPr>
          <w:rFonts w:hint="default" w:ascii="Times New Roman" w:hAnsi="Times New Roman" w:eastAsia="Times New Roman" w:cs="Times New Roman"/>
          <w:sz w:val="21"/>
        </w:rPr>
        <w:t>?</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travel magazine.</w:t>
      </w:r>
      <w:r>
        <w:rPr>
          <w:rFonts w:hint="default" w:ascii="Times New Roman" w:hAnsi="Times New Roman" w:eastAsia="Times New Roman" w:cs="Times New Roman"/>
          <w:spacing w:val="1691"/>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gardening guide.</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hiking programme.</w:t>
      </w:r>
      <w:r>
        <w:rPr>
          <w:rFonts w:hint="default" w:ascii="Times New Roman" w:hAnsi="Times New Roman" w:eastAsia="Times New Roman" w:cs="Times New Roman"/>
          <w:spacing w:val="1482"/>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botanical introduction.</w:t>
      </w:r>
    </w:p>
    <w:p>
      <w:pPr>
        <w:autoSpaceDE w:val="0"/>
        <w:autoSpaceDN w:val="0"/>
        <w:snapToGrid w:val="0"/>
        <w:spacing w:before="527" w:after="0" w:line="240" w:lineRule="auto"/>
        <w:ind w:left="4581" w:right="0" w:firstLine="0"/>
        <w:jc w:val="left"/>
        <w:textAlignment w:val="auto"/>
        <w:rPr>
          <w:rFonts w:hint="default" w:ascii="Times New Roman" w:hAnsi="Times New Roman" w:eastAsia="Times New Roman" w:cs="Times New Roman"/>
          <w:color w:val="212121"/>
          <w:sz w:val="21"/>
        </w:rPr>
      </w:pPr>
      <w:r>
        <w:rPr>
          <w:rFonts w:hint="default" w:ascii="Times New Roman" w:hAnsi="Times New Roman" w:eastAsia="Times New Roman" w:cs="Times New Roman"/>
          <w:color w:val="212121"/>
          <w:sz w:val="21"/>
        </w:rPr>
        <w:t>B</w:t>
      </w:r>
      <w:r>
        <w:rPr>
          <w:rFonts w:hint="default" w:ascii="Times New Roman" w:hAnsi="Times New Roman" w:eastAsia="Times New Roman" w:cs="Times New Roman"/>
          <w:color w:val="212121"/>
          <w:sz w:val="21"/>
        </w:rPr>
        <mc:AlternateContent>
          <mc:Choice Requires="wps">
            <w:drawing>
              <wp:anchor distT="0" distB="0" distL="0" distR="0" simplePos="0" relativeHeight="251660288" behindDoc="1" locked="0" layoutInCell="1" allowOverlap="1">
                <wp:simplePos x="0" y="0"/>
                <wp:positionH relativeFrom="page">
                  <wp:posOffset>3231515</wp:posOffset>
                </wp:positionH>
                <wp:positionV relativeFrom="page">
                  <wp:posOffset>6116955</wp:posOffset>
                </wp:positionV>
                <wp:extent cx="88265" cy="158750"/>
                <wp:effectExtent l="0" t="0" r="0" b="0"/>
                <wp:wrapNone/>
                <wp:docPr id="1028" name="1028"/>
                <wp:cNvGraphicFramePr/>
                <a:graphic xmlns:a="http://schemas.openxmlformats.org/drawingml/2006/main">
                  <a:graphicData uri="http://schemas.microsoft.com/office/word/2010/wordprocessingShape">
                    <wps:wsp>
                      <wps:cNvSpPr/>
                      <wps:spPr>
                        <a:xfrm>
                          <a:off x="0" y="0"/>
                          <a:ext cx="88265" cy="158750"/>
                        </a:xfrm>
                        <a:prstGeom prst="rect">
                          <a:avLst/>
                        </a:prstGeom>
                        <a:solidFill>
                          <a:srgbClr val="FFFFFF">
                            <a:alpha val="0"/>
                          </a:srgbClr>
                        </a:solidFill>
                        <a:ln>
                          <a:noFill/>
                        </a:ln>
                      </wps:spPr>
                      <wps:bodyPr vert="horz" wrap="square" anchor="t"/>
                    </wps:wsp>
                  </a:graphicData>
                </a:graphic>
              </wp:anchor>
            </w:drawing>
          </mc:Choice>
          <mc:Fallback>
            <w:pict>
              <v:rect id="1028" o:spid="_x0000_s1026" o:spt="1" style="position:absolute;left:0pt;margin-left:254.45pt;margin-top:481.65pt;height:12.5pt;width:6.95pt;mso-position-horizontal-relative:page;mso-position-vertical-relative:page;z-index:-251656192;mso-width-relative:page;mso-height-relative:page;" fillcolor="#FFFFFF" filled="t" stroked="f" coordsize="21600,21600" o:gfxdata="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9KRWjaAAAACwEAAA8A&#10;AAAAAAAAAQAgAAAAIgAAAGRycy9kb3ducmV2LnhtbFBLAQIUABQAAAAIAIdO4kA5TTpFowEAAEQD&#10;AAAOAAAAAAAAAAEAIAAAACkBAABkcnMvZTJvRG9jLnhtbFBLBQYAAAAABgAGAFkBAAA+BQAAAAA=&#10;">
                <v:fill on="t" opacity="0f" focussize="0,0"/>
                <v:stroke on="f"/>
                <v:imagedata o:title=""/>
                <o:lock v:ext="edit" aspectratio="f"/>
              </v:rect>
            </w:pict>
          </mc:Fallback>
        </mc:AlternateContent>
      </w:r>
    </w:p>
    <w:p>
      <w:pPr>
        <w:autoSpaceDE w:val="0"/>
        <w:autoSpaceDN w:val="0"/>
        <w:snapToGrid w:val="0"/>
        <w:spacing w:before="143"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My mother-in-law asked me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 climb</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mountain in her rural village.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 went through tall</w:t>
      </w:r>
    </w:p>
    <w:p>
      <w:pPr>
        <w:autoSpaceDE w:val="0"/>
        <w:autoSpaceDN w:val="0"/>
        <w:snapToGrid w:val="0"/>
        <w:spacing w:before="143" w:after="0" w:line="382"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and weedy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expanse of grass, pulling ourselves up with the help of smooth bamboo trees.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eathered gray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rocks dotted tracks only visible to an experienced hike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 The view we were rewarded with halfway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up the mountain, fixing our eyes upon the colorful pieces of fields and whitewashed homes set against the deep green hills and a sky so blue that it looked digitally polished, was a side benefit of being there.</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Our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eyes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mostly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wild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eatable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plants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grew</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mountainside.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first</w:t>
      </w:r>
    </w:p>
    <w:p>
      <w:pPr>
        <w:autoSpaceDE w:val="0"/>
        <w:autoSpaceDN w:val="0"/>
        <w:snapToGrid w:val="0"/>
        <w:spacing w:before="143"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came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upon</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wild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mountain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bamboo,</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plant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main</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part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my</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mother-in-law</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p>
    <w:p>
      <w:pPr>
        <w:autoSpaceDE w:val="0"/>
        <w:autoSpaceDN w:val="0"/>
        <w:snapToGrid w:val="0"/>
        <w:spacing w:before="396"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2</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678" w:after="0" w:line="379"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salted bamboo shoots that, once preserved, could be used all year long in cooking. Along the wa</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 we also encountered another precious wild food</w:t>
      </w:r>
      <w:r>
        <w:rPr>
          <w:rFonts w:hint="default" w:ascii="Times New Roman" w:hAnsi="Times New Roman" w:eastAsia="Times New Roman" w:cs="Times New Roman"/>
          <w:spacing w:val="-6"/>
          <w:sz w:val="21"/>
        </w:rPr>
        <w:t>—</w:t>
      </w:r>
      <w:r>
        <w:rPr>
          <w:rFonts w:hint="default" w:ascii="Times New Roman" w:hAnsi="Times New Roman" w:eastAsia="Times New Roman" w:cs="Times New Roman"/>
          <w:sz w:val="21"/>
        </w:rPr>
        <w:t>fiddlehead ferns (</w:t>
      </w:r>
      <w:r>
        <w:rPr>
          <w:rFonts w:hint="default" w:ascii="宋体" w:hAnsi="宋体" w:eastAsia="宋体" w:cs="宋体"/>
          <w:spacing w:val="-3"/>
          <w:sz w:val="21"/>
        </w:rPr>
        <w:t>蕨菜</w:t>
      </w:r>
      <w:r>
        <w:rPr>
          <w:rFonts w:hint="default" w:ascii="Times New Roman" w:hAnsi="Times New Roman" w:eastAsia="Times New Roman" w:cs="Times New Roman"/>
          <w:sz w:val="21"/>
        </w:rPr>
        <w:t xml:space="preserve">). Those delicate leaves, when stir-fired, were a tasty treat. Once I had purchased fiddleheads at a market in the US.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et there we were, picking this prized vegetable on our own, with only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our labor as the cost.</w:t>
      </w:r>
    </w:p>
    <w:p>
      <w:pPr>
        <w:autoSpaceDE w:val="0"/>
        <w:autoSpaceDN w:val="0"/>
        <w:snapToGrid w:val="0"/>
        <w:spacing w:before="3"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What we had collected that afternoon looked the same as any other wild mountain bamboo</w:t>
      </w:r>
    </w:p>
    <w:p>
      <w:pPr>
        <w:autoSpaceDE w:val="0"/>
        <w:autoSpaceDN w:val="0"/>
        <w:snapToGrid w:val="0"/>
        <w:spacing w:before="143" w:after="0" w:line="382"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shoots and fiddlehead ferns I had seen before in my mother-in-law</w:t>
      </w:r>
      <w:r>
        <w:rPr>
          <w:rFonts w:hint="default" w:ascii="Times New Roman" w:hAnsi="Times New Roman" w:eastAsia="Times New Roman" w:cs="Times New Roman"/>
          <w:spacing w:val="-17"/>
          <w:sz w:val="21"/>
        </w:rPr>
        <w:t>’</w:t>
      </w:r>
      <w:r>
        <w:rPr>
          <w:rFonts w:hint="default" w:ascii="Times New Roman" w:hAnsi="Times New Roman" w:eastAsia="Times New Roman" w:cs="Times New Roman"/>
          <w:sz w:val="21"/>
        </w:rPr>
        <w:t>s kitchen. And yet, they felt di</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ferent to me because I had used my own hands to help pick them and carry them back down the mountain. Spending time and ene</w:t>
      </w:r>
      <w:r>
        <w:rPr>
          <w:rFonts w:hint="default" w:ascii="Times New Roman" w:hAnsi="Times New Roman" w:eastAsia="Times New Roman" w:cs="Times New Roman"/>
          <w:spacing w:val="-6"/>
          <w:sz w:val="21"/>
        </w:rPr>
        <w:t>r</w:t>
      </w:r>
      <w:r>
        <w:rPr>
          <w:rFonts w:hint="default" w:ascii="Times New Roman" w:hAnsi="Times New Roman" w:eastAsia="Times New Roman" w:cs="Times New Roman"/>
          <w:sz w:val="21"/>
        </w:rPr>
        <w:t>gy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gathering these wild plants gave me a deeper appreciation for the food that ends up on the dinner table.</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“Many</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generations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kept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natural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lifestyle.</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depend</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mountains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our</w:t>
      </w:r>
    </w:p>
    <w:p>
      <w:pPr>
        <w:autoSpaceDE w:val="0"/>
        <w:autoSpaceDN w:val="0"/>
        <w:snapToGrid w:val="0"/>
        <w:spacing w:before="143" w:after="0" w:line="382"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life,</w:t>
      </w:r>
      <w:r>
        <w:rPr>
          <w:rFonts w:hint="default" w:ascii="Times New Roman" w:hAnsi="Times New Roman" w:eastAsia="Times New Roman" w:cs="Times New Roman"/>
          <w:spacing w:val="-46"/>
          <w:sz w:val="21"/>
        </w:rPr>
        <w:t>”</w:t>
      </w:r>
      <w:r>
        <w:rPr>
          <w:rFonts w:hint="default" w:ascii="Times New Roman" w:hAnsi="Times New Roman" w:eastAsia="Times New Roman" w:cs="Times New Roman"/>
          <w:sz w:val="21"/>
        </w:rPr>
        <w:t xml:space="preserve"> my mother-in-law says. Those mountains and rivers supporting her life aren</w:t>
      </w:r>
      <w:r>
        <w:rPr>
          <w:rFonts w:hint="default" w:ascii="Times New Roman" w:hAnsi="Times New Roman" w:eastAsia="Times New Roman" w:cs="Times New Roman"/>
          <w:spacing w:val="-51"/>
          <w:sz w:val="21"/>
        </w:rPr>
        <w:t>’</w:t>
      </w:r>
      <w:r>
        <w:rPr>
          <w:rFonts w:hint="default" w:ascii="Times New Roman" w:hAnsi="Times New Roman" w:eastAsia="Times New Roman" w:cs="Times New Roman"/>
          <w:sz w:val="21"/>
        </w:rPr>
        <w:t xml:space="preserve">t some </w:t>
      </w:r>
      <w:r>
        <w:rPr>
          <w:rFonts w:hint="default" w:ascii="Times New Roman" w:hAnsi="Times New Roman" w:eastAsia="Times New Roman" w:cs="Times New Roman"/>
          <w:spacing w:val="-1"/>
          <w:sz w:val="21"/>
        </w:rPr>
        <w:t>abs</w:t>
      </w:r>
      <w:r>
        <w:rPr>
          <w:rFonts w:hint="default" w:ascii="Times New Roman" w:hAnsi="Times New Roman" w:eastAsia="Times New Roman" w:cs="Times New Roman"/>
          <w:sz w:val="21"/>
        </w:rPr>
        <w:t>tract concept. They are right there, outside her door and within her rural village. Once I saw them through her angle that afternoon, I realized they are closer to me than I ever imagined.</w:t>
      </w:r>
    </w:p>
    <w:p>
      <w:pPr>
        <w:numPr>
          <w:ilvl w:val="0"/>
          <w:numId w:val="1"/>
        </w:numPr>
        <w:autoSpaceDE w:val="0"/>
        <w:autoSpaceDN w:val="0"/>
        <w:snapToGrid w:val="0"/>
        <w:spacing w:before="384"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was the author asked to climb a mountain?</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pull some bamboo trees.</w:t>
      </w:r>
      <w:r>
        <w:rPr>
          <w:rFonts w:hint="default" w:ascii="Times New Roman" w:hAnsi="Times New Roman" w:eastAsia="Times New Roman" w:cs="Times New Roman"/>
          <w:spacing w:val="940"/>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enjoy its beautiful scener</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get some wild vegetables.</w:t>
      </w:r>
      <w:r>
        <w:rPr>
          <w:rFonts w:hint="default" w:ascii="Times New Roman" w:hAnsi="Times New Roman" w:eastAsia="Times New Roman" w:cs="Times New Roman"/>
          <w:spacing w:val="836"/>
          <w:sz w:val="21"/>
        </w:rPr>
        <w:t xml:space="preserve"> </w:t>
      </w:r>
      <w:r>
        <w:rPr>
          <w:rFonts w:hint="default" w:ascii="Times New Roman" w:hAnsi="Times New Roman" w:eastAsia="Times New Roman" w:cs="Times New Roman"/>
          <w:sz w:val="21"/>
        </w:rPr>
        <w:t xml:space="preserve">D.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take some digital pictures.</w:t>
      </w:r>
    </w:p>
    <w:p>
      <w:pPr>
        <w:numPr>
          <w:ilvl w:val="0"/>
          <w:numId w:val="1"/>
        </w:numPr>
        <w:autoSpaceDE w:val="0"/>
        <w:autoSpaceDN w:val="0"/>
        <w:snapToGrid w:val="0"/>
        <w:spacing w:before="143"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made the picked fiddlehead ferns di</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ferent?</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 fresh leaves.</w:t>
      </w:r>
      <w:r>
        <w:rPr>
          <w:rFonts w:hint="default" w:ascii="Times New Roman" w:hAnsi="Times New Roman" w:eastAsia="Times New Roman" w:cs="Times New Roman"/>
          <w:spacing w:val="1835"/>
          <w:sz w:val="21"/>
        </w:rPr>
        <w:t xml:space="preserve"> </w:t>
      </w:r>
      <w:r>
        <w:rPr>
          <w:rFonts w:hint="default" w:ascii="Times New Roman" w:hAnsi="Times New Roman" w:eastAsia="Times New Roman" w:cs="Times New Roman"/>
          <w:sz w:val="21"/>
        </w:rPr>
        <w:t>B. The input of labo</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 rich nutrition.</w:t>
      </w:r>
      <w:r>
        <w:rPr>
          <w:rFonts w:hint="default" w:ascii="Times New Roman" w:hAnsi="Times New Roman" w:eastAsia="Times New Roman" w:cs="Times New Roman"/>
          <w:spacing w:val="1743"/>
          <w:sz w:val="21"/>
        </w:rPr>
        <w:t xml:space="preserve"> </w:t>
      </w:r>
      <w:r>
        <w:rPr>
          <w:rFonts w:hint="default" w:ascii="Times New Roman" w:hAnsi="Times New Roman" w:eastAsia="Times New Roman" w:cs="Times New Roman"/>
          <w:sz w:val="21"/>
        </w:rPr>
        <w:t>D. The help from Mothe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-in-la</w:t>
      </w:r>
      <w:r>
        <w:rPr>
          <w:rFonts w:hint="default" w:ascii="Times New Roman" w:hAnsi="Times New Roman" w:eastAsia="Times New Roman" w:cs="Times New Roman"/>
          <w:spacing w:val="-15"/>
          <w:sz w:val="21"/>
        </w:rPr>
        <w:t>w</w:t>
      </w:r>
      <w:r>
        <w:rPr>
          <w:rFonts w:hint="default" w:ascii="Times New Roman" w:hAnsi="Times New Roman" w:eastAsia="Times New Roman" w:cs="Times New Roman"/>
          <w:sz w:val="21"/>
        </w:rPr>
        <w:t>.</w:t>
      </w:r>
    </w:p>
    <w:p>
      <w:pPr>
        <w:numPr>
          <w:ilvl w:val="0"/>
          <w:numId w:val="1"/>
        </w:numPr>
        <w:autoSpaceDE w:val="0"/>
        <w:autoSpaceDN w:val="0"/>
        <w:snapToGrid w:val="0"/>
        <w:spacing w:before="143"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author want to show by quoting her mothe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-in-law?</w:t>
      </w:r>
    </w:p>
    <w:p>
      <w:pPr>
        <w:numPr>
          <w:ilvl w:val="0"/>
          <w:numId w:val="3"/>
        </w:numPr>
        <w:autoSpaceDE w:val="0"/>
        <w:autoSpaceDN w:val="0"/>
        <w:snapToGrid w:val="0"/>
        <w:spacing w:before="143" w:after="0" w:line="240" w:lineRule="auto"/>
        <w:ind w:left="1093"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Nature feeds villagers and sustains their life.</w:t>
      </w:r>
    </w:p>
    <w:p>
      <w:pPr>
        <w:numPr>
          <w:ilvl w:val="0"/>
          <w:numId w:val="3"/>
        </w:numPr>
        <w:tabs>
          <w:tab w:val="left" w:pos="1081"/>
        </w:tabs>
        <w:autoSpaceDE w:val="0"/>
        <w:autoSpaceDN w:val="0"/>
        <w:snapToGrid w:val="0"/>
        <w:spacing w:before="143" w:after="0" w:line="240" w:lineRule="auto"/>
        <w:ind w:left="1093"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City people want to settle down in mountains.</w:t>
      </w:r>
    </w:p>
    <w:p>
      <w:pPr>
        <w:numPr>
          <w:ilvl w:val="0"/>
          <w:numId w:val="3"/>
        </w:numPr>
        <w:tabs>
          <w:tab w:val="left" w:pos="1081"/>
        </w:tabs>
        <w:autoSpaceDE w:val="0"/>
        <w:autoSpaceDN w:val="0"/>
        <w:snapToGrid w:val="0"/>
        <w:spacing w:before="143" w:after="0" w:line="240" w:lineRule="auto"/>
        <w:ind w:left="1093"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Rural areas are inaccessible to some outsiders.</w:t>
      </w:r>
    </w:p>
    <w:p>
      <w:pPr>
        <w:numPr>
          <w:ilvl w:val="0"/>
          <w:numId w:val="3"/>
        </w:numPr>
        <w:autoSpaceDE w:val="0"/>
        <w:autoSpaceDN w:val="0"/>
        <w:snapToGrid w:val="0"/>
        <w:spacing w:before="143" w:after="0" w:line="240" w:lineRule="auto"/>
        <w:ind w:left="1093"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Farmers dream of changing the natural lifestyle.</w:t>
      </w:r>
    </w:p>
    <w:p>
      <w:pPr>
        <w:numPr>
          <w:ilvl w:val="0"/>
          <w:numId w:val="1"/>
        </w:numPr>
        <w:tabs>
          <w:tab w:val="left" w:pos="836"/>
        </w:tabs>
        <w:autoSpaceDE w:val="0"/>
        <w:autoSpaceDN w:val="0"/>
        <w:snapToGrid w:val="0"/>
        <w:spacing w:before="143"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does the author sound when telling the story?</w:t>
      </w:r>
    </w:p>
    <w:p>
      <w:pPr>
        <w:autoSpaceDE w:val="0"/>
        <w:autoSpaceDN w:val="0"/>
        <w:snapToGrid w:val="0"/>
        <w:spacing w:before="143"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Humorous.</w:t>
      </w:r>
      <w:r>
        <w:rPr>
          <w:rFonts w:hint="default" w:ascii="Times New Roman" w:hAnsi="Times New Roman" w:eastAsia="Times New Roman" w:cs="Times New Roman"/>
          <w:spacing w:val="641"/>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Anxious.</w:t>
      </w:r>
      <w:r>
        <w:rPr>
          <w:rFonts w:hint="default" w:ascii="Times New Roman" w:hAnsi="Times New Roman" w:eastAsia="Times New Roman" w:cs="Times New Roman"/>
          <w:spacing w:val="628"/>
          <w:sz w:val="21"/>
        </w:rPr>
        <w:t xml:space="preserve"> </w:t>
      </w:r>
      <w:r>
        <w:rPr>
          <w:rFonts w:hint="default" w:ascii="Times New Roman" w:hAnsi="Times New Roman" w:eastAsia="Times New Roman" w:cs="Times New Roman"/>
          <w:sz w:val="21"/>
        </w:rPr>
        <w:t>C. Satisfied.</w:t>
      </w:r>
      <w:r>
        <w:rPr>
          <w:rFonts w:hint="default" w:ascii="Times New Roman" w:hAnsi="Times New Roman" w:eastAsia="Times New Roman" w:cs="Times New Roman"/>
          <w:spacing w:val="593"/>
          <w:sz w:val="21"/>
        </w:rPr>
        <w:t xml:space="preserve"> </w:t>
      </w:r>
      <w:r>
        <w:rPr>
          <w:rFonts w:hint="default" w:ascii="Times New Roman" w:hAnsi="Times New Roman" w:eastAsia="Times New Roman" w:cs="Times New Roman"/>
          <w:sz w:val="21"/>
        </w:rPr>
        <w:t xml:space="preserve">D.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olerant.</w:t>
      </w:r>
    </w:p>
    <w:p>
      <w:pPr>
        <w:autoSpaceDE w:val="0"/>
        <w:autoSpaceDN w:val="0"/>
        <w:snapToGrid w:val="0"/>
        <w:spacing w:before="527" w:after="0" w:line="240" w:lineRule="auto"/>
        <w:ind w:left="458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w:t>
      </w:r>
    </w:p>
    <w:p>
      <w:pPr>
        <w:autoSpaceDE w:val="0"/>
        <w:autoSpaceDN w:val="0"/>
        <w:snapToGrid w:val="0"/>
        <w:spacing w:before="102" w:after="0" w:line="313" w:lineRule="auto"/>
        <w:ind w:left="625" w:right="624"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While it may sound like something crawling out of your horrible dreams, cyborg cockroaches</w:t>
      </w:r>
      <w:r>
        <w:rPr>
          <w:rFonts w:hint="default" w:ascii="宋体" w:hAnsi="宋体" w:eastAsia="宋体" w:cs="宋体"/>
          <w:sz w:val="21"/>
        </w:rPr>
        <w:t>（蟑螂机器人）</w:t>
      </w:r>
      <w:r>
        <w:rPr>
          <w:rFonts w:hint="default" w:ascii="Times New Roman" w:hAnsi="Times New Roman" w:eastAsia="Times New Roman" w:cs="Times New Roman"/>
          <w:sz w:val="21"/>
        </w:rPr>
        <w:t>have arrived as friends rather than enemies.</w:t>
      </w:r>
    </w:p>
    <w:p>
      <w:pPr>
        <w:autoSpaceDE w:val="0"/>
        <w:autoSpaceDN w:val="0"/>
        <w:snapToGrid w:val="0"/>
        <w:spacing w:before="31"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3</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638" w:after="0" w:line="327" w:lineRule="auto"/>
        <w:ind w:left="625" w:right="623" w:firstLine="422"/>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Scientists in Japan have designed a new remote-controlled insect, equipped with a battery </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backpack</w:t>
      </w:r>
      <w:r>
        <w:rPr>
          <w:rFonts w:hint="default" w:ascii="Times New Roman" w:hAnsi="Times New Roman" w:eastAsia="Times New Roman" w:cs="Times New Roman"/>
          <w:spacing w:val="-11"/>
          <w:sz w:val="21"/>
        </w:rPr>
        <w:t>”</w:t>
      </w:r>
      <w:r>
        <w:rPr>
          <w:rFonts w:hint="default" w:ascii="Times New Roman" w:hAnsi="Times New Roman" w:eastAsia="Times New Roman" w:cs="Times New Roman"/>
          <w:sz w:val="21"/>
        </w:rPr>
        <w:t xml:space="preserve"> powered by solar panels. The cockroach, which is part insect and part machine, is intended to enter dangerous areas, monitor the environment or take on search and rescue missions without needing to be recharged.</w:t>
      </w:r>
    </w:p>
    <w:p>
      <w:pPr>
        <w:autoSpaceDE w:val="0"/>
        <w:autoSpaceDN w:val="0"/>
        <w:snapToGrid w:val="0"/>
        <w:spacing w:before="2"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Famously</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able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survive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nuclear</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war,</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cockroaches</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been</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inspiration</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a</w:t>
      </w:r>
    </w:p>
    <w:p>
      <w:pPr>
        <w:autoSpaceDE w:val="0"/>
        <w:autoSpaceDN w:val="0"/>
        <w:snapToGrid w:val="0"/>
        <w:spacing w:before="87"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number</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technologies</w:t>
      </w:r>
      <w:r>
        <w:rPr>
          <w:rFonts w:hint="default" w:ascii="Times New Roman" w:hAnsi="Times New Roman" w:eastAsia="Times New Roman" w:cs="Times New Roman"/>
          <w:spacing w:val="96"/>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99"/>
          <w:sz w:val="21"/>
        </w:rPr>
        <w:t xml:space="preserve"> </w:t>
      </w:r>
      <w:r>
        <w:rPr>
          <w:rFonts w:hint="default" w:ascii="Times New Roman" w:hAnsi="Times New Roman" w:eastAsia="Times New Roman" w:cs="Times New Roman"/>
          <w:sz w:val="21"/>
        </w:rPr>
        <w:t>recent</w:t>
      </w:r>
      <w:r>
        <w:rPr>
          <w:rFonts w:hint="default" w:ascii="Times New Roman" w:hAnsi="Times New Roman" w:eastAsia="Times New Roman" w:cs="Times New Roman"/>
          <w:spacing w:val="97"/>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Different</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teams</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scientists</w:t>
      </w:r>
      <w:r>
        <w:rPr>
          <w:rFonts w:hint="default" w:ascii="Times New Roman" w:hAnsi="Times New Roman" w:eastAsia="Times New Roman" w:cs="Times New Roman"/>
          <w:spacing w:val="98"/>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101"/>
          <w:sz w:val="21"/>
        </w:rPr>
        <w:t xml:space="preserve"> </w:t>
      </w:r>
      <w:r>
        <w:rPr>
          <w:rFonts w:hint="default" w:ascii="Times New Roman" w:hAnsi="Times New Roman" w:eastAsia="Times New Roman" w:cs="Times New Roman"/>
          <w:sz w:val="21"/>
        </w:rPr>
        <w:t>designed</w:t>
      </w:r>
    </w:p>
    <w:p>
      <w:pPr>
        <w:autoSpaceDE w:val="0"/>
        <w:autoSpaceDN w:val="0"/>
        <w:snapToGrid w:val="0"/>
        <w:spacing w:before="9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remote-controlled</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robo-bugs</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59"/>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climb</w:t>
      </w:r>
      <w:r>
        <w:rPr>
          <w:rFonts w:hint="default" w:ascii="Times New Roman" w:hAnsi="Times New Roman" w:eastAsia="Times New Roman" w:cs="Times New Roman"/>
          <w:spacing w:val="61"/>
          <w:sz w:val="21"/>
        </w:rPr>
        <w:t xml:space="preserve"> </w:t>
      </w:r>
      <w:r>
        <w:rPr>
          <w:rFonts w:hint="default" w:ascii="Times New Roman" w:hAnsi="Times New Roman" w:eastAsia="Times New Roman" w:cs="Times New Roman"/>
          <w:sz w:val="21"/>
        </w:rPr>
        <w:t>walls,</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carry</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objects</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find</w:t>
      </w:r>
      <w:r>
        <w:rPr>
          <w:rFonts w:hint="default" w:ascii="Times New Roman" w:hAnsi="Times New Roman" w:eastAsia="Times New Roman" w:cs="Times New Roman"/>
          <w:spacing w:val="61"/>
          <w:sz w:val="21"/>
        </w:rPr>
        <w:t xml:space="preserve"> </w:t>
      </w:r>
      <w:r>
        <w:rPr>
          <w:rFonts w:hint="default" w:ascii="Times New Roman" w:hAnsi="Times New Roman" w:eastAsia="Times New Roman" w:cs="Times New Roman"/>
          <w:sz w:val="21"/>
        </w:rPr>
        <w:t>humans</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during</w:t>
      </w:r>
    </w:p>
    <w:p>
      <w:pPr>
        <w:autoSpaceDE w:val="0"/>
        <w:autoSpaceDN w:val="0"/>
        <w:snapToGrid w:val="0"/>
        <w:spacing w:before="87"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search-and-rescue missions.</w:t>
      </w:r>
    </w:p>
    <w:p>
      <w:pPr>
        <w:autoSpaceDE w:val="0"/>
        <w:autoSpaceDN w:val="0"/>
        <w:snapToGrid w:val="0"/>
        <w:spacing w:before="2" w:after="0" w:line="329" w:lineRule="atLeast"/>
        <w:ind w:left="625" w:right="623"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cockroaches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still</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alive,</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wires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attached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two</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44"/>
          <w:sz w:val="21"/>
        </w:rPr>
        <w:t>“</w:t>
      </w:r>
      <w:r>
        <w:rPr>
          <w:rFonts w:hint="default" w:ascii="Times New Roman" w:hAnsi="Times New Roman" w:eastAsia="Times New Roman" w:cs="Times New Roman"/>
          <w:sz w:val="21"/>
        </w:rPr>
        <w:t>cerci</w:t>
      </w:r>
      <w:r>
        <w:rPr>
          <w:rFonts w:hint="default" w:ascii="Times New Roman" w:hAnsi="Times New Roman" w:eastAsia="Times New Roman" w:cs="Times New Roman"/>
          <w:spacing w:val="-45"/>
          <w:sz w:val="21"/>
        </w:rPr>
        <w: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w:t>
      </w:r>
      <w:r>
        <w:rPr>
          <w:rFonts w:hint="default" w:ascii="宋体" w:hAnsi="宋体" w:eastAsia="宋体" w:cs="宋体"/>
          <w:spacing w:val="-21"/>
          <w:sz w:val="21"/>
        </w:rPr>
        <w:t>尾</w:t>
      </w:r>
      <w:r>
        <w:rPr>
          <w:rFonts w:hint="default" w:ascii="宋体" w:hAnsi="宋体" w:eastAsia="宋体" w:cs="宋体"/>
          <w:spacing w:val="-20"/>
          <w:sz w:val="21"/>
        </w:rPr>
        <w:t>蚴</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send electrical impulses that cause the insect to move right or left. A battery is necessary for the sending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receiving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electrical</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signals,</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which</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needs</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charged</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up. While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49"/>
          <w:sz w:val="21"/>
        </w:rPr>
        <w:t>’</w:t>
      </w:r>
      <w:r>
        <w:rPr>
          <w:rFonts w:hint="default" w:ascii="Times New Roman" w:hAnsi="Times New Roman" w:eastAsia="Times New Roman" w:cs="Times New Roman"/>
          <w:sz w:val="21"/>
        </w:rPr>
        <w:t>s possible to build docking</w:t>
      </w:r>
      <w:r>
        <w:rPr>
          <w:rFonts w:hint="default" w:ascii="宋体" w:hAnsi="宋体" w:eastAsia="宋体" w:cs="宋体"/>
          <w:spacing w:val="-15"/>
          <w:sz w:val="21"/>
        </w:rPr>
        <w:t>（</w:t>
      </w:r>
      <w:r>
        <w:rPr>
          <w:rFonts w:hint="default" w:ascii="宋体" w:hAnsi="宋体" w:eastAsia="宋体" w:cs="宋体"/>
          <w:spacing w:val="-13"/>
          <w:sz w:val="21"/>
        </w:rPr>
        <w:t>对接）</w:t>
      </w:r>
      <w:r>
        <w:rPr>
          <w:rFonts w:hint="default" w:ascii="Times New Roman" w:hAnsi="Times New Roman" w:eastAsia="Times New Roman" w:cs="Times New Roman"/>
          <w:sz w:val="21"/>
        </w:rPr>
        <w:t xml:space="preserve">stations for recharging the battery, the need to return and recharge could </w:t>
      </w:r>
      <w:r>
        <w:rPr>
          <w:rFonts w:hint="default" w:ascii="Times New Roman" w:hAnsi="Times New Roman" w:eastAsia="Times New Roman" w:cs="Times New Roman"/>
          <w:sz w:val="21"/>
          <w:u w:val="single" w:color="000000"/>
        </w:rPr>
        <w:t>disrupt</w:t>
      </w:r>
      <w:r>
        <w:rPr>
          <w:rFonts w:hint="default" w:ascii="Times New Roman" w:hAnsi="Times New Roman" w:eastAsia="Times New Roman" w:cs="Times New Roman"/>
          <w:sz w:val="21"/>
        </w:rPr>
        <w:t xml:space="preserve"> time-tight missions.</w:t>
      </w:r>
    </w:p>
    <w:p>
      <w:pPr>
        <w:autoSpaceDE w:val="0"/>
        <w:autoSpaceDN w:val="0"/>
        <w:snapToGrid w:val="0"/>
        <w:spacing w:before="87" w:after="0" w:line="329" w:lineRule="auto"/>
        <w:ind w:left="625" w:right="623"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The team wanted to create a more practical versi</w:t>
      </w:r>
      <w:r>
        <w:rPr>
          <w:rFonts w:hint="default" w:ascii="Times New Roman" w:hAnsi="Times New Roman" w:eastAsia="Times New Roman" w:cs="Times New Roman"/>
          <w:sz w:val="21"/>
        </w:rPr>
        <w:t>on that did not need to return to a docking station when it ran out of power. Therefore, they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designed a solar cell that could constantly ensure that the cockroach stays charged while it works. However, cockroaches have a limited surface area available for all the components necessary to move its legs and keep it powered. The solution was to design a special </w:t>
      </w:r>
      <w:r>
        <w:rPr>
          <w:rFonts w:hint="default" w:ascii="Times New Roman" w:hAnsi="Times New Roman" w:eastAsia="Times New Roman" w:cs="Times New Roman"/>
          <w:spacing w:val="-11"/>
          <w:sz w:val="21"/>
        </w:rPr>
        <w:t>“</w:t>
      </w:r>
      <w:r>
        <w:rPr>
          <w:rFonts w:hint="default" w:ascii="Times New Roman" w:hAnsi="Times New Roman" w:eastAsia="Times New Roman" w:cs="Times New Roman"/>
          <w:sz w:val="21"/>
        </w:rPr>
        <w:t>backpack</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 xml:space="preserve"> that could carry both the wireless leg-control </w:t>
      </w:r>
      <w:r>
        <w:rPr>
          <w:rFonts w:hint="default" w:ascii="Times New Roman" w:hAnsi="Times New Roman" w:eastAsia="Times New Roman" w:cs="Times New Roman"/>
          <w:spacing w:val="-1"/>
          <w:sz w:val="21"/>
        </w:rPr>
        <w:t>module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and</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rechargeable</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li</w:t>
      </w:r>
      <w:r>
        <w:rPr>
          <w:rFonts w:hint="default" w:ascii="Times New Roman" w:hAnsi="Times New Roman" w:eastAsia="Times New Roman" w:cs="Times New Roman"/>
          <w:sz w:val="21"/>
        </w:rPr>
        <w:t>thium</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polymer</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battery.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attached</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top</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insect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on</w:t>
      </w:r>
    </w:p>
    <w:p>
      <w:pPr>
        <w:autoSpaceDE w:val="0"/>
        <w:autoSpaceDN w:val="0"/>
        <w:snapToGrid w:val="0"/>
        <w:spacing w:before="0" w:after="0" w:line="222"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its thorax</w:t>
      </w:r>
      <w:r>
        <w:rPr>
          <w:rFonts w:hint="default" w:ascii="宋体" w:hAnsi="宋体" w:eastAsia="宋体" w:cs="宋体"/>
          <w:sz w:val="21"/>
        </w:rPr>
        <w:t>（胸腹）</w:t>
      </w:r>
      <w:r>
        <w:rPr>
          <w:rFonts w:hint="default" w:ascii="Times New Roman" w:hAnsi="Times New Roman" w:eastAsia="Times New Roman" w:cs="Times New Roman"/>
          <w:sz w:val="21"/>
        </w:rPr>
        <w:t>, and was 3D printed to fit perfectly to the curved surface of the Madagascar</w:t>
      </w:r>
    </w:p>
    <w:p>
      <w:pPr>
        <w:autoSpaceDE w:val="0"/>
        <w:autoSpaceDN w:val="0"/>
        <w:snapToGrid w:val="0"/>
        <w:spacing w:before="93" w:after="0" w:line="327"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cockroach. It allowed for this electronic device to be stably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installed on the insect for over a month.</w:t>
      </w:r>
    </w:p>
    <w:p>
      <w:pPr>
        <w:numPr>
          <w:ilvl w:val="0"/>
          <w:numId w:val="1"/>
        </w:numPr>
        <w:autoSpaceDE w:val="0"/>
        <w:autoSpaceDN w:val="0"/>
        <w:snapToGrid w:val="0"/>
        <w:spacing w:before="331"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are the functions of cybo</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g cockroaches?</w:t>
      </w:r>
    </w:p>
    <w:p>
      <w:pPr>
        <w:autoSpaceDE w:val="0"/>
        <w:autoSpaceDN w:val="0"/>
        <w:snapToGrid w:val="0"/>
        <w:spacing w:before="76" w:after="0" w:line="263" w:lineRule="exact"/>
        <w:ind w:left="836" w:right="0" w:firstLine="0"/>
        <w:jc w:val="left"/>
        <w:textAlignment w:val="auto"/>
        <w:rPr>
          <w:rFonts w:hint="default" w:ascii="Times New Roman" w:hAnsi="Times New Roman" w:eastAsia="Times New Roman" w:cs="Times New Roman"/>
          <w:sz w:val="21"/>
        </w:rPr>
      </w:pPr>
      <w:r>
        <w:rPr>
          <w:rFonts w:hint="default" w:ascii="宋体" w:hAnsi="宋体" w:eastAsia="宋体" w:cs="宋体"/>
          <w:spacing w:val="26"/>
          <w:sz w:val="21"/>
        </w:rPr>
        <w:t>①</w:t>
      </w:r>
      <w:r>
        <w:rPr>
          <w:rFonts w:hint="default" w:ascii="Times New Roman" w:hAnsi="Times New Roman" w:eastAsia="Times New Roman" w:cs="Times New Roman"/>
          <w:sz w:val="21"/>
        </w:rPr>
        <w:t>Climbing walls.</w:t>
      </w:r>
      <w:r>
        <w:rPr>
          <w:rFonts w:hint="default" w:ascii="Times New Roman" w:hAnsi="Times New Roman" w:eastAsia="Times New Roman" w:cs="Times New Roman"/>
          <w:spacing w:val="354"/>
          <w:sz w:val="21"/>
        </w:rPr>
        <w:t xml:space="preserve"> </w:t>
      </w:r>
      <w:r>
        <w:rPr>
          <w:rFonts w:hint="default" w:ascii="宋体" w:hAnsi="宋体" w:eastAsia="宋体" w:cs="宋体"/>
          <w:spacing w:val="27"/>
          <w:sz w:val="21"/>
        </w:rPr>
        <w:t>②</w:t>
      </w:r>
      <w:r>
        <w:rPr>
          <w:rFonts w:hint="default" w:ascii="Times New Roman" w:hAnsi="Times New Roman" w:eastAsia="Times New Roman" w:cs="Times New Roman"/>
          <w:sz w:val="21"/>
        </w:rPr>
        <w:t>Entering unsafe areas.</w:t>
      </w:r>
      <w:r>
        <w:rPr>
          <w:rFonts w:hint="default" w:ascii="Times New Roman" w:hAnsi="Times New Roman" w:eastAsia="Times New Roman" w:cs="Times New Roman"/>
          <w:spacing w:val="93"/>
          <w:sz w:val="21"/>
        </w:rPr>
        <w:t xml:space="preserve"> </w:t>
      </w:r>
      <w:r>
        <w:rPr>
          <w:rFonts w:hint="default" w:ascii="宋体" w:hAnsi="宋体" w:eastAsia="宋体" w:cs="宋体"/>
          <w:spacing w:val="27"/>
          <w:sz w:val="21"/>
        </w:rPr>
        <w:t>③</w:t>
      </w:r>
      <w:r>
        <w:rPr>
          <w:rFonts w:hint="default" w:ascii="Times New Roman" w:hAnsi="Times New Roman" w:eastAsia="Times New Roman" w:cs="Times New Roman"/>
          <w:sz w:val="21"/>
        </w:rPr>
        <w:t>Foretelling risks.</w:t>
      </w:r>
    </w:p>
    <w:p>
      <w:pPr>
        <w:autoSpaceDE w:val="0"/>
        <w:autoSpaceDN w:val="0"/>
        <w:snapToGrid w:val="0"/>
        <w:spacing w:before="67" w:after="0" w:line="263" w:lineRule="exact"/>
        <w:ind w:left="836" w:right="0" w:firstLine="0"/>
        <w:jc w:val="left"/>
        <w:textAlignment w:val="auto"/>
        <w:rPr>
          <w:rFonts w:hint="default" w:ascii="Times New Roman" w:hAnsi="Times New Roman" w:eastAsia="Times New Roman" w:cs="Times New Roman"/>
          <w:sz w:val="21"/>
        </w:rPr>
      </w:pPr>
      <w:r>
        <w:rPr>
          <w:rFonts w:hint="default" w:ascii="宋体" w:hAnsi="宋体" w:eastAsia="宋体" w:cs="宋体"/>
          <w:spacing w:val="26"/>
          <w:sz w:val="21"/>
        </w:rPr>
        <w:t>④</w:t>
      </w:r>
      <w:r>
        <w:rPr>
          <w:rFonts w:hint="default" w:ascii="Times New Roman" w:hAnsi="Times New Roman" w:eastAsia="Times New Roman" w:cs="Times New Roman"/>
          <w:sz w:val="21"/>
        </w:rPr>
        <w:t>Rescuing humans.</w:t>
      </w:r>
      <w:r>
        <w:rPr>
          <w:rFonts w:hint="default" w:ascii="Times New Roman" w:hAnsi="Times New Roman" w:eastAsia="Times New Roman" w:cs="Times New Roman"/>
          <w:spacing w:val="254"/>
          <w:sz w:val="21"/>
        </w:rPr>
        <w:t xml:space="preserve"> </w:t>
      </w:r>
      <w:r>
        <w:rPr>
          <w:rFonts w:hint="default" w:ascii="宋体" w:hAnsi="宋体" w:eastAsia="宋体" w:cs="宋体"/>
          <w:spacing w:val="26"/>
          <w:sz w:val="21"/>
        </w:rPr>
        <w:t>⑤</w:t>
      </w:r>
      <w:r>
        <w:rPr>
          <w:rFonts w:hint="default" w:ascii="Times New Roman" w:hAnsi="Times New Roman" w:eastAsia="Times New Roman" w:cs="Times New Roman"/>
          <w:sz w:val="21"/>
        </w:rPr>
        <w:t>Generating Power.</w:t>
      </w:r>
      <w:r>
        <w:rPr>
          <w:rFonts w:hint="default" w:ascii="Times New Roman" w:hAnsi="Times New Roman" w:eastAsia="Times New Roman" w:cs="Times New Roman"/>
          <w:spacing w:val="236"/>
          <w:sz w:val="21"/>
        </w:rPr>
        <w:t xml:space="preserve"> </w:t>
      </w:r>
      <w:r>
        <w:rPr>
          <w:rFonts w:hint="default" w:ascii="宋体" w:hAnsi="宋体" w:eastAsia="宋体" w:cs="宋体"/>
          <w:spacing w:val="27"/>
          <w:sz w:val="21"/>
        </w:rPr>
        <w:t>⑥</w:t>
      </w:r>
      <w:r>
        <w:rPr>
          <w:rFonts w:hint="default" w:ascii="Times New Roman" w:hAnsi="Times New Roman" w:eastAsia="Times New Roman" w:cs="Times New Roman"/>
          <w:sz w:val="21"/>
        </w:rPr>
        <w:t>Monitoring the environment.</w:t>
      </w:r>
    </w:p>
    <w:p>
      <w:pPr>
        <w:autoSpaceDE w:val="0"/>
        <w:autoSpaceDN w:val="0"/>
        <w:snapToGrid w:val="0"/>
        <w:spacing w:before="69" w:after="0" w:line="240" w:lineRule="auto"/>
        <w:ind w:left="836" w:right="0" w:firstLine="0"/>
        <w:jc w:val="left"/>
        <w:textAlignment w:val="auto"/>
        <w:rPr>
          <w:rFonts w:hint="default" w:ascii="宋体" w:hAnsi="宋体" w:eastAsia="宋体" w:cs="宋体"/>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pacing w:val="51"/>
          <w:sz w:val="21"/>
        </w:rPr>
        <w:t>.</w:t>
      </w:r>
      <w:r>
        <w:rPr>
          <w:rFonts w:hint="default" w:ascii="宋体" w:hAnsi="宋体" w:eastAsia="宋体" w:cs="宋体"/>
          <w:sz w:val="21"/>
        </w:rPr>
        <w:t>①②③</w:t>
      </w:r>
      <w:r>
        <w:rPr>
          <w:rFonts w:hint="default" w:ascii="宋体" w:hAnsi="宋体" w:eastAsia="宋体" w:cs="宋体"/>
          <w:spacing w:val="449"/>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54"/>
          <w:sz w:val="21"/>
        </w:rPr>
        <w:t>.</w:t>
      </w:r>
      <w:r>
        <w:rPr>
          <w:rFonts w:hint="default" w:ascii="宋体" w:hAnsi="宋体" w:eastAsia="宋体" w:cs="宋体"/>
          <w:sz w:val="21"/>
        </w:rPr>
        <w:t>②③⑤</w:t>
      </w:r>
      <w:r>
        <w:rPr>
          <w:rFonts w:hint="default" w:ascii="宋体" w:hAnsi="宋体" w:eastAsia="宋体" w:cs="宋体"/>
          <w:spacing w:val="349"/>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53"/>
          <w:sz w:val="21"/>
        </w:rPr>
        <w:t>.</w:t>
      </w:r>
      <w:r>
        <w:rPr>
          <w:rFonts w:hint="default" w:ascii="宋体" w:hAnsi="宋体" w:eastAsia="宋体" w:cs="宋体"/>
          <w:sz w:val="21"/>
        </w:rPr>
        <w:t>③④⑥</w:t>
      </w:r>
      <w:r>
        <w:rPr>
          <w:rFonts w:hint="default" w:ascii="宋体" w:hAnsi="宋体" w:eastAsia="宋体" w:cs="宋体"/>
          <w:spacing w:val="349"/>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51"/>
          <w:sz w:val="21"/>
        </w:rPr>
        <w:t>.</w:t>
      </w:r>
      <w:r>
        <w:rPr>
          <w:rFonts w:hint="default" w:ascii="宋体" w:hAnsi="宋体" w:eastAsia="宋体" w:cs="宋体"/>
          <w:sz w:val="21"/>
        </w:rPr>
        <w:t>②④⑥</w:t>
      </w:r>
    </w:p>
    <w:p>
      <w:pPr>
        <w:numPr>
          <w:ilvl w:val="0"/>
          <w:numId w:val="1"/>
        </w:numPr>
        <w:autoSpaceDE w:val="0"/>
        <w:autoSpaceDN w:val="0"/>
        <w:snapToGrid w:val="0"/>
        <w:spacing w:before="87"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meaning of the underlined word “disrupt” in Paragraph 4?</w:t>
      </w:r>
    </w:p>
    <w:p>
      <w:pPr>
        <w:autoSpaceDE w:val="0"/>
        <w:autoSpaceDN w:val="0"/>
        <w:snapToGrid w:val="0"/>
        <w:spacing w:before="90"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Interrupt.</w:t>
      </w:r>
      <w:r>
        <w:rPr>
          <w:rFonts w:hint="default" w:ascii="Times New Roman" w:hAnsi="Times New Roman" w:eastAsia="Times New Roman" w:cs="Times New Roman"/>
          <w:spacing w:val="793"/>
          <w:sz w:val="21"/>
        </w:rPr>
        <w:t xml:space="preserve"> </w:t>
      </w:r>
      <w:r>
        <w:rPr>
          <w:rFonts w:hint="default" w:ascii="Times New Roman" w:hAnsi="Times New Roman" w:eastAsia="Times New Roman" w:cs="Times New Roman"/>
          <w:sz w:val="21"/>
        </w:rPr>
        <w:t>B. Extend.</w:t>
      </w:r>
      <w:r>
        <w:rPr>
          <w:rFonts w:hint="default" w:ascii="Times New Roman" w:hAnsi="Times New Roman" w:eastAsia="Times New Roman" w:cs="Times New Roman"/>
          <w:spacing w:val="733"/>
          <w:sz w:val="21"/>
        </w:rPr>
        <w:t xml:space="preserve"> </w:t>
      </w:r>
      <w:r>
        <w:rPr>
          <w:rFonts w:hint="default" w:ascii="Times New Roman" w:hAnsi="Times New Roman" w:eastAsia="Times New Roman" w:cs="Times New Roman"/>
          <w:sz w:val="21"/>
        </w:rPr>
        <w:t>C. Execute.</w:t>
      </w:r>
      <w:r>
        <w:rPr>
          <w:rFonts w:hint="default" w:ascii="Times New Roman" w:hAnsi="Times New Roman" w:eastAsia="Times New Roman" w:cs="Times New Roman"/>
          <w:spacing w:val="652"/>
          <w:sz w:val="21"/>
        </w:rPr>
        <w:t xml:space="preserve"> </w:t>
      </w:r>
      <w:r>
        <w:rPr>
          <w:rFonts w:hint="default" w:ascii="Times New Roman" w:hAnsi="Times New Roman" w:eastAsia="Times New Roman" w:cs="Times New Roman"/>
          <w:sz w:val="21"/>
        </w:rPr>
        <w:t>D. Shorten.</w:t>
      </w:r>
    </w:p>
    <w:p>
      <w:pPr>
        <w:numPr>
          <w:ilvl w:val="0"/>
          <w:numId w:val="1"/>
        </w:numPr>
        <w:tabs>
          <w:tab w:val="left" w:pos="937"/>
        </w:tabs>
        <w:autoSpaceDE w:val="0"/>
        <w:autoSpaceDN w:val="0"/>
        <w:snapToGrid w:val="0"/>
        <w:spacing w:before="87" w:after="0" w:line="240" w:lineRule="auto"/>
        <w:ind w:left="831"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key factor in controlling a cyborg cockroach remotely?</w:t>
      </w:r>
    </w:p>
    <w:p>
      <w:pPr>
        <w:autoSpaceDE w:val="0"/>
        <w:autoSpaceDN w:val="0"/>
        <w:snapToGrid w:val="0"/>
        <w:spacing w:before="90" w:after="0" w:line="240" w:lineRule="auto"/>
        <w:ind w:left="94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The size of a cockroach.</w:t>
      </w:r>
      <w:r>
        <w:rPr>
          <w:rFonts w:hint="default" w:ascii="Times New Roman" w:hAnsi="Times New Roman" w:eastAsia="Times New Roman" w:cs="Times New Roman"/>
          <w:spacing w:val="1110"/>
          <w:sz w:val="21"/>
        </w:rPr>
        <w:t xml:space="preserve"> </w:t>
      </w:r>
      <w:r>
        <w:rPr>
          <w:rFonts w:hint="default" w:ascii="Times New Roman" w:hAnsi="Times New Roman" w:eastAsia="Times New Roman" w:cs="Times New Roman"/>
          <w:sz w:val="21"/>
        </w:rPr>
        <w:t>B. The leg-control module.</w:t>
      </w:r>
    </w:p>
    <w:p>
      <w:pPr>
        <w:autoSpaceDE w:val="0"/>
        <w:autoSpaceDN w:val="0"/>
        <w:snapToGrid w:val="0"/>
        <w:spacing w:before="87" w:after="0" w:line="240" w:lineRule="auto"/>
        <w:ind w:left="94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The lifespan of a cockroach.</w:t>
      </w:r>
      <w:r>
        <w:rPr>
          <w:rFonts w:hint="default" w:ascii="Times New Roman" w:hAnsi="Times New Roman" w:eastAsia="Times New Roman" w:cs="Times New Roman"/>
          <w:spacing w:val="781"/>
          <w:sz w:val="21"/>
        </w:rPr>
        <w:t xml:space="preserve"> </w:t>
      </w:r>
      <w:r>
        <w:rPr>
          <w:rFonts w:hint="default" w:ascii="Times New Roman" w:hAnsi="Times New Roman" w:eastAsia="Times New Roman" w:cs="Times New Roman"/>
          <w:sz w:val="21"/>
        </w:rPr>
        <w:t>D. The ene</w:t>
      </w:r>
      <w:r>
        <w:rPr>
          <w:rFonts w:hint="default" w:ascii="Times New Roman" w:hAnsi="Times New Roman" w:eastAsia="Times New Roman" w:cs="Times New Roman"/>
          <w:spacing w:val="-6"/>
          <w:sz w:val="21"/>
        </w:rPr>
        <w:t>r</w:t>
      </w:r>
      <w:r>
        <w:rPr>
          <w:rFonts w:hint="default" w:ascii="Times New Roman" w:hAnsi="Times New Roman" w:eastAsia="Times New Roman" w:cs="Times New Roman"/>
          <w:sz w:val="21"/>
        </w:rPr>
        <w:t>gy harvesting device.</w:t>
      </w:r>
    </w:p>
    <w:p>
      <w:pPr>
        <w:autoSpaceDE w:val="0"/>
        <w:autoSpaceDN w:val="0"/>
        <w:snapToGrid w:val="0"/>
        <w:spacing w:before="9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7"/>
          <w:sz w:val="21"/>
        </w:rPr>
        <w:t>1</w:t>
      </w:r>
      <w:r>
        <w:rPr>
          <w:rFonts w:hint="default" w:ascii="Times New Roman" w:hAnsi="Times New Roman" w:eastAsia="Times New Roman" w:cs="Times New Roman"/>
          <w:sz w:val="21"/>
        </w:rPr>
        <w:t>1. What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the main idea of this text?</w:t>
      </w:r>
    </w:p>
    <w:p>
      <w:pPr>
        <w:numPr>
          <w:ilvl w:val="0"/>
          <w:numId w:val="4"/>
        </w:numPr>
        <w:autoSpaceDE w:val="0"/>
        <w:autoSpaceDN w:val="0"/>
        <w:snapToGrid w:val="0"/>
        <w:spacing w:before="88" w:after="0" w:line="240" w:lineRule="auto"/>
        <w:ind w:left="1199" w:right="0" w:hanging="259"/>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Cockroaches are the inspiration of inventions.</w:t>
      </w:r>
    </w:p>
    <w:p>
      <w:pPr>
        <w:numPr>
          <w:ilvl w:val="0"/>
          <w:numId w:val="4"/>
        </w:numPr>
        <w:tabs>
          <w:tab w:val="left" w:pos="1187"/>
        </w:tabs>
        <w:autoSpaceDE w:val="0"/>
        <w:autoSpaceDN w:val="0"/>
        <w:snapToGrid w:val="0"/>
        <w:spacing w:before="90" w:after="0" w:line="240" w:lineRule="auto"/>
        <w:ind w:left="1201" w:right="0" w:hanging="259"/>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technology of solar panels is widely used.</w:t>
      </w:r>
    </w:p>
    <w:p>
      <w:pPr>
        <w:numPr>
          <w:ilvl w:val="0"/>
          <w:numId w:val="4"/>
        </w:numPr>
        <w:tabs>
          <w:tab w:val="left" w:pos="1187"/>
        </w:tabs>
        <w:autoSpaceDE w:val="0"/>
        <w:autoSpaceDN w:val="0"/>
        <w:snapToGrid w:val="0"/>
        <w:spacing w:before="87" w:after="0" w:line="240" w:lineRule="auto"/>
        <w:ind w:left="1201" w:right="0" w:hanging="259"/>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Search-and-rescue can’t be emphasized too much.</w:t>
      </w:r>
    </w:p>
    <w:p>
      <w:pPr>
        <w:numPr>
          <w:ilvl w:val="0"/>
          <w:numId w:val="4"/>
        </w:numPr>
        <w:autoSpaceDE w:val="0"/>
        <w:autoSpaceDN w:val="0"/>
        <w:snapToGrid w:val="0"/>
        <w:spacing w:before="90" w:after="0" w:line="240" w:lineRule="auto"/>
        <w:ind w:left="1199" w:right="0" w:hanging="259"/>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Scientists have created a remote-controlled cyborg cockroach.</w:t>
      </w:r>
    </w:p>
    <w:p>
      <w:pPr>
        <w:autoSpaceDE w:val="0"/>
        <w:autoSpaceDN w:val="0"/>
        <w:snapToGrid w:val="0"/>
        <w:spacing w:before="77"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4</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671" w:after="0" w:line="240" w:lineRule="auto"/>
        <w:ind w:left="4574"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w:t>
      </w:r>
    </w:p>
    <w:p>
      <w:pPr>
        <w:autoSpaceDE w:val="0"/>
        <w:autoSpaceDN w:val="0"/>
        <w:snapToGrid w:val="0"/>
        <w:spacing w:before="133" w:after="0" w:line="371" w:lineRule="auto"/>
        <w:ind w:left="625" w:right="623"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Danone Portugal introduced a new yogurt named Juntos. For every pack of yogurt that a person bought, he would donate yogurt to a family in need. Danone had done its research. Increasingl</w:t>
      </w:r>
      <w:r>
        <w:rPr>
          <w:rFonts w:hint="default" w:ascii="Times New Roman" w:hAnsi="Times New Roman" w:eastAsia="Times New Roman" w:cs="Times New Roman"/>
          <w:spacing w:val="-16"/>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say</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want</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buy</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from</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brands</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give</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them</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sense</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purpose.</w:t>
      </w:r>
    </w:p>
    <w:p>
      <w:pPr>
        <w:autoSpaceDE w:val="0"/>
        <w:autoSpaceDN w:val="0"/>
        <w:snapToGrid w:val="0"/>
        <w:spacing w:before="1"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Surely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yogurt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helped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needy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would</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appealing.</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Juntos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failure.</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Despite</w:t>
      </w:r>
    </w:p>
    <w:p>
      <w:pPr>
        <w:autoSpaceDE w:val="0"/>
        <w:autoSpaceDN w:val="0"/>
        <w:snapToGrid w:val="0"/>
        <w:spacing w:before="133" w:after="0" w:line="372"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sinking millions into a marketing campaign, Danone pulled Juntos from the market only months after it was launched. Now the same product is simply marketed as a tasty yogurt.</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What</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happened?</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find</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reason</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behind</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Juntos’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failure,</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Lawrence</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9"/>
          <w:sz w:val="21"/>
        </w:rPr>
        <w:t>W</w:t>
      </w:r>
      <w:r>
        <w:rPr>
          <w:rFonts w:hint="default" w:ascii="Times New Roman" w:hAnsi="Times New Roman" w:eastAsia="Times New Roman" w:cs="Times New Roman"/>
          <w:sz w:val="21"/>
        </w:rPr>
        <w:t>illiams</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his</w:t>
      </w:r>
    </w:p>
    <w:p>
      <w:pPr>
        <w:autoSpaceDE w:val="0"/>
        <w:autoSpaceDN w:val="0"/>
        <w:snapToGrid w:val="0"/>
        <w:spacing w:before="131" w:after="0" w:line="372"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colleagues did</w:t>
      </w:r>
      <w:r>
        <w:rPr>
          <w:rFonts w:hint="default" w:ascii="Times New Roman" w:hAnsi="Times New Roman" w:eastAsia="Times New Roman" w:cs="Times New Roman"/>
          <w:sz w:val="21"/>
        </w:rPr>
        <w:t xml:space="preserve"> an experiment where they showed people some products and asked these people to pick one option. They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reminded some to focus on </w:t>
      </w:r>
      <w:r>
        <w:rPr>
          <w:rFonts w:hint="default" w:ascii="Times New Roman" w:hAnsi="Times New Roman" w:eastAsia="Times New Roman" w:cs="Times New Roman"/>
          <w:spacing w:val="-21"/>
          <w:sz w:val="21"/>
        </w:rPr>
        <w:t>“</w:t>
      </w:r>
      <w:r>
        <w:rPr>
          <w:rFonts w:hint="default" w:ascii="Times New Roman" w:hAnsi="Times New Roman" w:eastAsia="Times New Roman" w:cs="Times New Roman"/>
          <w:sz w:val="21"/>
        </w:rPr>
        <w:t>purposeful and valuable</w:t>
      </w:r>
      <w:r>
        <w:rPr>
          <w:rFonts w:hint="default" w:ascii="Times New Roman" w:hAnsi="Times New Roman" w:eastAsia="Times New Roman" w:cs="Times New Roman"/>
          <w:spacing w:val="-22"/>
          <w:sz w:val="21"/>
        </w:rPr>
        <w:t>”</w:t>
      </w:r>
      <w:r>
        <w:rPr>
          <w:rFonts w:hint="default" w:ascii="Times New Roman" w:hAnsi="Times New Roman" w:eastAsia="Times New Roman" w:cs="Times New Roman"/>
          <w:sz w:val="21"/>
        </w:rPr>
        <w:t xml:space="preserve"> aspect while others were told to </w:t>
      </w:r>
      <w:r>
        <w:rPr>
          <w:rFonts w:hint="default" w:ascii="Times New Roman" w:hAnsi="Times New Roman" w:eastAsia="Times New Roman" w:cs="Times New Roman"/>
          <w:spacing w:val="-21"/>
          <w:sz w:val="21"/>
        </w:rPr>
        <w:t>“</w:t>
      </w:r>
      <w:r>
        <w:rPr>
          <w:rFonts w:hint="default" w:ascii="Times New Roman" w:hAnsi="Times New Roman" w:eastAsia="Times New Roman" w:cs="Times New Roman"/>
          <w:sz w:val="21"/>
        </w:rPr>
        <w:t>enjoy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themselves</w:t>
      </w:r>
      <w:r>
        <w:rPr>
          <w:rFonts w:hint="default" w:ascii="Times New Roman" w:hAnsi="Times New Roman" w:eastAsia="Times New Roman" w:cs="Times New Roman"/>
          <w:spacing w:val="-22"/>
          <w:sz w:val="21"/>
        </w:rPr>
        <w:t>”</w:t>
      </w:r>
      <w:r>
        <w:rPr>
          <w:rFonts w:hint="default" w:ascii="Times New Roman" w:hAnsi="Times New Roman" w:eastAsia="Times New Roman" w:cs="Times New Roman"/>
          <w:sz w:val="21"/>
        </w:rPr>
        <w:t xml:space="preserve"> and focus on </w:t>
      </w:r>
      <w:r>
        <w:rPr>
          <w:rFonts w:hint="default" w:ascii="Times New Roman" w:hAnsi="Times New Roman" w:eastAsia="Times New Roman" w:cs="Times New Roman"/>
          <w:spacing w:val="-21"/>
          <w:sz w:val="21"/>
        </w:rPr>
        <w:t>“</w:t>
      </w:r>
      <w:r>
        <w:rPr>
          <w:rFonts w:hint="default" w:ascii="Times New Roman" w:hAnsi="Times New Roman" w:eastAsia="Times New Roman" w:cs="Times New Roman"/>
          <w:sz w:val="21"/>
        </w:rPr>
        <w:t>delight and pleasure.</w:t>
      </w:r>
      <w:r>
        <w:rPr>
          <w:rFonts w:hint="default" w:ascii="Times New Roman" w:hAnsi="Times New Roman" w:eastAsia="Times New Roman" w:cs="Times New Roman"/>
          <w:spacing w:val="-22"/>
          <w:sz w:val="21"/>
        </w:rPr>
        <w:t>”</w:t>
      </w:r>
      <w:r>
        <w:rPr>
          <w:rFonts w:hint="default" w:ascii="Times New Roman" w:hAnsi="Times New Roman" w:eastAsia="Times New Roman" w:cs="Times New Roman"/>
          <w:sz w:val="21"/>
        </w:rPr>
        <w:t xml:space="preserve"> They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found that </w:t>
      </w:r>
      <w:r>
        <w:rPr>
          <w:rFonts w:hint="default" w:ascii="Times New Roman" w:hAnsi="Times New Roman" w:eastAsia="Times New Roman" w:cs="Times New Roman"/>
          <w:spacing w:val="-1"/>
          <w:sz w:val="21"/>
        </w:rPr>
        <w:t>participants w</w:t>
      </w:r>
      <w:r>
        <w:rPr>
          <w:rFonts w:hint="default" w:ascii="Times New Roman" w:hAnsi="Times New Roman" w:eastAsia="Times New Roman" w:cs="Times New Roman"/>
          <w:sz w:val="21"/>
        </w:rPr>
        <w:t>ho prioritized meaning preferred the less expensive product when compared with people who put pleasure in the first place.</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So</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why</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meaning-seekers</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cheaping</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out?</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Lawrence</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pacing w:val="-9"/>
          <w:sz w:val="21"/>
        </w:rPr>
        <w:t>W</w:t>
      </w:r>
      <w:r>
        <w:rPr>
          <w:rFonts w:hint="default" w:ascii="Times New Roman" w:hAnsi="Times New Roman" w:eastAsia="Times New Roman" w:cs="Times New Roman"/>
          <w:sz w:val="21"/>
        </w:rPr>
        <w:t>illiams</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asked</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participants</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to</w:t>
      </w:r>
    </w:p>
    <w:p>
      <w:pPr>
        <w:autoSpaceDE w:val="0"/>
        <w:autoSpaceDN w:val="0"/>
        <w:snapToGrid w:val="0"/>
        <w:spacing w:before="131" w:after="0" w:line="372"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explain their decision-making to find out. He learned that meaning-oriented people were not </w:t>
      </w:r>
      <w:r>
        <w:rPr>
          <w:rFonts w:hint="default" w:ascii="Times New Roman" w:hAnsi="Times New Roman" w:eastAsia="Times New Roman" w:cs="Times New Roman"/>
          <w:spacing w:val="-1"/>
          <w:sz w:val="21"/>
        </w:rPr>
        <w:t>thinking about how the product they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might</w:t>
      </w:r>
      <w:r>
        <w:rPr>
          <w:rFonts w:hint="default" w:ascii="Times New Roman" w:hAnsi="Times New Roman" w:eastAsia="Times New Roman" w:cs="Times New Roman"/>
          <w:sz w:val="21"/>
        </w:rPr>
        <w:t xml:space="preserve"> buy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could bring meaning to their lives. Instead, they were occupied with what else they could do with their mone</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am</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all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making</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wise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strategic</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financial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choices.</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cheap</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products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can</w:t>
      </w:r>
    </w:p>
    <w:p>
      <w:pPr>
        <w:autoSpaceDE w:val="0"/>
        <w:autoSpaceDN w:val="0"/>
        <w:snapToGrid w:val="0"/>
        <w:spacing w:before="133" w:after="0" w:line="371" w:lineRule="auto"/>
        <w:ind w:left="625" w:right="62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crea</w:t>
      </w:r>
      <w:r>
        <w:rPr>
          <w:rFonts w:hint="default" w:ascii="Times New Roman" w:hAnsi="Times New Roman" w:eastAsia="Times New Roman" w:cs="Times New Roman"/>
          <w:sz w:val="21"/>
        </w:rPr>
        <w:t xml:space="preserve">te many problems. Inexpensive options often do not last as long as the higher-end ones. As a result, we shop more often, which is ultimately worse for our wallets. Plus, that spending </w:t>
      </w:r>
      <w:r>
        <w:rPr>
          <w:rFonts w:hint="default" w:ascii="Times New Roman" w:hAnsi="Times New Roman" w:eastAsia="Times New Roman" w:cs="Times New Roman"/>
          <w:spacing w:val="-1"/>
          <w:sz w:val="21"/>
        </w:rPr>
        <w:t>pattern</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can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do</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gre</w:t>
      </w:r>
      <w:r>
        <w:rPr>
          <w:rFonts w:hint="default" w:ascii="Times New Roman" w:hAnsi="Times New Roman" w:eastAsia="Times New Roman" w:cs="Times New Roman"/>
          <w:sz w:val="21"/>
        </w:rPr>
        <w:t>ater</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damage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environment.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Thanks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part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fast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fashion,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buy</w:t>
      </w:r>
    </w:p>
    <w:p>
      <w:pPr>
        <w:autoSpaceDE w:val="0"/>
        <w:autoSpaceDN w:val="0"/>
        <w:snapToGrid w:val="0"/>
        <w:spacing w:before="1"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6</w:t>
      </w:r>
      <w:r>
        <w:rPr>
          <w:rFonts w:hint="default" w:ascii="Times New Roman" w:hAnsi="Times New Roman" w:eastAsia="Times New Roman" w:cs="Times New Roman"/>
          <w:sz w:val="21"/>
        </w:rPr>
        <w:t>0</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percent</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clothing</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today</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did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15</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ago.</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fashion</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industry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alone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emits</w:t>
      </w:r>
    </w:p>
    <w:p>
      <w:pPr>
        <w:autoSpaceDE w:val="0"/>
        <w:autoSpaceDN w:val="0"/>
        <w:snapToGrid w:val="0"/>
        <w:spacing w:before="12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more greenhouse gases than international flights and maritime (</w:t>
      </w:r>
      <w:r>
        <w:rPr>
          <w:rFonts w:hint="default" w:ascii="宋体" w:hAnsi="宋体" w:eastAsia="宋体" w:cs="宋体"/>
          <w:sz w:val="21"/>
        </w:rPr>
        <w:t>海洋的</w:t>
      </w:r>
      <w:r>
        <w:rPr>
          <w:rFonts w:hint="default" w:ascii="Times New Roman" w:hAnsi="Times New Roman" w:eastAsia="Times New Roman" w:cs="Times New Roman"/>
          <w:sz w:val="21"/>
        </w:rPr>
        <w:t>) shipping combined.</w:t>
      </w:r>
    </w:p>
    <w:p>
      <w:pPr>
        <w:autoSpaceDE w:val="0"/>
        <w:autoSpaceDN w:val="0"/>
        <w:snapToGrid w:val="0"/>
        <w:spacing w:before="133" w:after="0" w:line="372" w:lineRule="auto"/>
        <w:ind w:left="625" w:right="623"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So before you dive into your wallet for some deals, try not to fix only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on what you are spending or saving. Think carefully about what you are buying, too.</w:t>
      </w:r>
    </w:p>
    <w:p>
      <w:pPr>
        <w:numPr>
          <w:ilvl w:val="0"/>
          <w:numId w:val="5"/>
        </w:numPr>
        <w:autoSpaceDE w:val="0"/>
        <w:autoSpaceDN w:val="0"/>
        <w:snapToGrid w:val="0"/>
        <w:spacing w:before="372" w:after="0" w:line="240" w:lineRule="auto"/>
        <w:ind w:left="937"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main reason for the failure of Juntos?</w:t>
      </w:r>
    </w:p>
    <w:p>
      <w:pPr>
        <w:autoSpaceDE w:val="0"/>
        <w:autoSpaceDN w:val="0"/>
        <w:snapToGrid w:val="0"/>
        <w:spacing w:before="133" w:after="0" w:line="240" w:lineRule="auto"/>
        <w:ind w:left="94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ignored marketing strategies.</w:t>
      </w:r>
      <w:r>
        <w:rPr>
          <w:rFonts w:hint="default" w:ascii="Times New Roman" w:hAnsi="Times New Roman" w:eastAsia="Times New Roman" w:cs="Times New Roman"/>
          <w:spacing w:val="954"/>
          <w:sz w:val="21"/>
        </w:rPr>
        <w:t xml:space="preserve"> </w:t>
      </w:r>
      <w:r>
        <w:rPr>
          <w:rFonts w:hint="default" w:ascii="Times New Roman" w:hAnsi="Times New Roman" w:eastAsia="Times New Roman" w:cs="Times New Roman"/>
          <w:sz w:val="21"/>
        </w:rPr>
        <w:t>B. It priced itself relatively high.</w:t>
      </w:r>
    </w:p>
    <w:p>
      <w:pPr>
        <w:autoSpaceDE w:val="0"/>
        <w:autoSpaceDN w:val="0"/>
        <w:snapToGrid w:val="0"/>
        <w:spacing w:before="133" w:after="0" w:line="240" w:lineRule="auto"/>
        <w:ind w:left="94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It lacked a particularly good taste.</w:t>
      </w:r>
      <w:r>
        <w:rPr>
          <w:rFonts w:hint="default" w:ascii="Times New Roman" w:hAnsi="Times New Roman" w:eastAsia="Times New Roman" w:cs="Times New Roman"/>
          <w:spacing w:val="728"/>
          <w:sz w:val="21"/>
        </w:rPr>
        <w:t xml:space="preserve"> </w:t>
      </w:r>
      <w:r>
        <w:rPr>
          <w:rFonts w:hint="default" w:ascii="Times New Roman" w:hAnsi="Times New Roman" w:eastAsia="Times New Roman" w:cs="Times New Roman"/>
          <w:sz w:val="21"/>
        </w:rPr>
        <w:t>D. It focused on delight and pleasure.</w:t>
      </w:r>
    </w:p>
    <w:p>
      <w:pPr>
        <w:numPr>
          <w:ilvl w:val="0"/>
          <w:numId w:val="5"/>
        </w:numPr>
        <w:autoSpaceDE w:val="0"/>
        <w:autoSpaceDN w:val="0"/>
        <w:snapToGrid w:val="0"/>
        <w:spacing w:before="133" w:after="0" w:line="240" w:lineRule="auto"/>
        <w:ind w:left="937"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can be inferred about meaning-seekers?</w:t>
      </w:r>
    </w:p>
    <w:p>
      <w:pPr>
        <w:autoSpaceDE w:val="0"/>
        <w:autoSpaceDN w:val="0"/>
        <w:snapToGrid w:val="0"/>
        <w:spacing w:before="133" w:after="0" w:line="240" w:lineRule="auto"/>
        <w:ind w:left="94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They frequent high-end stores.</w:t>
      </w:r>
      <w:r>
        <w:rPr>
          <w:rFonts w:hint="default" w:ascii="Times New Roman" w:hAnsi="Times New Roman" w:eastAsia="Times New Roman" w:cs="Times New Roman"/>
          <w:spacing w:val="1001"/>
          <w:sz w:val="21"/>
        </w:rPr>
        <w:t xml:space="preserve"> </w:t>
      </w:r>
      <w:r>
        <w:rPr>
          <w:rFonts w:hint="default" w:ascii="Times New Roman" w:hAnsi="Times New Roman" w:eastAsia="Times New Roman" w:cs="Times New Roman"/>
          <w:sz w:val="21"/>
        </w:rPr>
        <w:t>B. They think products extend their lives.</w:t>
      </w:r>
    </w:p>
    <w:p>
      <w:pPr>
        <w:autoSpaceDE w:val="0"/>
        <w:autoSpaceDN w:val="0"/>
        <w:snapToGrid w:val="0"/>
        <w:spacing w:before="133" w:after="0" w:line="240" w:lineRule="auto"/>
        <w:ind w:left="94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They hesitate to make decisions.</w:t>
      </w:r>
      <w:r>
        <w:rPr>
          <w:rFonts w:hint="default" w:ascii="Times New Roman" w:hAnsi="Times New Roman" w:eastAsia="Times New Roman" w:cs="Times New Roman"/>
          <w:spacing w:val="855"/>
          <w:sz w:val="21"/>
        </w:rPr>
        <w:t xml:space="preserve"> </w:t>
      </w:r>
      <w:r>
        <w:rPr>
          <w:rFonts w:hint="default" w:ascii="Times New Roman" w:hAnsi="Times New Roman" w:eastAsia="Times New Roman" w:cs="Times New Roman"/>
          <w:sz w:val="21"/>
        </w:rPr>
        <w:t>D. They make more purchases with mone</w:t>
      </w:r>
      <w:r>
        <w:rPr>
          <w:rFonts w:hint="default" w:ascii="Times New Roman" w:hAnsi="Times New Roman" w:eastAsia="Times New Roman" w:cs="Times New Roman"/>
          <w:spacing w:val="-16"/>
          <w:sz w:val="21"/>
        </w:rPr>
        <w:t>y</w:t>
      </w:r>
      <w:r>
        <w:rPr>
          <w:rFonts w:hint="default" w:ascii="Times New Roman" w:hAnsi="Times New Roman" w:eastAsia="Times New Roman" w:cs="Times New Roman"/>
          <w:sz w:val="21"/>
        </w:rPr>
        <w:t>.</w:t>
      </w:r>
    </w:p>
    <w:p>
      <w:pPr>
        <w:autoSpaceDE w:val="0"/>
        <w:autoSpaceDN w:val="0"/>
        <w:snapToGrid w:val="0"/>
        <w:spacing w:before="329"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5</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numPr>
          <w:ilvl w:val="0"/>
          <w:numId w:val="5"/>
        </w:numPr>
        <w:tabs>
          <w:tab w:val="left" w:pos="940"/>
        </w:tabs>
        <w:autoSpaceDE w:val="0"/>
        <w:autoSpaceDN w:val="0"/>
        <w:snapToGrid w:val="0"/>
        <w:spacing w:before="710" w:after="0" w:line="240" w:lineRule="auto"/>
        <w:ind w:left="937"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is Paragraph 4 mainly developed?</w:t>
      </w:r>
    </w:p>
    <w:p>
      <w:pPr>
        <w:autoSpaceDE w:val="0"/>
        <w:autoSpaceDN w:val="0"/>
        <w:snapToGrid w:val="0"/>
        <w:spacing w:before="179" w:after="0" w:line="240" w:lineRule="auto"/>
        <w:ind w:left="94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By giving some examples.</w:t>
      </w:r>
      <w:r>
        <w:rPr>
          <w:rFonts w:hint="default" w:ascii="Times New Roman" w:hAnsi="Times New Roman" w:eastAsia="Times New Roman" w:cs="Times New Roman"/>
          <w:spacing w:val="1348"/>
          <w:sz w:val="21"/>
        </w:rPr>
        <w:t xml:space="preserve"> </w:t>
      </w:r>
      <w:r>
        <w:rPr>
          <w:rFonts w:hint="default" w:ascii="Times New Roman" w:hAnsi="Times New Roman" w:eastAsia="Times New Roman" w:cs="Times New Roman"/>
          <w:sz w:val="21"/>
        </w:rPr>
        <w:t>B. By listing numbers and data.</w:t>
      </w:r>
    </w:p>
    <w:p>
      <w:pPr>
        <w:autoSpaceDE w:val="0"/>
        <w:autoSpaceDN w:val="0"/>
        <w:snapToGrid w:val="0"/>
        <w:spacing w:before="179" w:after="0" w:line="240" w:lineRule="auto"/>
        <w:ind w:left="94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By explaining reasons.</w:t>
      </w:r>
      <w:r>
        <w:rPr>
          <w:rFonts w:hint="default" w:ascii="Times New Roman" w:hAnsi="Times New Roman" w:eastAsia="Times New Roman" w:cs="Times New Roman"/>
          <w:spacing w:val="1669"/>
          <w:sz w:val="21"/>
        </w:rPr>
        <w:t xml:space="preserve"> </w:t>
      </w:r>
      <w:r>
        <w:rPr>
          <w:rFonts w:hint="default" w:ascii="Times New Roman" w:hAnsi="Times New Roman" w:eastAsia="Times New Roman" w:cs="Times New Roman"/>
          <w:sz w:val="21"/>
        </w:rPr>
        <w:t>D. By making some comparisons.</w:t>
      </w:r>
    </w:p>
    <w:p>
      <w:pPr>
        <w:numPr>
          <w:ilvl w:val="0"/>
          <w:numId w:val="5"/>
        </w:numPr>
        <w:autoSpaceDE w:val="0"/>
        <w:autoSpaceDN w:val="0"/>
        <w:snapToGrid w:val="0"/>
        <w:spacing w:before="179" w:after="0" w:line="240" w:lineRule="auto"/>
        <w:ind w:left="937"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is the most suitable title for the text?</w:t>
      </w:r>
    </w:p>
    <w:p>
      <w:pPr>
        <w:autoSpaceDE w:val="0"/>
        <w:autoSpaceDN w:val="0"/>
        <w:snapToGrid w:val="0"/>
        <w:spacing w:before="179" w:after="0" w:line="240" w:lineRule="auto"/>
        <w:ind w:left="94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Innovation: a Product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Life</w:t>
      </w:r>
      <w:r>
        <w:rPr>
          <w:rFonts w:hint="default" w:ascii="Times New Roman" w:hAnsi="Times New Roman" w:eastAsia="Times New Roman" w:cs="Times New Roman"/>
          <w:spacing w:val="1215"/>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Buy or not to Buy</w:t>
      </w:r>
    </w:p>
    <w:p>
      <w:pPr>
        <w:autoSpaceDE w:val="0"/>
        <w:autoSpaceDN w:val="0"/>
        <w:snapToGrid w:val="0"/>
        <w:spacing w:before="179" w:after="0" w:line="240" w:lineRule="auto"/>
        <w:ind w:left="94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Meaning-seekers or Quality-pursuers</w:t>
      </w:r>
      <w:r>
        <w:rPr>
          <w:rFonts w:hint="default" w:ascii="Times New Roman" w:hAnsi="Times New Roman" w:eastAsia="Times New Roman" w:cs="Times New Roman"/>
          <w:spacing w:val="463"/>
          <w:sz w:val="21"/>
        </w:rPr>
        <w:t xml:space="preserve"> </w:t>
      </w:r>
      <w:r>
        <w:rPr>
          <w:rFonts w:hint="default" w:ascii="Times New Roman" w:hAnsi="Times New Roman" w:eastAsia="Times New Roman" w:cs="Times New Roman"/>
          <w:sz w:val="21"/>
        </w:rPr>
        <w:t>D. Fast Fashion: a Hit 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allet</w:t>
      </w:r>
    </w:p>
    <w:p>
      <w:pPr>
        <w:autoSpaceDE w:val="0"/>
        <w:autoSpaceDN w:val="0"/>
        <w:snapToGrid w:val="0"/>
        <w:spacing w:before="585"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第二节（</w:t>
      </w:r>
      <w:r>
        <w:rPr>
          <w:rFonts w:hint="default" w:ascii="宋体" w:hAnsi="宋体" w:eastAsia="宋体" w:cs="宋体"/>
          <w:spacing w:val="27"/>
          <w:sz w:val="21"/>
        </w:rPr>
        <w:t>共</w:t>
      </w:r>
      <w:r>
        <w:rPr>
          <w:rFonts w:hint="default" w:ascii="Times New Roman" w:hAnsi="Times New Roman" w:eastAsia="Times New Roman" w:cs="Times New Roman"/>
          <w:spacing w:val="53"/>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z w:val="21"/>
        </w:rPr>
        <w:t>2.</w:t>
      </w:r>
      <w:r>
        <w:rPr>
          <w:rFonts w:hint="default" w:ascii="Times New Roman" w:hAnsi="Times New Roman" w:eastAsia="Times New Roman" w:cs="Times New Roman"/>
          <w:spacing w:val="51"/>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sz w:val="21"/>
        </w:rPr>
        <w:t>12.</w:t>
      </w:r>
      <w:r>
        <w:rPr>
          <w:rFonts w:hint="default" w:ascii="Times New Roman" w:hAnsi="Times New Roman" w:eastAsia="Times New Roman" w:cs="Times New Roman"/>
          <w:spacing w:val="51"/>
          <w:sz w:val="21"/>
        </w:rPr>
        <w:t>5</w:t>
      </w:r>
      <w:r>
        <w:rPr>
          <w:rFonts w:hint="default" w:ascii="宋体" w:hAnsi="宋体" w:eastAsia="宋体" w:cs="宋体"/>
          <w:sz w:val="21"/>
        </w:rPr>
        <w:t>分）</w:t>
      </w:r>
    </w:p>
    <w:p>
      <w:pPr>
        <w:autoSpaceDE w:val="0"/>
        <w:autoSpaceDN w:val="0"/>
        <w:snapToGrid w:val="0"/>
        <w:spacing w:before="31" w:after="0" w:line="420" w:lineRule="exact"/>
        <w:ind w:left="625" w:right="624" w:firstLine="420"/>
        <w:jc w:val="both"/>
        <w:textAlignment w:val="auto"/>
        <w:rPr>
          <w:rFonts w:hint="default" w:ascii="宋体" w:hAnsi="宋体" w:eastAsia="宋体" w:cs="宋体"/>
          <w:sz w:val="21"/>
        </w:rPr>
      </w:pPr>
      <w:r>
        <w:rPr>
          <w:rFonts w:hint="default" w:ascii="宋体" w:hAnsi="宋体" w:eastAsia="宋体" w:cs="宋体"/>
          <w:sz w:val="21"/>
        </w:rPr>
        <w:t>阅读下面短文，从短文后的选项中选出可以填入空白处的最佳选项。选项中有两项为多余选项。</w:t>
      </w:r>
    </w:p>
    <w:p>
      <w:pPr>
        <w:autoSpaceDE w:val="0"/>
        <w:autoSpaceDN w:val="0"/>
        <w:snapToGrid w:val="0"/>
        <w:spacing w:before="560" w:after="0" w:line="417" w:lineRule="auto"/>
        <w:ind w:left="625" w:right="624"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w:t>
      </w:r>
      <w:r>
        <w:rPr>
          <w:rFonts w:hint="default" w:ascii="Times New Roman" w:hAnsi="Times New Roman" w:eastAsia="Times New Roman" w:cs="Times New Roman"/>
          <w:spacing w:val="-37"/>
          <w:sz w:val="21"/>
        </w:rPr>
        <w:t>’</w:t>
      </w:r>
      <w:r>
        <w:rPr>
          <w:rFonts w:hint="default" w:ascii="Times New Roman" w:hAnsi="Times New Roman" w:eastAsia="Times New Roman" w:cs="Times New Roman"/>
          <w:sz w:val="21"/>
        </w:rPr>
        <w:t xml:space="preserve">ve been living in Spain for decades and I securely guarantee that I have a talent in </w:t>
      </w:r>
      <w:r>
        <w:rPr>
          <w:rFonts w:hint="default" w:ascii="Times New Roman" w:hAnsi="Times New Roman" w:eastAsia="Times New Roman" w:cs="Times New Roman"/>
          <w:spacing w:val="-1"/>
          <w:sz w:val="21"/>
        </w:rPr>
        <w:t>figurin</w:t>
      </w:r>
      <w:r>
        <w:rPr>
          <w:rFonts w:hint="default" w:ascii="Times New Roman" w:hAnsi="Times New Roman" w:eastAsia="Times New Roman" w:cs="Times New Roman"/>
          <w:sz w:val="21"/>
        </w:rPr>
        <w:t>g</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out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cool</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hidden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local</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spots.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foreigner,</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couldn’t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care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less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about</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doing</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mc:AlternateContent>
          <mc:Choice Requires="wps">
            <w:drawing>
              <wp:anchor distT="0" distB="0" distL="0" distR="0" simplePos="0" relativeHeight="251661312" behindDoc="1" locked="0" layoutInCell="1" allowOverlap="1">
                <wp:simplePos x="0" y="0"/>
                <wp:positionH relativeFrom="page">
                  <wp:posOffset>701040</wp:posOffset>
                </wp:positionH>
                <wp:positionV relativeFrom="page">
                  <wp:posOffset>3351530</wp:posOffset>
                </wp:positionV>
                <wp:extent cx="5149215" cy="266700"/>
                <wp:effectExtent l="0" t="0" r="0" b="0"/>
                <wp:wrapNone/>
                <wp:docPr id="1029" name="1029"/>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29" o:spid="_x0000_s1026" o:spt="1" style="position:absolute;left:0pt;margin-left:55.2pt;margin-top:263.9pt;height:21pt;width:405.45pt;mso-position-horizontal-relative:page;mso-position-vertical-relative:page;z-index:-251655168;mso-width-relative:page;mso-height-relative:page;" fillcolor="#FFFFFF" filled="t" stroked="f" coordsize="21600,21600" o:gfxdata="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F5mpYtoAAAALAQAA&#10;DwAAAAAAAAABACAAAAAiAAAAZHJzL2Rvd25yZXYueG1sUEsBAhQAFAAAAAgAh07iQKCog5y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2336" behindDoc="1" locked="0" layoutInCell="1" allowOverlap="1">
                <wp:simplePos x="0" y="0"/>
                <wp:positionH relativeFrom="page">
                  <wp:posOffset>701040</wp:posOffset>
                </wp:positionH>
                <wp:positionV relativeFrom="page">
                  <wp:posOffset>3618230</wp:posOffset>
                </wp:positionV>
                <wp:extent cx="5149215" cy="266700"/>
                <wp:effectExtent l="0" t="0" r="0" b="0"/>
                <wp:wrapNone/>
                <wp:docPr id="1030" name="1030"/>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30" o:spid="_x0000_s1026" o:spt="1" style="position:absolute;left:0pt;margin-left:55.2pt;margin-top:284.9pt;height:21pt;width:405.45pt;mso-position-horizontal-relative:page;mso-position-vertical-relative:page;z-index:-251654144;mso-width-relative:page;mso-height-relative:page;" fillcolor="#FFFFFF" filled="t" stroked="f" coordsize="21600,21600" o:gfxdata="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Atgli2QAAAAsBAAAP&#10;AAAAAAAAAAEAIAAAACIAAABkcnMvZG93bnJldi54bWxQSwECFAAUAAAACACHTuJARRSQkq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3360" behindDoc="1" locked="0" layoutInCell="1" allowOverlap="1">
                <wp:simplePos x="0" y="0"/>
                <wp:positionH relativeFrom="page">
                  <wp:posOffset>986155</wp:posOffset>
                </wp:positionH>
                <wp:positionV relativeFrom="page">
                  <wp:posOffset>3705225</wp:posOffset>
                </wp:positionV>
                <wp:extent cx="4845685" cy="158750"/>
                <wp:effectExtent l="0" t="0" r="0" b="0"/>
                <wp:wrapNone/>
                <wp:docPr id="1031" name="1031"/>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031" o:spid="_x0000_s1026" o:spt="1" style="position:absolute;left:0pt;margin-left:77.65pt;margin-top:291.75pt;height:12.5pt;width:381.55pt;mso-position-horizontal-relative:page;mso-position-vertical-relative:page;z-index:-251653120;mso-width-relative:page;mso-height-relative:page;" fillcolor="#FFFFFF" filled="t" stroked="f" coordsize="21600,21600" o:gfxdata="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EVaJ2toAAAALAQAA&#10;DwAAAAAAAAABACAAAAAiAAAAZHJzL2Rvd25yZXYueG1sUEsBAhQAFAAAAAgAh07iQCMIgoa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4384" behindDoc="1" locked="0" layoutInCell="1" allowOverlap="1">
                <wp:simplePos x="0" y="0"/>
                <wp:positionH relativeFrom="page">
                  <wp:posOffset>701040</wp:posOffset>
                </wp:positionH>
                <wp:positionV relativeFrom="page">
                  <wp:posOffset>3884930</wp:posOffset>
                </wp:positionV>
                <wp:extent cx="5149215" cy="266700"/>
                <wp:effectExtent l="0" t="0" r="0" b="0"/>
                <wp:wrapNone/>
                <wp:docPr id="1032" name="1032"/>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32" o:spid="_x0000_s1026" o:spt="1" style="position:absolute;left:0pt;margin-left:55.2pt;margin-top:305.9pt;height:21pt;width:405.45pt;mso-position-horizontal-relative:page;mso-position-vertical-relative:page;z-index:-251652096;mso-width-relative:page;mso-height-relative:page;" fillcolor="#FFFFFF" filled="t" stroked="f" coordsize="21600,21600" o:gfxdata="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3ui0V2QAAAAsBAAAP&#10;AAAAAAAAAAEAIAAAACIAAABkcnMvZG93bnJldi54bWxQSwECFAAUAAAACACHTuJAemEHSq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5408" behindDoc="1" locked="0" layoutInCell="1" allowOverlap="1">
                <wp:simplePos x="0" y="0"/>
                <wp:positionH relativeFrom="page">
                  <wp:posOffset>719455</wp:posOffset>
                </wp:positionH>
                <wp:positionV relativeFrom="page">
                  <wp:posOffset>3971925</wp:posOffset>
                </wp:positionV>
                <wp:extent cx="5112385" cy="158750"/>
                <wp:effectExtent l="0" t="0" r="0" b="0"/>
                <wp:wrapNone/>
                <wp:docPr id="1033" name="1033"/>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33" o:spid="_x0000_s1026" o:spt="1" style="position:absolute;left:0pt;margin-left:56.65pt;margin-top:312.75pt;height:12.5pt;width:402.55pt;mso-position-horizontal-relative:page;mso-position-vertical-relative:page;z-index:-251651072;mso-width-relative:page;mso-height-relative:page;" fillcolor="#FFFFFF" filled="t" stroked="f" coordsize="21600,21600" o:gfxdata="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2eXSl2gAAAAsBAAAP&#10;AAAAAAAAAAEAIAAAACIAAABkcnMvZG93bnJldi54bWxQSwECFAAUAAAACACHTuJAkEK8Iq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6432" behindDoc="1" locked="0" layoutInCell="1" allowOverlap="1">
                <wp:simplePos x="0" y="0"/>
                <wp:positionH relativeFrom="page">
                  <wp:posOffset>701040</wp:posOffset>
                </wp:positionH>
                <wp:positionV relativeFrom="page">
                  <wp:posOffset>4151630</wp:posOffset>
                </wp:positionV>
                <wp:extent cx="5149215" cy="266700"/>
                <wp:effectExtent l="0" t="0" r="0" b="0"/>
                <wp:wrapNone/>
                <wp:docPr id="1034" name="1034"/>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34" o:spid="_x0000_s1026" o:spt="1" style="position:absolute;left:0pt;margin-left:55.2pt;margin-top:326.9pt;height:21pt;width:405.45pt;mso-position-horizontal-relative:page;mso-position-vertical-relative:page;z-index:-251650048;mso-width-relative:page;mso-height-relative:page;" fillcolor="#FFFFFF" filled="t" stroked="f" coordsize="21600,21600" o:gfxdata="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T/8wh9oAAAALAQAA&#10;DwAAAAAAAAABACAAAAAiAAAAZHJzL2Rvd25yZXYueG1sUEsBAhQAFAAAAAgAh07iQHr4z/i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7456" behindDoc="1" locked="0" layoutInCell="1" allowOverlap="1">
                <wp:simplePos x="0" y="0"/>
                <wp:positionH relativeFrom="page">
                  <wp:posOffset>719455</wp:posOffset>
                </wp:positionH>
                <wp:positionV relativeFrom="page">
                  <wp:posOffset>4238625</wp:posOffset>
                </wp:positionV>
                <wp:extent cx="5112385" cy="158750"/>
                <wp:effectExtent l="0" t="0" r="0" b="0"/>
                <wp:wrapNone/>
                <wp:docPr id="1035" name="1035"/>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35" o:spid="_x0000_s1026" o:spt="1" style="position:absolute;left:0pt;margin-left:56.65pt;margin-top:333.75pt;height:12.5pt;width:402.55pt;mso-position-horizontal-relative:page;mso-position-vertical-relative:page;z-index:-251649024;mso-width-relative:page;mso-height-relative:page;" fillcolor="#FFFFFF" filled="t" stroked="f" coordsize="21600,21600" o:gfxdata="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X14R52gAAAAsBAAAP&#10;AAAAAAAAAAEAIAAAACIAAABkcnMvZG93bnJldi54bWxQSwECFAAUAAAACACHTuJAkNt0kKQBAABG&#10;AwAADgAAAAAAAAABACAAAAApAQAAZHJzL2Uyb0RvYy54bWxQSwUGAAAAAAYABgBZAQAAPwUAAAAA&#10;">
                <v:fill on="t" opacity="0f" focussize="0,0"/>
                <v:stroke on="f"/>
                <v:imagedata o:title=""/>
                <o:lock v:ext="edit" aspectratio="f"/>
              </v:rect>
            </w:pict>
          </mc:Fallback>
        </mc:AlternateContent>
      </w:r>
    </w:p>
    <w:p>
      <w:pPr>
        <w:autoSpaceDE w:val="0"/>
        <w:autoSpaceDN w:val="0"/>
        <w:snapToGrid w:val="0"/>
        <w:spacing w:before="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touristy things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enjoying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fancy cuisine.</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16</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So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 always</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attempt 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find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something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that’s</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appealing and fun yet represents the local culture, and that offers an interaction with the locals.</w:t>
      </w:r>
      <w:r>
        <w:rPr>
          <w:rFonts w:hint="default" w:ascii="Times New Roman" w:hAnsi="Times New Roman" w:eastAsia="Times New Roman" w:cs="Times New Roman"/>
          <w:sz w:val="21"/>
        </w:rPr>
        <mc:AlternateContent>
          <mc:Choice Requires="wps">
            <w:drawing>
              <wp:anchor distT="0" distB="0" distL="0" distR="0" simplePos="0" relativeHeight="251668480" behindDoc="1" locked="0" layoutInCell="1" allowOverlap="1">
                <wp:simplePos x="0" y="0"/>
                <wp:positionH relativeFrom="page">
                  <wp:posOffset>701040</wp:posOffset>
                </wp:positionH>
                <wp:positionV relativeFrom="page">
                  <wp:posOffset>4418965</wp:posOffset>
                </wp:positionV>
                <wp:extent cx="5149215" cy="266700"/>
                <wp:effectExtent l="0" t="0" r="0" b="0"/>
                <wp:wrapNone/>
                <wp:docPr id="1036" name="1036"/>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36" o:spid="_x0000_s1026" o:spt="1" style="position:absolute;left:0pt;margin-left:55.2pt;margin-top:347.95pt;height:21pt;width:405.45pt;mso-position-horizontal-relative:page;mso-position-vertical-relative:page;z-index:-251648000;mso-width-relative:page;mso-height-relative:page;" fillcolor="#FFFFFF" filled="t" stroked="f" coordsize="21600,21600" o:gfxdata="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7w2sr9oAAAALAQAA&#10;DwAAAAAAAAABACAAAAAiAAAAZHJzL2Rvd25yZXYueG1sUEsBAhQAFAAAAAgAh07iQEWNWCC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9504" behindDoc="1" locked="0" layoutInCell="1" allowOverlap="1">
                <wp:simplePos x="0" y="0"/>
                <wp:positionH relativeFrom="page">
                  <wp:posOffset>719455</wp:posOffset>
                </wp:positionH>
                <wp:positionV relativeFrom="page">
                  <wp:posOffset>4505325</wp:posOffset>
                </wp:positionV>
                <wp:extent cx="5062220" cy="158750"/>
                <wp:effectExtent l="0" t="0" r="0" b="0"/>
                <wp:wrapNone/>
                <wp:docPr id="1037" name="1037"/>
                <wp:cNvGraphicFramePr/>
                <a:graphic xmlns:a="http://schemas.openxmlformats.org/drawingml/2006/main">
                  <a:graphicData uri="http://schemas.microsoft.com/office/word/2010/wordprocessingShape">
                    <wps:wsp>
                      <wps:cNvSpPr/>
                      <wps:spPr>
                        <a:xfrm>
                          <a:off x="0" y="0"/>
                          <a:ext cx="5062220" cy="158750"/>
                        </a:xfrm>
                        <a:prstGeom prst="rect">
                          <a:avLst/>
                        </a:prstGeom>
                        <a:solidFill>
                          <a:srgbClr val="FFFFFF">
                            <a:alpha val="0"/>
                          </a:srgbClr>
                        </a:solidFill>
                        <a:ln>
                          <a:noFill/>
                        </a:ln>
                      </wps:spPr>
                      <wps:bodyPr vert="horz" wrap="square" anchor="t"/>
                    </wps:wsp>
                  </a:graphicData>
                </a:graphic>
              </wp:anchor>
            </w:drawing>
          </mc:Choice>
          <mc:Fallback>
            <w:pict>
              <v:rect id="1037" o:spid="_x0000_s1026" o:spt="1" style="position:absolute;left:0pt;margin-left:56.65pt;margin-top:354.75pt;height:12.5pt;width:398.6pt;mso-position-horizontal-relative:page;mso-position-vertical-relative:page;z-index:-251646976;mso-width-relative:page;mso-height-relative:page;" fillcolor="#FFFFFF" filled="t" stroked="f" coordsize="21600,21600" o:gfxdata="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F5JYnvZAAAACwEAAA8A&#10;AAAAAAAAAQAgAAAAIgAAAGRycy9kb3ducmV2LnhtbFBLAQIUABQAAAAIAIdO4kBx0LrTpAEAAEYD&#10;AAAOAAAAAAAAAAEAIAAAACgBAABkcnMvZTJvRG9jLnhtbFBLBQYAAAAABgAGAFkBAAA+BQAAAAA=&#10;">
                <v:fill on="t" opacity="0f" focussize="0,0"/>
                <v:stroke on="f"/>
                <v:imagedata o:title=""/>
                <o:lock v:ext="edit" aspectratio="f"/>
              </v:rect>
            </w:pict>
          </mc:Fallback>
        </mc:AlternateContent>
      </w:r>
    </w:p>
    <w:p>
      <w:pPr>
        <w:autoSpaceDE w:val="0"/>
        <w:autoSpaceDN w:val="0"/>
        <w:snapToGrid w:val="0"/>
        <w:spacing w:before="179"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reputation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doing</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grown.</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17</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Since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am</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somewhat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fluent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Spanish,</w:t>
      </w:r>
      <w:r>
        <w:rPr>
          <w:rFonts w:hint="default" w:ascii="Times New Roman" w:hAnsi="Times New Roman" w:eastAsia="Times New Roman" w:cs="Times New Roman"/>
          <w:sz w:val="21"/>
        </w:rPr>
        <mc:AlternateContent>
          <mc:Choice Requires="wps">
            <w:drawing>
              <wp:anchor distT="0" distB="0" distL="0" distR="0" simplePos="0" relativeHeight="251670528" behindDoc="1" locked="0" layoutInCell="1" allowOverlap="1">
                <wp:simplePos x="0" y="0"/>
                <wp:positionH relativeFrom="page">
                  <wp:posOffset>701040</wp:posOffset>
                </wp:positionH>
                <wp:positionV relativeFrom="page">
                  <wp:posOffset>4685665</wp:posOffset>
                </wp:positionV>
                <wp:extent cx="5149215" cy="266700"/>
                <wp:effectExtent l="0" t="0" r="0" b="0"/>
                <wp:wrapNone/>
                <wp:docPr id="1038" name="1038"/>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38" o:spid="_x0000_s1026" o:spt="1" style="position:absolute;left:0pt;margin-left:55.2pt;margin-top:368.95pt;height:21pt;width:405.45pt;mso-position-horizontal-relative:page;mso-position-vertical-relative:page;z-index:-251645952;mso-width-relative:page;mso-height-relative:page;" fillcolor="#FFFFFF" filled="t" stroked="f" coordsize="21600,21600" o:gfxdata="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obUBP2QAAAAsBAAAP&#10;AAAAAAAAAAEAIAAAACIAAABkcnMvZG93bnJldi54bWxQSwECFAAUAAAACACHTuJAO8wvRq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1552" behindDoc="1" locked="0" layoutInCell="1" allowOverlap="1">
                <wp:simplePos x="0" y="0"/>
                <wp:positionH relativeFrom="page">
                  <wp:posOffset>719455</wp:posOffset>
                </wp:positionH>
                <wp:positionV relativeFrom="page">
                  <wp:posOffset>4772025</wp:posOffset>
                </wp:positionV>
                <wp:extent cx="5112385" cy="158750"/>
                <wp:effectExtent l="0" t="0" r="0" b="0"/>
                <wp:wrapNone/>
                <wp:docPr id="1039" name="1039"/>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39" o:spid="_x0000_s1026" o:spt="1" style="position:absolute;left:0pt;margin-left:56.65pt;margin-top:375.75pt;height:12.5pt;width:402.55pt;mso-position-horizontal-relative:page;mso-position-vertical-relative:page;z-index:-251644928;mso-width-relative:page;mso-height-relative:page;" fillcolor="#FFFFFF" filled="t" stroked="f" coordsize="21600,21600" o:gfxdata="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DNqBFNoAAAALAQAA&#10;DwAAAAAAAAABACAAAAAiAAAAZHJzL2Rvd25yZXYueG1sUEsBAhQAFAAAAAgAh07iQNHvlC6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179" w:after="0" w:line="417"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I could charge people for this and become somewhat of an official tour guide. I choose not to though, because to me, the most important thing is assuring the tourist, who already spent a lot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pacing w:val="-1"/>
          <w:sz w:val="21"/>
        </w:rPr>
        <w:t>time</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pacing w:val="-1"/>
          <w:sz w:val="21"/>
        </w:rPr>
        <w:t>and</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pacing w:val="-1"/>
          <w:sz w:val="21"/>
        </w:rPr>
        <w:t>mo</w:t>
      </w:r>
      <w:r>
        <w:rPr>
          <w:rFonts w:hint="default" w:ascii="Times New Roman" w:hAnsi="Times New Roman" w:eastAsia="Times New Roman" w:cs="Times New Roman"/>
          <w:sz w:val="21"/>
        </w:rPr>
        <w:t>ney</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getting</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where</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am,</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fun</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cultural</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z w:val="21"/>
        </w:rPr>
        <w:t>experience</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z w:val="21"/>
        </w:rPr>
        <mc:AlternateContent>
          <mc:Choice Requires="wps">
            <w:drawing>
              <wp:anchor distT="0" distB="0" distL="0" distR="0" simplePos="0" relativeHeight="251672576" behindDoc="1" locked="0" layoutInCell="1" allowOverlap="1">
                <wp:simplePos x="0" y="0"/>
                <wp:positionH relativeFrom="page">
                  <wp:posOffset>701040</wp:posOffset>
                </wp:positionH>
                <wp:positionV relativeFrom="page">
                  <wp:posOffset>4952365</wp:posOffset>
                </wp:positionV>
                <wp:extent cx="5149215" cy="266700"/>
                <wp:effectExtent l="0" t="0" r="0" b="0"/>
                <wp:wrapNone/>
                <wp:docPr id="1040" name="1040"/>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40" o:spid="_x0000_s1026" o:spt="1" style="position:absolute;left:0pt;margin-left:55.2pt;margin-top:389.95pt;height:21pt;width:405.45pt;mso-position-horizontal-relative:page;mso-position-vertical-relative:page;z-index:-251643904;mso-width-relative:page;mso-height-relative:page;" fillcolor="#FFFFFF" filled="t" stroked="f" coordsize="21600,21600" o:gfxdata="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C9sZO2QAAAAsBAAAP&#10;AAAAAAAAAAEAIAAAACIAAABkcnMvZG93bnJldi54bWxQSwECFAAUAAAACACHTuJA+IF9y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3600" behindDoc="1" locked="0" layoutInCell="1" allowOverlap="1">
                <wp:simplePos x="0" y="0"/>
                <wp:positionH relativeFrom="page">
                  <wp:posOffset>719455</wp:posOffset>
                </wp:positionH>
                <wp:positionV relativeFrom="page">
                  <wp:posOffset>5038725</wp:posOffset>
                </wp:positionV>
                <wp:extent cx="5112385" cy="158750"/>
                <wp:effectExtent l="0" t="0" r="0" b="0"/>
                <wp:wrapNone/>
                <wp:docPr id="1041" name="1041"/>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41" o:spid="_x0000_s1026" o:spt="1" style="position:absolute;left:0pt;margin-left:56.65pt;margin-top:396.75pt;height:12.5pt;width:402.55pt;mso-position-horizontal-relative:page;mso-position-vertical-relative:page;z-index:-251642880;mso-width-relative:page;mso-height-relative:page;" fillcolor="#FFFFFF" filled="t" stroked="f" coordsize="21600,21600" o:gfxdata="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g4wH9oAAAALAQAA&#10;DwAAAAAAAAABACAAAAAiAAAAZHJzL2Rvd25yZXYueG1sUEsBAhQAFAAAAAgAh07iQBKixqG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4624" behindDoc="1" locked="0" layoutInCell="1" allowOverlap="1">
                <wp:simplePos x="0" y="0"/>
                <wp:positionH relativeFrom="page">
                  <wp:posOffset>701040</wp:posOffset>
                </wp:positionH>
                <wp:positionV relativeFrom="page">
                  <wp:posOffset>5219065</wp:posOffset>
                </wp:positionV>
                <wp:extent cx="5149215" cy="266700"/>
                <wp:effectExtent l="0" t="0" r="0" b="0"/>
                <wp:wrapNone/>
                <wp:docPr id="1042" name="1042"/>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42" o:spid="_x0000_s1026" o:spt="1" style="position:absolute;left:0pt;margin-left:55.2pt;margin-top:410.95pt;height:21pt;width:405.45pt;mso-position-horizontal-relative:page;mso-position-vertical-relative:page;z-index:-251641856;mso-width-relative:page;mso-height-relative:page;" fillcolor="#FFFFFF" filled="t" stroked="f" coordsize="21600,21600" o:gfxdata="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LwIO2QAAAAsBAAAP&#10;AAAAAAAAAAEAIAAAACIAAABkcnMvZG93bnJldi54bWxQSwECFAAUAAAACACHTuJAx/TqE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5648" behindDoc="1" locked="0" layoutInCell="1" allowOverlap="1">
                <wp:simplePos x="0" y="0"/>
                <wp:positionH relativeFrom="page">
                  <wp:posOffset>719455</wp:posOffset>
                </wp:positionH>
                <wp:positionV relativeFrom="page">
                  <wp:posOffset>5305425</wp:posOffset>
                </wp:positionV>
                <wp:extent cx="5112385" cy="158750"/>
                <wp:effectExtent l="0" t="0" r="0" b="0"/>
                <wp:wrapNone/>
                <wp:docPr id="1043" name="1043"/>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43" o:spid="_x0000_s1026" o:spt="1" style="position:absolute;left:0pt;margin-left:56.65pt;margin-top:417.75pt;height:12.5pt;width:402.55pt;mso-position-horizontal-relative:page;mso-position-vertical-relative:page;z-index:-251640832;mso-width-relative:page;mso-height-relative:page;" fillcolor="#FFFFFF" filled="t" stroked="f" coordsize="21600,21600" o:gfxdata="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TbFt02QAAAAsBAAAP&#10;AAAAAAAAAAEAIAAAACIAAABkcnMvZG93bnJldi54bWxQSwECFAAUAAAACACHTuJALddRe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6672" behindDoc="1" locked="0" layoutInCell="1" allowOverlap="1">
                <wp:simplePos x="0" y="0"/>
                <wp:positionH relativeFrom="page">
                  <wp:posOffset>701040</wp:posOffset>
                </wp:positionH>
                <wp:positionV relativeFrom="page">
                  <wp:posOffset>5485765</wp:posOffset>
                </wp:positionV>
                <wp:extent cx="5149215" cy="266700"/>
                <wp:effectExtent l="0" t="0" r="0" b="0"/>
                <wp:wrapNone/>
                <wp:docPr id="1044" name="1044"/>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44" o:spid="_x0000_s1026" o:spt="1" style="position:absolute;left:0pt;margin-left:55.2pt;margin-top:431.95pt;height:21pt;width:405.45pt;mso-position-horizontal-relative:page;mso-position-vertical-relative:page;z-index:-251639808;mso-width-relative:page;mso-height-relative:page;" fillcolor="#FFFFFF" filled="t" stroked="f" coordsize="21600,21600" o:gfxdata="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0BgFK2QAAAAsBAAAP&#10;AAAAAAAAAAEAIAAAACIAAABkcnMvZG93bnJldi54bWxQSwECFAAUAAAACACHTuJAx20io6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7696" behindDoc="1" locked="0" layoutInCell="1" allowOverlap="1">
                <wp:simplePos x="0" y="0"/>
                <wp:positionH relativeFrom="page">
                  <wp:posOffset>719455</wp:posOffset>
                </wp:positionH>
                <wp:positionV relativeFrom="page">
                  <wp:posOffset>5572125</wp:posOffset>
                </wp:positionV>
                <wp:extent cx="5112385" cy="158750"/>
                <wp:effectExtent l="0" t="0" r="0" b="0"/>
                <wp:wrapNone/>
                <wp:docPr id="1045" name="1045"/>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45" o:spid="_x0000_s1026" o:spt="1" style="position:absolute;left:0pt;margin-left:56.65pt;margin-top:438.75pt;height:12.5pt;width:402.55pt;mso-position-horizontal-relative:page;mso-position-vertical-relative:page;z-index:-251638784;mso-width-relative:page;mso-height-relative:page;" fillcolor="#FFFFFF" filled="t" stroked="f" coordsize="21600,21600" o:gfxdata="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5rrV+2gAAAAsBAAAP&#10;AAAAAAAAAAEAIAAAACIAAABkcnMvZG93bnJldi54bWxQSwECFAAUAAAACACHTuJALU6Zy6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8720" behindDoc="1" locked="0" layoutInCell="1" allowOverlap="1">
                <wp:simplePos x="0" y="0"/>
                <wp:positionH relativeFrom="page">
                  <wp:posOffset>701040</wp:posOffset>
                </wp:positionH>
                <wp:positionV relativeFrom="page">
                  <wp:posOffset>5752465</wp:posOffset>
                </wp:positionV>
                <wp:extent cx="5149215" cy="266700"/>
                <wp:effectExtent l="0" t="0" r="0" b="0"/>
                <wp:wrapNone/>
                <wp:docPr id="1046" name="1046"/>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46" o:spid="_x0000_s1026" o:spt="1" style="position:absolute;left:0pt;margin-left:55.2pt;margin-top:452.95pt;height:21pt;width:405.45pt;mso-position-horizontal-relative:page;mso-position-vertical-relative:page;z-index:-251637760;mso-width-relative:page;mso-height-relative:page;" fillcolor="#FFFFFF" filled="t" stroked="f" coordsize="21600,21600" o:gfxdata="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92eXa2QAAAAsBAAAP&#10;AAAAAAAAAAEAIAAAACIAAABkcnMvZG93bnJldi54bWxQSwECFAAUAAAACACHTuJA+Bi1e6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9744" behindDoc="1" locked="0" layoutInCell="1" allowOverlap="1">
                <wp:simplePos x="0" y="0"/>
                <wp:positionH relativeFrom="page">
                  <wp:posOffset>719455</wp:posOffset>
                </wp:positionH>
                <wp:positionV relativeFrom="page">
                  <wp:posOffset>5839460</wp:posOffset>
                </wp:positionV>
                <wp:extent cx="5112385" cy="158750"/>
                <wp:effectExtent l="0" t="0" r="0" b="0"/>
                <wp:wrapNone/>
                <wp:docPr id="1047" name="1047"/>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47" o:spid="_x0000_s1026" o:spt="1" style="position:absolute;left:0pt;margin-left:56.65pt;margin-top:459.8pt;height:12.5pt;width:402.55pt;mso-position-horizontal-relative:page;mso-position-vertical-relative:page;z-index:-251636736;mso-width-relative:page;mso-height-relative:page;" fillcolor="#FFFFFF" filled="t" stroked="f" coordsize="21600,21600" o:gfxdata="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22eru2QAAAAsBAAAP&#10;AAAAAAAAAAEAIAAAACIAAABkcnMvZG93bnJldi54bWxQSwECFAAUAAAACACHTuJAEjsOE6UBAABG&#10;AwAADgAAAAAAAAABACAAAAAoAQAAZHJzL2Uyb0RvYy54bWxQSwUGAAAAAAYABgBZAQAAPwUAAAAA&#10;">
                <v:fill on="t" opacity="0f" focussize="0,0"/>
                <v:stroke on="f"/>
                <v:imagedata o:title=""/>
                <o:lock v:ext="edit" aspectratio="f"/>
              </v:rect>
            </w:pict>
          </mc:Fallback>
        </mc:AlternateContent>
      </w:r>
    </w:p>
    <w:p>
      <w:pPr>
        <w:autoSpaceDE w:val="0"/>
        <w:autoSpaceDN w:val="0"/>
        <w:snapToGrid w:val="0"/>
        <w:spacing w:before="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possibly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18</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case,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tourists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explore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local</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culture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further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lowest</w:t>
      </w:r>
    </w:p>
    <w:p>
      <w:pPr>
        <w:autoSpaceDE w:val="0"/>
        <w:autoSpaceDN w:val="0"/>
        <w:snapToGrid w:val="0"/>
        <w:spacing w:before="179" w:after="0" w:line="417"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cost. They could otherwise spend a significant sum of money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on a guided tour that keeps them comfortable but separated from the culture. I choose to give them an experience that</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s deeper and opens their mind, all for free.</w:t>
      </w:r>
      <w:r>
        <w:rPr>
          <w:rFonts w:hint="default" w:ascii="Times New Roman" w:hAnsi="Times New Roman" w:eastAsia="Times New Roman" w:cs="Times New Roman"/>
          <w:sz w:val="21"/>
        </w:rPr>
        <mc:AlternateContent>
          <mc:Choice Requires="wps">
            <w:drawing>
              <wp:anchor distT="0" distB="0" distL="0" distR="0" simplePos="0" relativeHeight="251680768" behindDoc="1" locked="0" layoutInCell="1" allowOverlap="1">
                <wp:simplePos x="0" y="0"/>
                <wp:positionH relativeFrom="page">
                  <wp:posOffset>701040</wp:posOffset>
                </wp:positionH>
                <wp:positionV relativeFrom="page">
                  <wp:posOffset>6019165</wp:posOffset>
                </wp:positionV>
                <wp:extent cx="5149215" cy="266700"/>
                <wp:effectExtent l="0" t="0" r="0" b="0"/>
                <wp:wrapNone/>
                <wp:docPr id="1048" name="1048"/>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48" o:spid="_x0000_s1026" o:spt="1" style="position:absolute;left:0pt;margin-left:55.2pt;margin-top:473.95pt;height:21pt;width:405.45pt;mso-position-horizontal-relative:page;mso-position-vertical-relative:page;z-index:-251635712;mso-width-relative:page;mso-height-relative:page;" fillcolor="#FFFFFF" filled="t" stroked="f" coordsize="21600,21600" o:gfxdata="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3SiPV2QAAAAsBAAAP&#10;AAAAAAAAAAEAIAAAACIAAABkcnMvZG93bnJldi54bWxQSwECFAAUAAAACACHTuJAhlnCH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1792" behindDoc="1" locked="0" layoutInCell="1" allowOverlap="1">
                <wp:simplePos x="0" y="0"/>
                <wp:positionH relativeFrom="page">
                  <wp:posOffset>719455</wp:posOffset>
                </wp:positionH>
                <wp:positionV relativeFrom="page">
                  <wp:posOffset>6106160</wp:posOffset>
                </wp:positionV>
                <wp:extent cx="5112385" cy="158750"/>
                <wp:effectExtent l="0" t="0" r="0" b="0"/>
                <wp:wrapNone/>
                <wp:docPr id="1049" name="1049"/>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49" o:spid="_x0000_s1026" o:spt="1" style="position:absolute;left:0pt;margin-left:56.65pt;margin-top:480.8pt;height:12.5pt;width:402.55pt;mso-position-horizontal-relative:page;mso-position-vertical-relative:page;z-index:-251634688;mso-width-relative:page;mso-height-relative:page;" fillcolor="#FFFFFF" filled="t" stroked="f" coordsize="21600,21600" o:gfxdata="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bICW2QAAAAsBAAAP&#10;AAAAAAAAAAEAIAAAACIAAABkcnMvZG93bnJldi54bWxQSwECFAAUAAAACACHTuJAbHp5d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2816" behindDoc="1" locked="0" layoutInCell="1" allowOverlap="1">
                <wp:simplePos x="0" y="0"/>
                <wp:positionH relativeFrom="page">
                  <wp:posOffset>701040</wp:posOffset>
                </wp:positionH>
                <wp:positionV relativeFrom="page">
                  <wp:posOffset>6285865</wp:posOffset>
                </wp:positionV>
                <wp:extent cx="5149215" cy="266700"/>
                <wp:effectExtent l="0" t="0" r="0" b="0"/>
                <wp:wrapNone/>
                <wp:docPr id="1050" name="1050"/>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50" o:spid="_x0000_s1026" o:spt="1" style="position:absolute;left:0pt;margin-left:55.2pt;margin-top:494.95pt;height:21pt;width:405.45pt;mso-position-horizontal-relative:page;mso-position-vertical-relative:page;z-index:-251633664;mso-width-relative:page;mso-height-relative:page;" fillcolor="#FFFFFF" filled="t" stroked="f" coordsize="21600,21600" o:gfxdata="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JudEi2QAAAAwBAAAP&#10;AAAAAAAAAAEAIAAAACIAAABkcnMvZG93bnJldi54bWxQSwECFAAUAAAACACHTuJA3Nwikq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3840" behindDoc="1" locked="0" layoutInCell="1" allowOverlap="1">
                <wp:simplePos x="0" y="0"/>
                <wp:positionH relativeFrom="page">
                  <wp:posOffset>719455</wp:posOffset>
                </wp:positionH>
                <wp:positionV relativeFrom="page">
                  <wp:posOffset>6372860</wp:posOffset>
                </wp:positionV>
                <wp:extent cx="5112385" cy="158750"/>
                <wp:effectExtent l="0" t="0" r="0" b="0"/>
                <wp:wrapNone/>
                <wp:docPr id="1051" name="1051"/>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51" o:spid="_x0000_s1026" o:spt="1" style="position:absolute;left:0pt;margin-left:56.65pt;margin-top:501.8pt;height:12.5pt;width:402.55pt;mso-position-horizontal-relative:page;mso-position-vertical-relative:page;z-index:-251632640;mso-width-relative:page;mso-height-relative:page;" fillcolor="#FFFFFF" filled="t" stroked="f" coordsize="21600,21600" o:gfxdata="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ACjJ92gAAAA0BAAAP&#10;AAAAAAAAAAEAIAAAACIAAABkcnMvZG93bnJldi54bWxQSwECFAAUAAAACACHTuJANv+Z+q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4864" behindDoc="1" locked="0" layoutInCell="1" allowOverlap="1">
                <wp:simplePos x="0" y="0"/>
                <wp:positionH relativeFrom="page">
                  <wp:posOffset>701040</wp:posOffset>
                </wp:positionH>
                <wp:positionV relativeFrom="page">
                  <wp:posOffset>6552565</wp:posOffset>
                </wp:positionV>
                <wp:extent cx="5149215" cy="266700"/>
                <wp:effectExtent l="0" t="0" r="0" b="0"/>
                <wp:wrapNone/>
                <wp:docPr id="1052" name="1052"/>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52" o:spid="_x0000_s1026" o:spt="1" style="position:absolute;left:0pt;margin-left:55.2pt;margin-top:515.95pt;height:21pt;width:405.45pt;mso-position-horizontal-relative:page;mso-position-vertical-relative:page;z-index:-251631616;mso-width-relative:page;mso-height-relative:page;" fillcolor="#FFFFFF" filled="t" stroked="f" coordsize="21600,21600" o:gfxdata="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1By/iNoAAAANAQAA&#10;DwAAAAAAAAABACAAAAAiAAAAZHJzL2Rvd25yZXYueG1sUEsBAhQAFAAAAAgAh07iQOOptUq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5888" behindDoc="1" locked="0" layoutInCell="1" allowOverlap="1">
                <wp:simplePos x="0" y="0"/>
                <wp:positionH relativeFrom="page">
                  <wp:posOffset>719455</wp:posOffset>
                </wp:positionH>
                <wp:positionV relativeFrom="page">
                  <wp:posOffset>6639560</wp:posOffset>
                </wp:positionV>
                <wp:extent cx="1851660" cy="158750"/>
                <wp:effectExtent l="0" t="0" r="0" b="0"/>
                <wp:wrapNone/>
                <wp:docPr id="1053" name="1053"/>
                <wp:cNvGraphicFramePr/>
                <a:graphic xmlns:a="http://schemas.openxmlformats.org/drawingml/2006/main">
                  <a:graphicData uri="http://schemas.microsoft.com/office/word/2010/wordprocessingShape">
                    <wps:wsp>
                      <wps:cNvSpPr/>
                      <wps:spPr>
                        <a:xfrm>
                          <a:off x="0" y="0"/>
                          <a:ext cx="1851660" cy="158750"/>
                        </a:xfrm>
                        <a:prstGeom prst="rect">
                          <a:avLst/>
                        </a:prstGeom>
                        <a:solidFill>
                          <a:srgbClr val="FFFFFF">
                            <a:alpha val="0"/>
                          </a:srgbClr>
                        </a:solidFill>
                        <a:ln>
                          <a:noFill/>
                        </a:ln>
                      </wps:spPr>
                      <wps:bodyPr vert="horz" wrap="square" anchor="t"/>
                    </wps:wsp>
                  </a:graphicData>
                </a:graphic>
              </wp:anchor>
            </w:drawing>
          </mc:Choice>
          <mc:Fallback>
            <w:pict>
              <v:rect id="1053" o:spid="_x0000_s1026" o:spt="1" style="position:absolute;left:0pt;margin-left:56.65pt;margin-top:522.8pt;height:12.5pt;width:145.8pt;mso-position-horizontal-relative:page;mso-position-vertical-relative:page;z-index:-251630592;mso-width-relative:page;mso-height-relative:page;" fillcolor="#FFFFFF" filled="t" stroked="f" coordsize="21600,21600" o:gfxdata="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DAjv/9sAAAANAQAA&#10;DwAAAAAAAAABACAAAAAiAAAAZHJzL2Rvd25yZXYueG1sUEsBAhQAFAAAAAgAh07iQK+HoBCkAQAA&#10;RgMAAA4AAAAAAAAAAQAgAAAAKg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6912" behindDoc="1" locked="0" layoutInCell="1" allowOverlap="1">
                <wp:simplePos x="0" y="0"/>
                <wp:positionH relativeFrom="page">
                  <wp:posOffset>701040</wp:posOffset>
                </wp:positionH>
                <wp:positionV relativeFrom="page">
                  <wp:posOffset>6819265</wp:posOffset>
                </wp:positionV>
                <wp:extent cx="5149215" cy="266700"/>
                <wp:effectExtent l="0" t="0" r="0" b="0"/>
                <wp:wrapNone/>
                <wp:docPr id="1054" name="1054"/>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54" o:spid="_x0000_s1026" o:spt="1" style="position:absolute;left:0pt;margin-left:55.2pt;margin-top:536.95pt;height:21pt;width:405.45pt;mso-position-horizontal-relative:page;mso-position-vertical-relative:page;z-index:-251629568;mso-width-relative:page;mso-height-relative:page;" fillcolor="#FFFFFF" filled="t" stroked="f" coordsize="21600,21600" o:gfxdata="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irQaoNoAAAANAQAA&#10;DwAAAAAAAAABACAAAAAiAAAAZHJzL2Rvd25yZXYueG1sUEsBAhQAFAAAAAgAh07iQOMwffi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87936" behindDoc="1" locked="0" layoutInCell="1" allowOverlap="1">
                <wp:simplePos x="0" y="0"/>
                <wp:positionH relativeFrom="page">
                  <wp:posOffset>986155</wp:posOffset>
                </wp:positionH>
                <wp:positionV relativeFrom="page">
                  <wp:posOffset>6906260</wp:posOffset>
                </wp:positionV>
                <wp:extent cx="4845685" cy="158750"/>
                <wp:effectExtent l="0" t="0" r="0" b="0"/>
                <wp:wrapNone/>
                <wp:docPr id="1055" name="1055"/>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055" o:spid="_x0000_s1026" o:spt="1" style="position:absolute;left:0pt;margin-left:77.65pt;margin-top:543.8pt;height:12.5pt;width:381.55pt;mso-position-horizontal-relative:page;mso-position-vertical-relative:page;z-index:-251628544;mso-width-relative:page;mso-height-relative:page;" fillcolor="#FFFFFF" filled="t" stroked="f" coordsize="21600,21600" o:gfxdata="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ZSNdsAAAANAQAA&#10;DwAAAAAAAAABACAAAAAiAAAAZHJzL2Rvd25yZXYueG1sUEsBAhQAFAAAAAgAh07iQIUsb+ykAQAA&#10;RgMAAA4AAAAAAAAAAQAgAAAAKgEAAGRycy9lMm9Eb2MueG1sUEsFBgAAAAAGAAYAWQEAAEAFAAAA&#10;AA==&#10;">
                <v:fill on="t" opacity="0f" focussize="0,0"/>
                <v:stroke on="f"/>
                <v:imagedata o:title=""/>
                <o:lock v:ext="edit" aspectratio="f"/>
              </v:rect>
            </w:pict>
          </mc:Fallback>
        </mc:AlternateContent>
      </w:r>
    </w:p>
    <w:p>
      <w:pPr>
        <w:autoSpaceDE w:val="0"/>
        <w:autoSpaceDN w:val="0"/>
        <w:snapToGrid w:val="0"/>
        <w:spacing w:before="0" w:after="0" w:line="240" w:lineRule="auto"/>
        <w:ind w:left="125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1</w:t>
      </w:r>
      <w:r>
        <w:rPr>
          <w:rFonts w:hint="default" w:ascii="Times New Roman" w:hAnsi="Times New Roman" w:eastAsia="Times New Roman" w:cs="Times New Roman"/>
          <w:sz w:val="21"/>
        </w:rPr>
        <w:t>9</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rPr>
        <w:t>When</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someone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visiting</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your</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area,</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don’t</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just</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take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them</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touristy</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spots.</w:t>
      </w:r>
      <w:r>
        <w:rPr>
          <w:rFonts w:hint="default" w:ascii="Times New Roman" w:hAnsi="Times New Roman" w:eastAsia="Times New Roman" w:cs="Times New Roman"/>
          <w:sz w:val="21"/>
        </w:rPr>
        <mc:AlternateContent>
          <mc:Choice Requires="wps">
            <w:drawing>
              <wp:anchor distT="0" distB="0" distL="0" distR="0" simplePos="0" relativeHeight="251688960" behindDoc="1" locked="0" layoutInCell="1" allowOverlap="1">
                <wp:simplePos x="0" y="0"/>
                <wp:positionH relativeFrom="page">
                  <wp:posOffset>986155</wp:posOffset>
                </wp:positionH>
                <wp:positionV relativeFrom="page">
                  <wp:posOffset>7051040</wp:posOffset>
                </wp:positionV>
                <wp:extent cx="400685" cy="0"/>
                <wp:effectExtent l="4445" t="4445" r="13970" b="5080"/>
                <wp:wrapNone/>
                <wp:docPr id="1056" name="1056"/>
                <wp:cNvGraphicFramePr/>
                <a:graphic xmlns:a="http://schemas.openxmlformats.org/drawingml/2006/main">
                  <a:graphicData uri="http://schemas.microsoft.com/office/word/2010/wordprocessingShape">
                    <wps:wsp>
                      <wps:cNvCnPr/>
                      <wps:spPr>
                        <a:xfrm>
                          <a:off x="0" y="0"/>
                          <a:ext cx="400685" cy="0"/>
                        </a:xfrm>
                        <a:prstGeom prst="line">
                          <a:avLst/>
                        </a:prstGeom>
                        <a:solidFill>
                          <a:srgbClr val="000000"/>
                        </a:solidFill>
                        <a:ln w="6350" cap="rnd">
                          <a:solidFill>
                            <a:srgbClr val="000000"/>
                          </a:solidFill>
                        </a:ln>
                      </wps:spPr>
                      <wps:bodyPr vert="horz" wrap="square" anchor="t"/>
                    </wps:wsp>
                  </a:graphicData>
                </a:graphic>
              </wp:anchor>
            </w:drawing>
          </mc:Choice>
          <mc:Fallback>
            <w:pict>
              <v:line id="1056" o:spid="_x0000_s1026" o:spt="20" style="position:absolute;left:0pt;margin-left:77.65pt;margin-top:555.2pt;height:0pt;width:31.55pt;mso-position-horizontal-relative:page;mso-position-vertical-relative:page;z-index:-251627520;mso-width-relative:page;mso-height-relative:page;" fillcolor="#000000" filled="t" stroked="t" coordsize="21600,21600" o:gfxdata="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8KZF9cAAAANAQAADwAA&#10;AAAAAAABACAAAAAiAAAAZHJzL2Rvd25yZXYueG1sUEsBAhQAFAAAAAgAh07iQJd6RfmlAQAAXwMA&#10;AA4AAAAAAAAAAQAgAAAAJgEAAGRycy9lMm9Eb2MueG1sUEsFBgAAAAAGAAYAWQEAAD0FAAAAAA==&#10;">
                <v:fill on="t" focussize="0,0"/>
                <v:stroke weight="0.5pt" color="#000000" joinstyle="round" endcap="round"/>
                <v:imagedata o:title=""/>
                <o:lock v:ext="edit" aspectratio="f"/>
              </v:line>
            </w:pict>
          </mc:Fallback>
        </mc:AlternateContent>
      </w:r>
    </w:p>
    <w:p>
      <w:pPr>
        <w:autoSpaceDE w:val="0"/>
        <w:autoSpaceDN w:val="0"/>
        <w:snapToGrid w:val="0"/>
        <w:spacing w:before="179" w:after="0" w:line="418" w:lineRule="auto"/>
        <w:ind w:left="625"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Show them the places that mean something to you. Show them your heart through the places </w:t>
      </w:r>
      <w:r>
        <w:rPr>
          <w:rFonts w:hint="default" w:ascii="Times New Roman" w:hAnsi="Times New Roman" w:eastAsia="Times New Roman" w:cs="Times New Roman"/>
          <w:spacing w:val="-1"/>
          <w:sz w:val="21"/>
        </w:rPr>
        <w:t>that you show them and the experience you gi</w:t>
      </w:r>
      <w:r>
        <w:rPr>
          <w:rFonts w:hint="default" w:ascii="Times New Roman" w:hAnsi="Times New Roman" w:eastAsia="Times New Roman" w:cs="Times New Roman"/>
          <w:sz w:val="21"/>
        </w:rPr>
        <w:t>ve them. There’s something good in almost every town out there. If you don</w:t>
      </w:r>
      <w:r>
        <w:rPr>
          <w:rFonts w:hint="default" w:ascii="Times New Roman" w:hAnsi="Times New Roman" w:eastAsia="Times New Roman" w:cs="Times New Roman"/>
          <w:spacing w:val="-8"/>
          <w:sz w:val="21"/>
        </w:rPr>
        <w:t>’</w:t>
      </w:r>
      <w:r>
        <w:rPr>
          <w:rFonts w:hint="default" w:ascii="Times New Roman" w:hAnsi="Times New Roman" w:eastAsia="Times New Roman" w:cs="Times New Roman"/>
          <w:sz w:val="21"/>
        </w:rPr>
        <w:t>t have any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spots in your area that you like, learn to find the good in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pacing w:val="-1"/>
          <w:sz w:val="21"/>
        </w:rPr>
        <w:t>place</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pacing w:val="-1"/>
          <w:sz w:val="21"/>
        </w:rPr>
        <w:t>you</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pacing w:val="-1"/>
          <w:sz w:val="21"/>
        </w:rPr>
        <w:t>live.</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pacing w:val="-1"/>
          <w:sz w:val="21"/>
        </w:rPr>
        <w:t>If</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pacing w:val="-1"/>
          <w:sz w:val="21"/>
        </w:rPr>
        <w:t>you</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pacing w:val="-1"/>
          <w:sz w:val="21"/>
        </w:rPr>
        <w:t>find</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pacing w:val="-1"/>
          <w:sz w:val="21"/>
        </w:rPr>
        <w:t>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good</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where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live,</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will</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also</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find</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good</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z w:val="21"/>
        </w:rPr>
        <mc:AlternateContent>
          <mc:Choice Requires="wps">
            <w:drawing>
              <wp:anchor distT="0" distB="0" distL="0" distR="0" simplePos="0" relativeHeight="251689984" behindDoc="1" locked="0" layoutInCell="1" allowOverlap="1">
                <wp:simplePos x="0" y="0"/>
                <wp:positionH relativeFrom="page">
                  <wp:posOffset>701040</wp:posOffset>
                </wp:positionH>
                <wp:positionV relativeFrom="page">
                  <wp:posOffset>7085965</wp:posOffset>
                </wp:positionV>
                <wp:extent cx="5149215" cy="266700"/>
                <wp:effectExtent l="0" t="0" r="0" b="0"/>
                <wp:wrapNone/>
                <wp:docPr id="1057" name="1057"/>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57" o:spid="_x0000_s1026" o:spt="1" style="position:absolute;left:0pt;margin-left:55.2pt;margin-top:557.95pt;height:21pt;width:405.45pt;mso-position-horizontal-relative:page;mso-position-vertical-relative:page;z-index:-251626496;mso-width-relative:page;mso-height-relative:page;" fillcolor="#FFFFFF" filled="t" stroked="f" coordsize="21600,21600" o:gfxdata="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wgEudoAAAANAQAA&#10;DwAAAAAAAAABACAAAAAiAAAAZHJzL2Rvd25yZXYueG1sUEsBAhQAFAAAAAgAh07iQGN8GaG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1008" behindDoc="1" locked="0" layoutInCell="1" allowOverlap="1">
                <wp:simplePos x="0" y="0"/>
                <wp:positionH relativeFrom="page">
                  <wp:posOffset>719455</wp:posOffset>
                </wp:positionH>
                <wp:positionV relativeFrom="page">
                  <wp:posOffset>7172960</wp:posOffset>
                </wp:positionV>
                <wp:extent cx="5112385" cy="158750"/>
                <wp:effectExtent l="0" t="0" r="0" b="0"/>
                <wp:wrapNone/>
                <wp:docPr id="1058" name="1058"/>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58" o:spid="_x0000_s1026" o:spt="1" style="position:absolute;left:0pt;margin-left:56.65pt;margin-top:564.8pt;height:12.5pt;width:402.55pt;mso-position-horizontal-relative:page;mso-position-vertical-relative:page;z-index:-251625472;mso-width-relative:page;mso-height-relative:page;" fillcolor="#FFFFFF" filled="t" stroked="f" coordsize="21600,21600" o:gfxdata="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EJ+052gAAAA0BAAAP&#10;AAAAAAAAAAEAIAAAACIAAABkcnMvZG93bnJldi54bWxQSwECFAAUAAAACACHTuJA9x7Vr6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2032" behindDoc="1" locked="0" layoutInCell="1" allowOverlap="1">
                <wp:simplePos x="0" y="0"/>
                <wp:positionH relativeFrom="page">
                  <wp:posOffset>701040</wp:posOffset>
                </wp:positionH>
                <wp:positionV relativeFrom="page">
                  <wp:posOffset>7352665</wp:posOffset>
                </wp:positionV>
                <wp:extent cx="5149215" cy="266700"/>
                <wp:effectExtent l="0" t="0" r="0" b="0"/>
                <wp:wrapNone/>
                <wp:docPr id="1059" name="1059"/>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59" o:spid="_x0000_s1026" o:spt="1" style="position:absolute;left:0pt;margin-left:55.2pt;margin-top:578.95pt;height:21pt;width:405.45pt;mso-position-horizontal-relative:page;mso-position-vertical-relative:page;z-index:-251624448;mso-width-relative:page;mso-height-relative:page;" fillcolor="#FFFFFF" filled="t" stroked="f" coordsize="21600,21600" o:gfxdata="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nBpk2toAAAANAQAA&#10;DwAAAAAAAAABACAAAAAiAAAAZHJzL2Rvd25yZXYueG1sUEsBAhQAFAAAAAgAh07iQB09bse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3056" behindDoc="1" locked="0" layoutInCell="1" allowOverlap="1">
                <wp:simplePos x="0" y="0"/>
                <wp:positionH relativeFrom="page">
                  <wp:posOffset>719455</wp:posOffset>
                </wp:positionH>
                <wp:positionV relativeFrom="page">
                  <wp:posOffset>7439660</wp:posOffset>
                </wp:positionV>
                <wp:extent cx="5112385" cy="158750"/>
                <wp:effectExtent l="0" t="0" r="0" b="0"/>
                <wp:wrapNone/>
                <wp:docPr id="1060" name="1060"/>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60" o:spid="_x0000_s1026" o:spt="1" style="position:absolute;left:0pt;margin-left:56.65pt;margin-top:585.8pt;height:12.5pt;width:402.55pt;mso-position-horizontal-relative:page;mso-position-vertical-relative:page;z-index:-251623424;mso-width-relative:page;mso-height-relative:page;" fillcolor="#FFFFFF" filled="t" stroked="f" coordsize="21600,21600" o:gfxdata="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W2jai2gAAAA0BAAAP&#10;AAAAAAAAAAEAIAAAACIAAABkcnMvZG93bnJldi54bWxQSwECFAAUAAAACACHTuJA5SGLlq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4080" behindDoc="1" locked="0" layoutInCell="1" allowOverlap="1">
                <wp:simplePos x="0" y="0"/>
                <wp:positionH relativeFrom="page">
                  <wp:posOffset>701040</wp:posOffset>
                </wp:positionH>
                <wp:positionV relativeFrom="page">
                  <wp:posOffset>7619365</wp:posOffset>
                </wp:positionV>
                <wp:extent cx="5149215" cy="266700"/>
                <wp:effectExtent l="0" t="0" r="0" b="0"/>
                <wp:wrapNone/>
                <wp:docPr id="1061" name="1061"/>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61" o:spid="_x0000_s1026" o:spt="1" style="position:absolute;left:0pt;margin-left:55.2pt;margin-top:599.95pt;height:21pt;width:405.45pt;mso-position-horizontal-relative:page;mso-position-vertical-relative:page;z-index:-251622400;mso-width-relative:page;mso-height-relative:page;" fillcolor="#FFFFFF" filled="t" stroked="f" coordsize="21600,21600" o:gfxdata="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IUV4GdoAAAANAQAA&#10;DwAAAAAAAAABACAAAAAiAAAAZHJzL2Rvd25yZXYueG1sUEsBAhQAFAAAAAgAh07iQA8CMP6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5104" behindDoc="1" locked="0" layoutInCell="1" allowOverlap="1">
                <wp:simplePos x="0" y="0"/>
                <wp:positionH relativeFrom="page">
                  <wp:posOffset>719455</wp:posOffset>
                </wp:positionH>
                <wp:positionV relativeFrom="page">
                  <wp:posOffset>7706360</wp:posOffset>
                </wp:positionV>
                <wp:extent cx="5112385" cy="158750"/>
                <wp:effectExtent l="0" t="0" r="0" b="0"/>
                <wp:wrapNone/>
                <wp:docPr id="1062" name="1062"/>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62" o:spid="_x0000_s1026" o:spt="1" style="position:absolute;left:0pt;margin-left:56.65pt;margin-top:606.8pt;height:12.5pt;width:402.55pt;mso-position-horizontal-relative:page;mso-position-vertical-relative:page;z-index:-251621376;mso-width-relative:page;mso-height-relative:page;" fillcolor="#FFFFFF" filled="t" stroked="f" coordsize="21600,21600" o:gfxdata="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2vWiaNoAAAANAQAA&#10;DwAAAAAAAAABACAAAAAiAAAAZHJzL2Rvd25yZXYueG1sUEsBAhQAFAAAAAgAh07iQNpUHE6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6128" behindDoc="1" locked="0" layoutInCell="1" allowOverlap="1">
                <wp:simplePos x="0" y="0"/>
                <wp:positionH relativeFrom="page">
                  <wp:posOffset>701040</wp:posOffset>
                </wp:positionH>
                <wp:positionV relativeFrom="page">
                  <wp:posOffset>7886700</wp:posOffset>
                </wp:positionV>
                <wp:extent cx="5149215" cy="266700"/>
                <wp:effectExtent l="0" t="0" r="0" b="0"/>
                <wp:wrapNone/>
                <wp:docPr id="1063" name="1063"/>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63" o:spid="_x0000_s1026" o:spt="1" style="position:absolute;left:0pt;margin-left:55.2pt;margin-top:621pt;height:21pt;width:405.45pt;mso-position-horizontal-relative:page;mso-position-vertical-relative:page;z-index:-251620352;mso-width-relative:page;mso-height-relative:page;" fillcolor="#FFFFFF" filled="t" stroked="f" coordsize="21600,21600" o:gfxdata="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767szdoAAAANAQAA&#10;DwAAAAAAAAABACAAAAAiAAAAZHJzL2Rvd25yZXYueG1sUEsBAhQAFAAAAAgAh07iQDB3pya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7152" behindDoc="1" locked="0" layoutInCell="1" allowOverlap="1">
                <wp:simplePos x="0" y="0"/>
                <wp:positionH relativeFrom="page">
                  <wp:posOffset>719455</wp:posOffset>
                </wp:positionH>
                <wp:positionV relativeFrom="page">
                  <wp:posOffset>7973060</wp:posOffset>
                </wp:positionV>
                <wp:extent cx="5112385" cy="158750"/>
                <wp:effectExtent l="0" t="0" r="0" b="0"/>
                <wp:wrapNone/>
                <wp:docPr id="1064" name="1064"/>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064" o:spid="_x0000_s1026" o:spt="1" style="position:absolute;left:0pt;margin-left:56.65pt;margin-top:627.8pt;height:12.5pt;width:402.55pt;mso-position-horizontal-relative:page;mso-position-vertical-relative:page;z-index:-251619328;mso-width-relative:page;mso-height-relative:page;" fillcolor="#FFFFFF" filled="t" stroked="f" coordsize="21600,21600" o:gfxdata="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JXUUwfbAAAADQEA&#10;AA8AAAAAAAAAAQAgAAAAIgAAAGRycy9kb3ducmV2LnhtbFBLAQIUABQAAAAIAIdO4kDazdT8pQEA&#10;AEYDAAAOAAAAAAAAAAEAIAAAACoBAABkcnMvZTJvRG9jLnhtbFBLBQYAAAAABgAGAFkBAABBBQAA&#10;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8176" behindDoc="1" locked="0" layoutInCell="1" allowOverlap="1">
                <wp:simplePos x="0" y="0"/>
                <wp:positionH relativeFrom="page">
                  <wp:posOffset>701040</wp:posOffset>
                </wp:positionH>
                <wp:positionV relativeFrom="page">
                  <wp:posOffset>8153400</wp:posOffset>
                </wp:positionV>
                <wp:extent cx="5149215" cy="266700"/>
                <wp:effectExtent l="0" t="0" r="0" b="0"/>
                <wp:wrapNone/>
                <wp:docPr id="1065" name="1065"/>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65" o:spid="_x0000_s1026" o:spt="1" style="position:absolute;left:0pt;margin-left:55.2pt;margin-top:642pt;height:21pt;width:405.45pt;mso-position-horizontal-relative:page;mso-position-vertical-relative:page;z-index:-251618304;mso-width-relative:page;mso-height-relative:page;" fillcolor="#FFFFFF" filled="t" stroked="f" coordsize="21600,21600" o:gfxdata="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SYkH2gAAAA0BAAAP&#10;AAAAAAAAAAEAIAAAACIAAABkcnMvZG93bnJldi54bWxQSwECFAAUAAAACACHTuJAMO5vlK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99200" behindDoc="1" locked="0" layoutInCell="1" allowOverlap="1">
                <wp:simplePos x="0" y="0"/>
                <wp:positionH relativeFrom="page">
                  <wp:posOffset>719455</wp:posOffset>
                </wp:positionH>
                <wp:positionV relativeFrom="page">
                  <wp:posOffset>8239760</wp:posOffset>
                </wp:positionV>
                <wp:extent cx="4912995" cy="158750"/>
                <wp:effectExtent l="0" t="0" r="0" b="0"/>
                <wp:wrapNone/>
                <wp:docPr id="1066" name="1066"/>
                <wp:cNvGraphicFramePr/>
                <a:graphic xmlns:a="http://schemas.openxmlformats.org/drawingml/2006/main">
                  <a:graphicData uri="http://schemas.microsoft.com/office/word/2010/wordprocessingShape">
                    <wps:wsp>
                      <wps:cNvSpPr/>
                      <wps:spPr>
                        <a:xfrm>
                          <a:off x="0" y="0"/>
                          <a:ext cx="4912995" cy="158750"/>
                        </a:xfrm>
                        <a:prstGeom prst="rect">
                          <a:avLst/>
                        </a:prstGeom>
                        <a:solidFill>
                          <a:srgbClr val="FFFFFF">
                            <a:alpha val="0"/>
                          </a:srgbClr>
                        </a:solidFill>
                        <a:ln>
                          <a:noFill/>
                        </a:ln>
                      </wps:spPr>
                      <wps:bodyPr vert="horz" wrap="square" anchor="t"/>
                    </wps:wsp>
                  </a:graphicData>
                </a:graphic>
              </wp:anchor>
            </w:drawing>
          </mc:Choice>
          <mc:Fallback>
            <w:pict>
              <v:rect id="1066" o:spid="_x0000_s1026" o:spt="1" style="position:absolute;left:0pt;margin-left:56.65pt;margin-top:648.8pt;height:12.5pt;width:386.85pt;mso-position-horizontal-relative:page;mso-position-vertical-relative:page;z-index:-251617280;mso-width-relative:page;mso-height-relative:page;" fillcolor="#FFFFFF" filled="t" stroked="f" coordsize="21600,21600" o:gfxdata="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tlW37bAAAADQEA&#10;AA8AAAAAAAAAAQAgAAAAIgAAAGRycy9kb3ducmV2LnhtbFBLAQIUABQAAAAIAIdO4kB4dRgupQEA&#10;AEYDAAAOAAAAAAAAAAEAIAAAACoBAABkcnMvZTJvRG9jLnhtbFBLBQYAAAAABgAGAFkBAABBBQAA&#10;AAA=&#10;">
                <v:fill on="t" opacity="0f" focussize="0,0"/>
                <v:stroke on="f"/>
                <v:imagedata o:title=""/>
                <o:lock v:ext="edit" aspectratio="f"/>
              </v:rect>
            </w:pict>
          </mc:Fallback>
        </mc:AlternateContent>
      </w:r>
    </w:p>
    <w:p>
      <w:pPr>
        <w:autoSpaceDE w:val="0"/>
        <w:autoSpaceDN w:val="0"/>
        <w:snapToGrid w:val="0"/>
        <w:spacing w:before="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yourself. It’s a time that both</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you and the tourist will probably never obtain again.</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20</w:t>
      </w:r>
      <w:r>
        <w:rPr>
          <w:rFonts w:hint="default" w:ascii="Times New Roman" w:hAnsi="Times New Roman" w:eastAsia="Times New Roman" w:cs="Times New Roman"/>
          <w:sz w:val="21"/>
        </w:rPr>
        <mc:AlternateContent>
          <mc:Choice Requires="wps">
            <w:drawing>
              <wp:anchor distT="0" distB="0" distL="0" distR="0" simplePos="0" relativeHeight="251700224" behindDoc="1" locked="0" layoutInCell="1" allowOverlap="1">
                <wp:simplePos x="0" y="0"/>
                <wp:positionH relativeFrom="page">
                  <wp:posOffset>5166360</wp:posOffset>
                </wp:positionH>
                <wp:positionV relativeFrom="page">
                  <wp:posOffset>8384540</wp:posOffset>
                </wp:positionV>
                <wp:extent cx="400685" cy="0"/>
                <wp:effectExtent l="4445" t="4445" r="13970" b="5080"/>
                <wp:wrapNone/>
                <wp:docPr id="1067" name="1067"/>
                <wp:cNvGraphicFramePr/>
                <a:graphic xmlns:a="http://schemas.openxmlformats.org/drawingml/2006/main">
                  <a:graphicData uri="http://schemas.microsoft.com/office/word/2010/wordprocessingShape">
                    <wps:wsp>
                      <wps:cNvCnPr/>
                      <wps:spPr>
                        <a:xfrm>
                          <a:off x="0" y="0"/>
                          <a:ext cx="400685" cy="0"/>
                        </a:xfrm>
                        <a:prstGeom prst="line">
                          <a:avLst/>
                        </a:prstGeom>
                        <a:solidFill>
                          <a:srgbClr val="000000"/>
                        </a:solidFill>
                        <a:ln w="6350" cap="rnd">
                          <a:solidFill>
                            <a:srgbClr val="000000"/>
                          </a:solidFill>
                        </a:ln>
                      </wps:spPr>
                      <wps:bodyPr vert="horz" wrap="square" anchor="t"/>
                    </wps:wsp>
                  </a:graphicData>
                </a:graphic>
              </wp:anchor>
            </w:drawing>
          </mc:Choice>
          <mc:Fallback>
            <w:pict>
              <v:line id="1067" o:spid="_x0000_s1026" o:spt="20" style="position:absolute;left:0pt;margin-left:406.8pt;margin-top:660.2pt;height:0pt;width:31.55pt;mso-position-horizontal-relative:page;mso-position-vertical-relative:page;z-index:-251616256;mso-width-relative:page;mso-height-relative:page;" fillcolor="#000000" filled="t" stroked="t" coordsize="21600,21600" o:gfxdata="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AxueE2AAAAA0BAAAP&#10;AAAAAAAAAAEAIAAAACIAAABkcnMvZG93bnJldi54bWxQSwECFAAUAAAACACHTuJATQ5Rv6YBAABf&#10;AwAADgAAAAAAAAABACAAAAAnAQAAZHJzL2Uyb0RvYy54bWxQSwUGAAAAAAYABgBZAQAAPwUAAAAA&#10;">
                <v:fill on="t" focussize="0,0"/>
                <v:stroke weight="0.5pt" color="#000000" joinstyle="round" endcap="round"/>
                <v:imagedata o:title=""/>
                <o:lock v:ext="edit" aspectratio="f"/>
              </v:line>
            </w:pict>
          </mc:Fallback>
        </mc:AlternateContent>
      </w:r>
    </w:p>
    <w:p>
      <w:pPr>
        <w:autoSpaceDE w:val="0"/>
        <w:autoSpaceDN w:val="0"/>
        <w:snapToGrid w:val="0"/>
        <w:spacing w:before="125"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6</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numPr>
          <w:ilvl w:val="0"/>
          <w:numId w:val="6"/>
        </w:numPr>
        <w:autoSpaceDE w:val="0"/>
        <w:autoSpaceDN w:val="0"/>
        <w:snapToGrid w:val="0"/>
        <w:spacing w:before="1130" w:after="0" w:line="240" w:lineRule="auto"/>
        <w:ind w:left="882"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Everyone can do the same.</w:t>
      </w:r>
      <w:r>
        <w:rPr>
          <w:rFonts w:hint="default" w:ascii="Times New Roman" w:hAnsi="Times New Roman" w:eastAsia="Times New Roman" w:cs="Times New Roman"/>
          <w:sz w:val="21"/>
        </w:rPr>
        <mc:AlternateContent>
          <mc:Choice Requires="wps">
            <w:drawing>
              <wp:anchor distT="0" distB="0" distL="0" distR="0" simplePos="0" relativeHeight="251701248" behindDoc="1" locked="0" layoutInCell="1" allowOverlap="1">
                <wp:simplePos x="0" y="0"/>
                <wp:positionH relativeFrom="page">
                  <wp:posOffset>701040</wp:posOffset>
                </wp:positionH>
                <wp:positionV relativeFrom="page">
                  <wp:posOffset>683895</wp:posOffset>
                </wp:positionV>
                <wp:extent cx="5149215" cy="266700"/>
                <wp:effectExtent l="0" t="0" r="0" b="0"/>
                <wp:wrapNone/>
                <wp:docPr id="1068" name="1068"/>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68" o:spid="_x0000_s1026" o:spt="1" style="position:absolute;left:0pt;margin-left:55.2pt;margin-top:53.85pt;height:21pt;width:405.45pt;mso-position-horizontal-relative:page;mso-position-vertical-relative:page;z-index:-251615232;mso-width-relative:page;mso-height-relative:page;" fillcolor="#FFFFFF" filled="t" stroked="f" coordsize="21600,21600" o:gfxdata="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gNVDzZAAAACwEAAA8A&#10;AAAAAAAAAQAgAAAAIgAAAGRycy9kb3ducmV2LnhtbFBLAQIUABQAAAAIAIdO4kDO43yr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02272" behindDoc="1" locked="0" layoutInCell="1" allowOverlap="1">
                <wp:simplePos x="0" y="0"/>
                <wp:positionH relativeFrom="page">
                  <wp:posOffset>701040</wp:posOffset>
                </wp:positionH>
                <wp:positionV relativeFrom="page">
                  <wp:posOffset>951230</wp:posOffset>
                </wp:positionV>
                <wp:extent cx="5149215" cy="266700"/>
                <wp:effectExtent l="0" t="0" r="0" b="0"/>
                <wp:wrapNone/>
                <wp:docPr id="1069" name="1069"/>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69" o:spid="_x0000_s1026" o:spt="1" style="position:absolute;left:0pt;margin-left:55.2pt;margin-top:74.9pt;height:21pt;width:405.45pt;mso-position-horizontal-relative:page;mso-position-vertical-relative:page;z-index:-251614208;mso-width-relative:page;mso-height-relative:page;" fillcolor="#FFFFFF" filled="t" stroked="f" coordsize="21600,21600" o:gfxdata="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71bFv2QAAAAsBAAAP&#10;AAAAAAAAAAEAIAAAACIAAABkcnMvZG93bnJldi54bWxQSwECFAAUAAAACACHTuJAcdqPKq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03296" behindDoc="1" locked="0" layoutInCell="1" allowOverlap="1">
                <wp:simplePos x="0" y="0"/>
                <wp:positionH relativeFrom="page">
                  <wp:posOffset>719455</wp:posOffset>
                </wp:positionH>
                <wp:positionV relativeFrom="page">
                  <wp:posOffset>1037590</wp:posOffset>
                </wp:positionV>
                <wp:extent cx="1663065" cy="158750"/>
                <wp:effectExtent l="0" t="0" r="0" b="0"/>
                <wp:wrapNone/>
                <wp:docPr id="1070" name="1070"/>
                <wp:cNvGraphicFramePr/>
                <a:graphic xmlns:a="http://schemas.openxmlformats.org/drawingml/2006/main">
                  <a:graphicData uri="http://schemas.microsoft.com/office/word/2010/wordprocessingShape">
                    <wps:wsp>
                      <wps:cNvSpPr/>
                      <wps:spPr>
                        <a:xfrm>
                          <a:off x="0" y="0"/>
                          <a:ext cx="1663065" cy="158750"/>
                        </a:xfrm>
                        <a:prstGeom prst="rect">
                          <a:avLst/>
                        </a:prstGeom>
                        <a:solidFill>
                          <a:srgbClr val="FFFFFF">
                            <a:alpha val="0"/>
                          </a:srgbClr>
                        </a:solidFill>
                        <a:ln>
                          <a:noFill/>
                        </a:ln>
                      </wps:spPr>
                      <wps:bodyPr vert="horz" wrap="square" anchor="t"/>
                    </wps:wsp>
                  </a:graphicData>
                </a:graphic>
              </wp:anchor>
            </w:drawing>
          </mc:Choice>
          <mc:Fallback>
            <w:pict>
              <v:rect id="1070" o:spid="_x0000_s1026" o:spt="1" style="position:absolute;left:0pt;margin-left:56.65pt;margin-top:81.7pt;height:12.5pt;width:130.95pt;mso-position-horizontal-relative:page;mso-position-vertical-relative:page;z-index:-251613184;mso-width-relative:page;mso-height-relative:page;" fillcolor="#FFFFFF" filled="t" stroked="f" coordsize="21600,21600" o:gfxdata="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v/rZe2gAAAAsBAAAP&#10;AAAAAAAAAAEAIAAAACIAAABkcnMvZG93bnJldi54bWxQSwECFAAUAAAACACHTuJAaejWN6QBAABG&#10;AwAADgAAAAAAAAABACAAAAApAQAAZHJzL2Uyb0RvYy54bWxQSwUGAAAAAAYABgBZAQAAPwUAAAAA&#10;">
                <v:fill on="t" opacity="0f" focussize="0,0"/>
                <v:stroke on="f"/>
                <v:imagedata o:title=""/>
                <o:lock v:ext="edit" aspectratio="f"/>
              </v:rect>
            </w:pict>
          </mc:Fallback>
        </mc:AlternateContent>
      </w:r>
    </w:p>
    <w:p>
      <w:pPr>
        <w:numPr>
          <w:ilvl w:val="0"/>
          <w:numId w:val="6"/>
        </w:numPr>
        <w:tabs>
          <w:tab w:val="left" w:pos="872"/>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could hardly have imagined it would happen.</w:t>
      </w:r>
      <w:r>
        <w:rPr>
          <w:rFonts w:hint="default" w:ascii="Times New Roman" w:hAnsi="Times New Roman" w:eastAsia="Times New Roman" w:cs="Times New Roman"/>
          <w:sz w:val="21"/>
        </w:rPr>
        <mc:AlternateContent>
          <mc:Choice Requires="wps">
            <w:drawing>
              <wp:anchor distT="0" distB="0" distL="0" distR="0" simplePos="0" relativeHeight="251704320" behindDoc="1" locked="0" layoutInCell="1" allowOverlap="1">
                <wp:simplePos x="0" y="0"/>
                <wp:positionH relativeFrom="page">
                  <wp:posOffset>701040</wp:posOffset>
                </wp:positionH>
                <wp:positionV relativeFrom="page">
                  <wp:posOffset>1217930</wp:posOffset>
                </wp:positionV>
                <wp:extent cx="5149215" cy="266700"/>
                <wp:effectExtent l="0" t="0" r="0" b="0"/>
                <wp:wrapNone/>
                <wp:docPr id="1071" name="1071"/>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71" o:spid="_x0000_s1026" o:spt="1" style="position:absolute;left:0pt;margin-left:55.2pt;margin-top:95.9pt;height:21pt;width:405.45pt;mso-position-horizontal-relative:page;mso-position-vertical-relative:page;z-index:-251612160;mso-width-relative:page;mso-height-relative:page;" fillcolor="#FFFFFF" filled="t" stroked="f" coordsize="21600,21600" o:gfxdata="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2IV1zYAAAACwEAAA8A&#10;AAAAAAAAAQAgAAAAIgAAAGRycy9kb3ducmV2LnhtbFBLAQIUABQAAAAIAIdO4kArX2+lpQEAAEYD&#10;AAAOAAAAAAAAAAEAIAAAACc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05344" behindDoc="1" locked="0" layoutInCell="1" allowOverlap="1">
                <wp:simplePos x="0" y="0"/>
                <wp:positionH relativeFrom="page">
                  <wp:posOffset>719455</wp:posOffset>
                </wp:positionH>
                <wp:positionV relativeFrom="page">
                  <wp:posOffset>1304290</wp:posOffset>
                </wp:positionV>
                <wp:extent cx="2777490" cy="158750"/>
                <wp:effectExtent l="0" t="0" r="0" b="0"/>
                <wp:wrapNone/>
                <wp:docPr id="1072" name="1072"/>
                <wp:cNvGraphicFramePr/>
                <a:graphic xmlns:a="http://schemas.openxmlformats.org/drawingml/2006/main">
                  <a:graphicData uri="http://schemas.microsoft.com/office/word/2010/wordprocessingShape">
                    <wps:wsp>
                      <wps:cNvSpPr/>
                      <wps:spPr>
                        <a:xfrm>
                          <a:off x="0" y="0"/>
                          <a:ext cx="2777490" cy="158750"/>
                        </a:xfrm>
                        <a:prstGeom prst="rect">
                          <a:avLst/>
                        </a:prstGeom>
                        <a:solidFill>
                          <a:srgbClr val="FFFFFF">
                            <a:alpha val="0"/>
                          </a:srgbClr>
                        </a:solidFill>
                        <a:ln>
                          <a:noFill/>
                        </a:ln>
                      </wps:spPr>
                      <wps:bodyPr vert="horz" wrap="square" anchor="t"/>
                    </wps:wsp>
                  </a:graphicData>
                </a:graphic>
              </wp:anchor>
            </w:drawing>
          </mc:Choice>
          <mc:Fallback>
            <w:pict>
              <v:rect id="1072" o:spid="_x0000_s1026" o:spt="1" style="position:absolute;left:0pt;margin-left:56.65pt;margin-top:102.7pt;height:12.5pt;width:218.7pt;mso-position-horizontal-relative:page;mso-position-vertical-relative:page;z-index:-251611136;mso-width-relative:page;mso-height-relative:page;" fillcolor="#FFFFFF" filled="t" stroked="f" coordsize="21600,21600" o:gfxdata="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Th0gE2QAAAAsBAAAP&#10;AAAAAAAAAAEAIAAAACIAAABkcnMvZG93bnJldi54bWxQSwECFAAUAAAACACHTuJAZL7SvKUBAABG&#10;AwAADgAAAAAAAAABACAAAAAoAQAAZHJzL2Uyb0RvYy54bWxQSwUGAAAAAAYABgBZAQAAPwUAAAAA&#10;">
                <v:fill on="t" opacity="0f" focussize="0,0"/>
                <v:stroke on="f"/>
                <v:imagedata o:title=""/>
                <o:lock v:ext="edit" aspectratio="f"/>
              </v:rect>
            </w:pict>
          </mc:Fallback>
        </mc:AlternateContent>
      </w:r>
    </w:p>
    <w:p>
      <w:pPr>
        <w:numPr>
          <w:ilvl w:val="0"/>
          <w:numId w:val="6"/>
        </w:numPr>
        <w:tabs>
          <w:tab w:val="left" w:pos="872"/>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It could also help me create a lifelong connection with them.</w:t>
      </w:r>
      <w:r>
        <w:rPr>
          <w:rFonts w:hint="default" w:ascii="Times New Roman" w:hAnsi="Times New Roman" w:eastAsia="Times New Roman" w:cs="Times New Roman"/>
          <w:sz w:val="21"/>
        </w:rPr>
        <mc:AlternateContent>
          <mc:Choice Requires="wps">
            <w:drawing>
              <wp:anchor distT="0" distB="0" distL="0" distR="0" simplePos="0" relativeHeight="251706368" behindDoc="1" locked="0" layoutInCell="1" allowOverlap="1">
                <wp:simplePos x="0" y="0"/>
                <wp:positionH relativeFrom="page">
                  <wp:posOffset>701040</wp:posOffset>
                </wp:positionH>
                <wp:positionV relativeFrom="page">
                  <wp:posOffset>1484630</wp:posOffset>
                </wp:positionV>
                <wp:extent cx="5149215" cy="266700"/>
                <wp:effectExtent l="0" t="0" r="0" b="0"/>
                <wp:wrapNone/>
                <wp:docPr id="1073" name="1073"/>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73" o:spid="_x0000_s1026" o:spt="1" style="position:absolute;left:0pt;margin-left:55.2pt;margin-top:116.9pt;height:21pt;width:405.45pt;mso-position-horizontal-relative:page;mso-position-vertical-relative:page;z-index:-251610112;mso-width-relative:page;mso-height-relative:page;" fillcolor="#FFFFFF" filled="t" stroked="f" coordsize="21600,21600" o:gfxdata="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lxyYpNoAAAALAQAA&#10;DwAAAAAAAAABACAAAAAiAAAAZHJzL2Rvd25yZXYueG1sUEsBAhQAFAAAAAgAh07iQBQq+H2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07392" behindDoc="1" locked="0" layoutInCell="1" allowOverlap="1">
                <wp:simplePos x="0" y="0"/>
                <wp:positionH relativeFrom="page">
                  <wp:posOffset>719455</wp:posOffset>
                </wp:positionH>
                <wp:positionV relativeFrom="page">
                  <wp:posOffset>1570990</wp:posOffset>
                </wp:positionV>
                <wp:extent cx="3456940" cy="158750"/>
                <wp:effectExtent l="0" t="0" r="0" b="0"/>
                <wp:wrapNone/>
                <wp:docPr id="1074" name="1074"/>
                <wp:cNvGraphicFramePr/>
                <a:graphic xmlns:a="http://schemas.openxmlformats.org/drawingml/2006/main">
                  <a:graphicData uri="http://schemas.microsoft.com/office/word/2010/wordprocessingShape">
                    <wps:wsp>
                      <wps:cNvSpPr/>
                      <wps:spPr>
                        <a:xfrm>
                          <a:off x="0" y="0"/>
                          <a:ext cx="3456940" cy="158750"/>
                        </a:xfrm>
                        <a:prstGeom prst="rect">
                          <a:avLst/>
                        </a:prstGeom>
                        <a:solidFill>
                          <a:srgbClr val="FFFFFF">
                            <a:alpha val="0"/>
                          </a:srgbClr>
                        </a:solidFill>
                        <a:ln>
                          <a:noFill/>
                        </a:ln>
                      </wps:spPr>
                      <wps:bodyPr vert="horz" wrap="square" anchor="t"/>
                    </wps:wsp>
                  </a:graphicData>
                </a:graphic>
              </wp:anchor>
            </w:drawing>
          </mc:Choice>
          <mc:Fallback>
            <w:pict>
              <v:rect id="1074" o:spid="_x0000_s1026" o:spt="1" style="position:absolute;left:0pt;margin-left:56.65pt;margin-top:123.7pt;height:12.5pt;width:272.2pt;mso-position-horizontal-relative:page;mso-position-vertical-relative:page;z-index:-251609088;mso-width-relative:page;mso-height-relative:page;" fillcolor="#FFFFFF" filled="t" stroked="f" coordsize="21600,21600" o:gfxdata="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ihAEHNoAAAALAQAA&#10;DwAAAAAAAAABACAAAAAiAAAAZHJzL2Rvd25yZXYueG1sUEsBAhQAFAAAAAgAh07iQHmiXZelAQAA&#10;RgMAAA4AAAAAAAAAAQAgAAAAKQEAAGRycy9lMm9Eb2MueG1sUEsFBgAAAAAGAAYAWQEAAEAFAAAA&#10;AA==&#10;">
                <v:fill on="t" opacity="0f" focussize="0,0"/>
                <v:stroke on="f"/>
                <v:imagedata o:title=""/>
                <o:lock v:ext="edit" aspectratio="f"/>
              </v:rect>
            </w:pict>
          </mc:Fallback>
        </mc:AlternateContent>
      </w:r>
    </w:p>
    <w:p>
      <w:pPr>
        <w:numPr>
          <w:ilvl w:val="0"/>
          <w:numId w:val="6"/>
        </w:numPr>
        <w:tabs>
          <w:tab w:val="left" w:pos="884"/>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What’s most crucial is experiencing the genuine country and culture.</w:t>
      </w:r>
      <w:r>
        <w:rPr>
          <w:rFonts w:hint="default" w:ascii="Times New Roman" w:hAnsi="Times New Roman" w:eastAsia="Times New Roman" w:cs="Times New Roman"/>
          <w:sz w:val="21"/>
        </w:rPr>
        <mc:AlternateContent>
          <mc:Choice Requires="wps">
            <w:drawing>
              <wp:anchor distT="0" distB="0" distL="0" distR="0" simplePos="0" relativeHeight="251708416" behindDoc="1" locked="0" layoutInCell="1" allowOverlap="1">
                <wp:simplePos x="0" y="0"/>
                <wp:positionH relativeFrom="page">
                  <wp:posOffset>701040</wp:posOffset>
                </wp:positionH>
                <wp:positionV relativeFrom="page">
                  <wp:posOffset>1751330</wp:posOffset>
                </wp:positionV>
                <wp:extent cx="5149215" cy="266700"/>
                <wp:effectExtent l="0" t="0" r="0" b="0"/>
                <wp:wrapNone/>
                <wp:docPr id="1075" name="1075"/>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75" o:spid="_x0000_s1026" o:spt="1" style="position:absolute;left:0pt;margin-left:55.2pt;margin-top:137.9pt;height:21pt;width:405.45pt;mso-position-horizontal-relative:page;mso-position-vertical-relative:page;z-index:-251608064;mso-width-relative:page;mso-height-relative:page;" fillcolor="#FFFFFF" filled="t" stroked="f" coordsize="21600,21600" o:gfxdata="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2I8b12gAAAAsBAAAP&#10;AAAAAAAAAAEAIAAAACIAAABkcnMvZG93bnJldi54bWxQSwECFAAUAAAACACHTuJAFLMwz6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09440" behindDoc="1" locked="0" layoutInCell="1" allowOverlap="1">
                <wp:simplePos x="0" y="0"/>
                <wp:positionH relativeFrom="page">
                  <wp:posOffset>719455</wp:posOffset>
                </wp:positionH>
                <wp:positionV relativeFrom="page">
                  <wp:posOffset>1837690</wp:posOffset>
                </wp:positionV>
                <wp:extent cx="3903345" cy="158750"/>
                <wp:effectExtent l="0" t="0" r="0" b="0"/>
                <wp:wrapNone/>
                <wp:docPr id="1076" name="1076"/>
                <wp:cNvGraphicFramePr/>
                <a:graphic xmlns:a="http://schemas.openxmlformats.org/drawingml/2006/main">
                  <a:graphicData uri="http://schemas.microsoft.com/office/word/2010/wordprocessingShape">
                    <wps:wsp>
                      <wps:cNvSpPr/>
                      <wps:spPr>
                        <a:xfrm>
                          <a:off x="0" y="0"/>
                          <a:ext cx="3903345" cy="158750"/>
                        </a:xfrm>
                        <a:prstGeom prst="rect">
                          <a:avLst/>
                        </a:prstGeom>
                        <a:solidFill>
                          <a:srgbClr val="FFFFFF">
                            <a:alpha val="0"/>
                          </a:srgbClr>
                        </a:solidFill>
                        <a:ln>
                          <a:noFill/>
                        </a:ln>
                      </wps:spPr>
                      <wps:bodyPr vert="horz" wrap="square" anchor="t"/>
                    </wps:wsp>
                  </a:graphicData>
                </a:graphic>
              </wp:anchor>
            </w:drawing>
          </mc:Choice>
          <mc:Fallback>
            <w:pict>
              <v:rect id="1076" o:spid="_x0000_s1026" o:spt="1" style="position:absolute;left:0pt;margin-left:56.65pt;margin-top:144.7pt;height:12.5pt;width:307.35pt;mso-position-horizontal-relative:page;mso-position-vertical-relative:page;z-index:-251607040;mso-width-relative:page;mso-height-relative:page;" fillcolor="#FFFFFF" filled="t" stroked="f" coordsize="21600,21600" o:gfxdata="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yhd7TtkAAAALAQAA&#10;DwAAAAAAAAABACAAAAAiAAAAZHJzL2Rvd25yZXYueG1sUEsBAhQAFAAAAAgAh07iQGPYeeumAQAA&#10;RgMAAA4AAAAAAAAAAQAgAAAAKAEAAGRycy9lMm9Eb2MueG1sUEsFBgAAAAAGAAYAWQEAAEAFAAAA&#10;AA==&#10;">
                <v:fill on="t" opacity="0f" focussize="0,0"/>
                <v:stroke on="f"/>
                <v:imagedata o:title=""/>
                <o:lock v:ext="edit" aspectratio="f"/>
              </v:rect>
            </w:pict>
          </mc:Fallback>
        </mc:AlternateContent>
      </w:r>
    </w:p>
    <w:p>
      <w:pPr>
        <w:numPr>
          <w:ilvl w:val="0"/>
          <w:numId w:val="6"/>
        </w:numPr>
        <w:tabs>
          <w:tab w:val="left" w:pos="860"/>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know better than tourists themselves what they are eager to experience.</w:t>
      </w:r>
      <w:r>
        <w:rPr>
          <w:rFonts w:hint="default" w:ascii="Times New Roman" w:hAnsi="Times New Roman" w:eastAsia="Times New Roman" w:cs="Times New Roman"/>
          <w:sz w:val="21"/>
        </w:rPr>
        <mc:AlternateContent>
          <mc:Choice Requires="wps">
            <w:drawing>
              <wp:anchor distT="0" distB="0" distL="0" distR="0" simplePos="0" relativeHeight="251710464" behindDoc="1" locked="0" layoutInCell="1" allowOverlap="1">
                <wp:simplePos x="0" y="0"/>
                <wp:positionH relativeFrom="page">
                  <wp:posOffset>701040</wp:posOffset>
                </wp:positionH>
                <wp:positionV relativeFrom="page">
                  <wp:posOffset>2018030</wp:posOffset>
                </wp:positionV>
                <wp:extent cx="5149215" cy="266700"/>
                <wp:effectExtent l="0" t="0" r="0" b="0"/>
                <wp:wrapNone/>
                <wp:docPr id="1077" name="1077"/>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77" o:spid="_x0000_s1026" o:spt="1" style="position:absolute;left:0pt;margin-left:55.2pt;margin-top:158.9pt;height:21pt;width:405.45pt;mso-position-horizontal-relative:page;mso-position-vertical-relative:page;z-index:-251606016;mso-width-relative:page;mso-height-relative:page;" fillcolor="#FFFFFF" filled="t" stroked="f" coordsize="21600,21600" o:gfxdata="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nzyk7doAAAALAQAA&#10;DwAAAAAAAAABACAAAAAiAAAAZHJzL2Rvd25yZXYueG1sUEsBAhQAFAAAAAgAh07iQCvGpxe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11488" behindDoc="1" locked="0" layoutInCell="1" allowOverlap="1">
                <wp:simplePos x="0" y="0"/>
                <wp:positionH relativeFrom="page">
                  <wp:posOffset>719455</wp:posOffset>
                </wp:positionH>
                <wp:positionV relativeFrom="page">
                  <wp:posOffset>2104390</wp:posOffset>
                </wp:positionV>
                <wp:extent cx="4028440" cy="158750"/>
                <wp:effectExtent l="0" t="0" r="0" b="0"/>
                <wp:wrapNone/>
                <wp:docPr id="1078" name="1078"/>
                <wp:cNvGraphicFramePr/>
                <a:graphic xmlns:a="http://schemas.openxmlformats.org/drawingml/2006/main">
                  <a:graphicData uri="http://schemas.microsoft.com/office/word/2010/wordprocessingShape">
                    <wps:wsp>
                      <wps:cNvSpPr/>
                      <wps:spPr>
                        <a:xfrm>
                          <a:off x="0" y="0"/>
                          <a:ext cx="4028440" cy="158750"/>
                        </a:xfrm>
                        <a:prstGeom prst="rect">
                          <a:avLst/>
                        </a:prstGeom>
                        <a:solidFill>
                          <a:srgbClr val="FFFFFF">
                            <a:alpha val="0"/>
                          </a:srgbClr>
                        </a:solidFill>
                        <a:ln>
                          <a:noFill/>
                        </a:ln>
                      </wps:spPr>
                      <wps:bodyPr vert="horz" wrap="square" anchor="t"/>
                    </wps:wsp>
                  </a:graphicData>
                </a:graphic>
              </wp:anchor>
            </w:drawing>
          </mc:Choice>
          <mc:Fallback>
            <w:pict>
              <v:rect id="1078" o:spid="_x0000_s1026" o:spt="1" style="position:absolute;left:0pt;margin-left:56.65pt;margin-top:165.7pt;height:12.5pt;width:317.2pt;mso-position-horizontal-relative:page;mso-position-vertical-relative:page;z-index:-251604992;mso-width-relative:page;mso-height-relative:page;" fillcolor="#FFFFFF" filled="t" stroked="f" coordsize="21600,21600" o:gfxdata="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Az2JXZAAAACwEAAA8A&#10;AAAAAAAAAQAgAAAAIgAAAGRycy9kb3ducmV2LnhtbFBLAQIUABQAAAAIAIdO4kArrzElpAEAAEYD&#10;AAAOAAAAAAAAAAEAIAAAACgBAABkcnMvZTJvRG9jLnhtbFBLBQYAAAAABgAGAFkBAAA+BQAAAAA=&#10;">
                <v:fill on="t" opacity="0f" focussize="0,0"/>
                <v:stroke on="f"/>
                <v:imagedata o:title=""/>
                <o:lock v:ext="edit" aspectratio="f"/>
              </v:rect>
            </w:pict>
          </mc:Fallback>
        </mc:AlternateContent>
      </w:r>
    </w:p>
    <w:p>
      <w:pPr>
        <w:numPr>
          <w:ilvl w:val="0"/>
          <w:numId w:val="6"/>
        </w:numPr>
        <w:tabs>
          <w:tab w:val="left" w:pos="846"/>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Don’t rush the experience, thoroughly enjoy every moment with that person.</w:t>
      </w:r>
      <w:r>
        <w:rPr>
          <w:rFonts w:hint="default" w:ascii="Times New Roman" w:hAnsi="Times New Roman" w:eastAsia="Times New Roman" w:cs="Times New Roman"/>
          <w:sz w:val="21"/>
        </w:rPr>
        <mc:AlternateContent>
          <mc:Choice Requires="wps">
            <w:drawing>
              <wp:anchor distT="0" distB="0" distL="0" distR="0" simplePos="0" relativeHeight="251712512" behindDoc="1" locked="0" layoutInCell="1" allowOverlap="1">
                <wp:simplePos x="0" y="0"/>
                <wp:positionH relativeFrom="page">
                  <wp:posOffset>701040</wp:posOffset>
                </wp:positionH>
                <wp:positionV relativeFrom="page">
                  <wp:posOffset>2284730</wp:posOffset>
                </wp:positionV>
                <wp:extent cx="5149215" cy="266700"/>
                <wp:effectExtent l="0" t="0" r="0" b="0"/>
                <wp:wrapNone/>
                <wp:docPr id="1079" name="1079"/>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79" o:spid="_x0000_s1026" o:spt="1" style="position:absolute;left:0pt;margin-left:55.2pt;margin-top:179.9pt;height:21pt;width:405.45pt;mso-position-horizontal-relative:page;mso-position-vertical-relative:page;z-index:-251603968;mso-width-relative:page;mso-height-relative:page;" fillcolor="#FFFFFF" filled="t" stroked="f" coordsize="21600,21600" o:gfxdata="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1gWFV2QAAAAsBAAAP&#10;AAAAAAAAAAEAIAAAACIAAABkcnMvZG93bnJldi54bWxQSwECFAAUAAAACACHTuJAVYfQc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13536" behindDoc="1" locked="0" layoutInCell="1" allowOverlap="1">
                <wp:simplePos x="0" y="0"/>
                <wp:positionH relativeFrom="page">
                  <wp:posOffset>719455</wp:posOffset>
                </wp:positionH>
                <wp:positionV relativeFrom="page">
                  <wp:posOffset>2371090</wp:posOffset>
                </wp:positionV>
                <wp:extent cx="4297045" cy="158750"/>
                <wp:effectExtent l="0" t="0" r="0" b="0"/>
                <wp:wrapNone/>
                <wp:docPr id="1080" name="1080"/>
                <wp:cNvGraphicFramePr/>
                <a:graphic xmlns:a="http://schemas.openxmlformats.org/drawingml/2006/main">
                  <a:graphicData uri="http://schemas.microsoft.com/office/word/2010/wordprocessingShape">
                    <wps:wsp>
                      <wps:cNvSpPr/>
                      <wps:spPr>
                        <a:xfrm>
                          <a:off x="0" y="0"/>
                          <a:ext cx="4297045" cy="158750"/>
                        </a:xfrm>
                        <a:prstGeom prst="rect">
                          <a:avLst/>
                        </a:prstGeom>
                        <a:solidFill>
                          <a:srgbClr val="FFFFFF">
                            <a:alpha val="0"/>
                          </a:srgbClr>
                        </a:solidFill>
                        <a:ln>
                          <a:noFill/>
                        </a:ln>
                      </wps:spPr>
                      <wps:bodyPr vert="horz" wrap="square" anchor="t"/>
                    </wps:wsp>
                  </a:graphicData>
                </a:graphic>
              </wp:anchor>
            </w:drawing>
          </mc:Choice>
          <mc:Fallback>
            <w:pict>
              <v:rect id="1080" o:spid="_x0000_s1026" o:spt="1" style="position:absolute;left:0pt;margin-left:56.65pt;margin-top:186.7pt;height:12.5pt;width:338.35pt;mso-position-horizontal-relative:page;mso-position-vertical-relative:page;z-index:-251602944;mso-width-relative:page;mso-height-relative:page;" fillcolor="#FFFFFF" filled="t" stroked="f" coordsize="21600,21600" o:gfxdata="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tK+SZ2QAAAAsBAAAP&#10;AAAAAAAAAAEAIAAAACIAAABkcnMvZG93bnJldi54bWxQSwECFAAUAAAACACHTuJA4gkRiKUBAABG&#10;AwAADgAAAAAAAAABACAAAAAoAQAAZHJzL2Uyb0RvYy54bWxQSwUGAAAAAAYABgBZAQAAPwUAAAAA&#10;">
                <v:fill on="t" opacity="0f" focussize="0,0"/>
                <v:stroke on="f"/>
                <v:imagedata o:title=""/>
                <o:lock v:ext="edit" aspectratio="f"/>
              </v:rect>
            </w:pict>
          </mc:Fallback>
        </mc:AlternateContent>
      </w:r>
    </w:p>
    <w:p>
      <w:pPr>
        <w:numPr>
          <w:ilvl w:val="0"/>
          <w:numId w:val="6"/>
        </w:numPr>
        <w:tabs>
          <w:tab w:val="left" w:pos="884"/>
        </w:tabs>
        <w:autoSpaceDE w:val="0"/>
        <w:autoSpaceDN w:val="0"/>
        <w:snapToGrid w:val="0"/>
        <w:spacing w:before="179" w:after="0" w:line="240" w:lineRule="auto"/>
        <w:ind w:left="882"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I’m being asked frequently to offer people tours, both to friends and strangers.</w:t>
      </w:r>
      <w:r>
        <w:rPr>
          <w:rFonts w:hint="default" w:ascii="Times New Roman" w:hAnsi="Times New Roman" w:eastAsia="Times New Roman" w:cs="Times New Roman"/>
          <w:sz w:val="21"/>
        </w:rPr>
        <mc:AlternateContent>
          <mc:Choice Requires="wps">
            <w:drawing>
              <wp:anchor distT="0" distB="0" distL="0" distR="0" simplePos="0" relativeHeight="251714560" behindDoc="1" locked="0" layoutInCell="1" allowOverlap="1">
                <wp:simplePos x="0" y="0"/>
                <wp:positionH relativeFrom="page">
                  <wp:posOffset>701040</wp:posOffset>
                </wp:positionH>
                <wp:positionV relativeFrom="page">
                  <wp:posOffset>2551430</wp:posOffset>
                </wp:positionV>
                <wp:extent cx="5149215" cy="266700"/>
                <wp:effectExtent l="0" t="0" r="0" b="0"/>
                <wp:wrapNone/>
                <wp:docPr id="1081" name="1081"/>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81" o:spid="_x0000_s1026" o:spt="1" style="position:absolute;left:0pt;margin-left:55.2pt;margin-top:200.9pt;height:21pt;width:405.45pt;mso-position-horizontal-relative:page;mso-position-vertical-relative:page;z-index:-251601920;mso-width-relative:page;mso-height-relative:page;" fillcolor="#FFFFFF" filled="t" stroked="f" coordsize="21600,21600" o:gfxdata="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P2dZv2QAAAAsBAAAP&#10;AAAAAAAAAAEAIAAAACIAAABkcnMvZG93bnJldi54bWxQSwECFAAUAAAACACHTuJAdSnrS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15584" behindDoc="1" locked="0" layoutInCell="1" allowOverlap="1">
                <wp:simplePos x="0" y="0"/>
                <wp:positionH relativeFrom="page">
                  <wp:posOffset>719455</wp:posOffset>
                </wp:positionH>
                <wp:positionV relativeFrom="page">
                  <wp:posOffset>2638425</wp:posOffset>
                </wp:positionV>
                <wp:extent cx="4339590" cy="158750"/>
                <wp:effectExtent l="0" t="0" r="0" b="0"/>
                <wp:wrapNone/>
                <wp:docPr id="1082" name="1082"/>
                <wp:cNvGraphicFramePr/>
                <a:graphic xmlns:a="http://schemas.openxmlformats.org/drawingml/2006/main">
                  <a:graphicData uri="http://schemas.microsoft.com/office/word/2010/wordprocessingShape">
                    <wps:wsp>
                      <wps:cNvSpPr/>
                      <wps:spPr>
                        <a:xfrm>
                          <a:off x="0" y="0"/>
                          <a:ext cx="4339590" cy="158750"/>
                        </a:xfrm>
                        <a:prstGeom prst="rect">
                          <a:avLst/>
                        </a:prstGeom>
                        <a:solidFill>
                          <a:srgbClr val="FFFFFF">
                            <a:alpha val="0"/>
                          </a:srgbClr>
                        </a:solidFill>
                        <a:ln>
                          <a:noFill/>
                        </a:ln>
                      </wps:spPr>
                      <wps:bodyPr vert="horz" wrap="square" anchor="t"/>
                    </wps:wsp>
                  </a:graphicData>
                </a:graphic>
              </wp:anchor>
            </w:drawing>
          </mc:Choice>
          <mc:Fallback>
            <w:pict>
              <v:rect id="1082" o:spid="_x0000_s1026" o:spt="1" style="position:absolute;left:0pt;margin-left:56.65pt;margin-top:207.75pt;height:12.5pt;width:341.7pt;mso-position-horizontal-relative:page;mso-position-vertical-relative:page;z-index:-251600896;mso-width-relative:page;mso-height-relative:page;" fillcolor="#FFFFFF" filled="t" stroked="f" coordsize="21600,21600" o:gfxdata="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LzXnFtoAAAALAQAA&#10;DwAAAAAAAAABACAAAAAiAAAAZHJzL2Rvd25yZXYueG1sUEsBAhQAFAAAAAgAh07iQFSPlQO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585"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第二部分 语言知识运用（共两节，满分</w:t>
      </w:r>
      <w:r>
        <w:rPr>
          <w:rFonts w:hint="default" w:ascii="宋体" w:hAnsi="宋体" w:eastAsia="宋体" w:cs="宋体"/>
          <w:spacing w:val="-25"/>
          <w:sz w:val="21"/>
        </w:rPr>
        <w:t xml:space="preserve"> </w:t>
      </w:r>
      <w:r>
        <w:rPr>
          <w:rFonts w:hint="default" w:ascii="Times New Roman" w:hAnsi="Times New Roman" w:eastAsia="Times New Roman" w:cs="Times New Roman"/>
          <w:b/>
          <w:sz w:val="21"/>
        </w:rPr>
        <w:t>3</w:t>
      </w:r>
      <w:r>
        <w:rPr>
          <w:rFonts w:hint="default" w:ascii="Times New Roman" w:hAnsi="Times New Roman" w:eastAsia="Times New Roman" w:cs="Times New Roman"/>
          <w:b/>
          <w:spacing w:val="51"/>
          <w:sz w:val="21"/>
        </w:rPr>
        <w:t>0</w:t>
      </w:r>
      <w:r>
        <w:rPr>
          <w:rFonts w:hint="default" w:ascii="宋体" w:hAnsi="宋体" w:eastAsia="宋体" w:cs="宋体"/>
          <w:sz w:val="21"/>
        </w:rPr>
        <w:t>分）</w:t>
      </w:r>
      <w:r>
        <w:rPr>
          <w:rFonts w:hint="default" w:ascii="宋体" w:hAnsi="宋体" w:eastAsia="宋体" w:cs="宋体"/>
          <w:sz w:val="21"/>
        </w:rPr>
        <mc:AlternateContent>
          <mc:Choice Requires="wps">
            <w:drawing>
              <wp:anchor distT="0" distB="0" distL="0" distR="0" simplePos="0" relativeHeight="251716608" behindDoc="1" locked="0" layoutInCell="1" allowOverlap="1">
                <wp:simplePos x="0" y="0"/>
                <wp:positionH relativeFrom="page">
                  <wp:posOffset>701040</wp:posOffset>
                </wp:positionH>
                <wp:positionV relativeFrom="page">
                  <wp:posOffset>2818130</wp:posOffset>
                </wp:positionV>
                <wp:extent cx="5149215" cy="266700"/>
                <wp:effectExtent l="0" t="0" r="0" b="0"/>
                <wp:wrapNone/>
                <wp:docPr id="1083" name="1083"/>
                <wp:cNvGraphicFramePr/>
                <a:graphic xmlns:a="http://schemas.openxmlformats.org/drawingml/2006/main">
                  <a:graphicData uri="http://schemas.microsoft.com/office/word/2010/wordprocessingShape">
                    <wps:wsp>
                      <wps:cNvSpPr/>
                      <wps:spPr>
                        <a:xfrm>
                          <a:off x="0" y="0"/>
                          <a:ext cx="5149215" cy="266700"/>
                        </a:xfrm>
                        <a:prstGeom prst="rect">
                          <a:avLst/>
                        </a:prstGeom>
                        <a:solidFill>
                          <a:srgbClr val="FFFFFF">
                            <a:alpha val="0"/>
                          </a:srgbClr>
                        </a:solidFill>
                        <a:ln>
                          <a:noFill/>
                        </a:ln>
                      </wps:spPr>
                      <wps:bodyPr vert="horz" wrap="square" anchor="t"/>
                    </wps:wsp>
                  </a:graphicData>
                </a:graphic>
              </wp:anchor>
            </w:drawing>
          </mc:Choice>
          <mc:Fallback>
            <w:pict>
              <v:rect id="1083" o:spid="_x0000_s1026" o:spt="1" style="position:absolute;left:0pt;margin-left:55.2pt;margin-top:221.9pt;height:21pt;width:405.45pt;mso-position-horizontal-relative:page;mso-position-vertical-relative:page;z-index:-251599872;mso-width-relative:page;mso-height-relative:page;" fillcolor="#FFFFFF" filled="t" stroked="f" coordsize="21600,21600" o:gfxdata="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3nMv92QAAAAsBAAAP&#10;AAAAAAAAAAEAIAAAACIAAABkcnMvZG93bnJldi54bWxQSwECFAAUAAAACACHTuJASlx8kaUBAABG&#10;AwAADgAAAAAAAAABACAAAAAoAQAAZHJzL2Uyb0RvYy54bWxQSwUGAAAAAAYABgBZAQAAPwUAAAAA&#10;">
                <v:fill on="t" opacity="0f" focussize="0,0"/>
                <v:stroke on="f"/>
                <v:imagedata o:title=""/>
                <o:lock v:ext="edit" aspectratio="f"/>
              </v:rect>
            </w:pict>
          </mc:Fallback>
        </mc:AlternateContent>
      </w:r>
    </w:p>
    <w:p>
      <w:pPr>
        <w:autoSpaceDE w:val="0"/>
        <w:autoSpaceDN w:val="0"/>
        <w:snapToGrid w:val="0"/>
        <w:spacing w:before="158"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第一节（</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pacing w:val="53"/>
          <w:sz w:val="21"/>
        </w:rPr>
        <w:t>1</w:t>
      </w:r>
      <w:r>
        <w:rPr>
          <w:rFonts w:hint="default" w:ascii="宋体" w:hAnsi="宋体" w:eastAsia="宋体" w:cs="宋体"/>
          <w:sz w:val="21"/>
        </w:rPr>
        <w:t>分，满</w:t>
      </w:r>
      <w:r>
        <w:rPr>
          <w:rFonts w:hint="default" w:ascii="宋体" w:hAnsi="宋体" w:eastAsia="宋体" w:cs="宋体"/>
          <w:spacing w:val="27"/>
          <w:sz w:val="21"/>
        </w:rPr>
        <w:t>分</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5</w:t>
      </w:r>
      <w:r>
        <w:rPr>
          <w:rFonts w:hint="default" w:ascii="宋体" w:hAnsi="宋体" w:eastAsia="宋体" w:cs="宋体"/>
          <w:sz w:val="21"/>
        </w:rPr>
        <w:t>分）</w:t>
      </w:r>
    </w:p>
    <w:p>
      <w:pPr>
        <w:autoSpaceDE w:val="0"/>
        <w:autoSpaceDN w:val="0"/>
        <w:snapToGrid w:val="0"/>
        <w:spacing w:before="31" w:after="0" w:line="420" w:lineRule="exact"/>
        <w:ind w:left="625" w:right="594" w:firstLine="420"/>
        <w:jc w:val="both"/>
        <w:textAlignment w:val="auto"/>
        <w:rPr>
          <w:rFonts w:hint="default" w:ascii="宋体" w:hAnsi="宋体" w:eastAsia="宋体" w:cs="宋体"/>
          <w:sz w:val="21"/>
        </w:rPr>
      </w:pPr>
      <w:r>
        <w:rPr>
          <w:rFonts w:hint="default" w:ascii="宋体" w:hAnsi="宋体" w:eastAsia="宋体" w:cs="宋体"/>
          <w:sz w:val="21"/>
        </w:rPr>
        <w:t>阅读</w:t>
      </w:r>
      <w:r>
        <w:rPr>
          <w:rFonts w:hint="default" w:ascii="宋体" w:hAnsi="宋体" w:eastAsia="宋体" w:cs="宋体"/>
          <w:spacing w:val="-2"/>
          <w:sz w:val="21"/>
        </w:rPr>
        <w:t>下</w:t>
      </w:r>
      <w:r>
        <w:rPr>
          <w:rFonts w:hint="default" w:ascii="宋体" w:hAnsi="宋体" w:eastAsia="宋体" w:cs="宋体"/>
          <w:sz w:val="21"/>
        </w:rPr>
        <w:t>面</w:t>
      </w:r>
      <w:r>
        <w:rPr>
          <w:rFonts w:hint="default" w:ascii="宋体" w:hAnsi="宋体" w:eastAsia="宋体" w:cs="宋体"/>
          <w:spacing w:val="-2"/>
          <w:sz w:val="21"/>
        </w:rPr>
        <w:t>短</w:t>
      </w:r>
      <w:r>
        <w:rPr>
          <w:rFonts w:hint="default" w:ascii="宋体" w:hAnsi="宋体" w:eastAsia="宋体" w:cs="宋体"/>
          <w:sz w:val="21"/>
        </w:rPr>
        <w:t>文</w:t>
      </w:r>
      <w:r>
        <w:rPr>
          <w:rFonts w:hint="default" w:ascii="宋体" w:hAnsi="宋体" w:eastAsia="宋体" w:cs="宋体"/>
          <w:spacing w:val="-3"/>
          <w:sz w:val="21"/>
        </w:rPr>
        <w:t>，</w:t>
      </w:r>
      <w:r>
        <w:rPr>
          <w:rFonts w:hint="default" w:ascii="宋体" w:hAnsi="宋体" w:eastAsia="宋体" w:cs="宋体"/>
          <w:sz w:val="21"/>
        </w:rPr>
        <w:t>从</w:t>
      </w:r>
      <w:r>
        <w:rPr>
          <w:rFonts w:hint="default" w:ascii="宋体" w:hAnsi="宋体" w:eastAsia="宋体" w:cs="宋体"/>
          <w:spacing w:val="-2"/>
          <w:sz w:val="21"/>
        </w:rPr>
        <w:t>每</w:t>
      </w:r>
      <w:r>
        <w:rPr>
          <w:rFonts w:hint="default" w:ascii="宋体" w:hAnsi="宋体" w:eastAsia="宋体" w:cs="宋体"/>
          <w:sz w:val="21"/>
        </w:rPr>
        <w:t>题</w:t>
      </w:r>
      <w:r>
        <w:rPr>
          <w:rFonts w:hint="default" w:ascii="宋体" w:hAnsi="宋体" w:eastAsia="宋体" w:cs="宋体"/>
          <w:spacing w:val="-2"/>
          <w:sz w:val="21"/>
        </w:rPr>
        <w:t>所</w:t>
      </w:r>
      <w:r>
        <w:rPr>
          <w:rFonts w:hint="default" w:ascii="宋体" w:hAnsi="宋体" w:eastAsia="宋体" w:cs="宋体"/>
          <w:sz w:val="21"/>
        </w:rPr>
        <w:t>给</w:t>
      </w:r>
      <w:r>
        <w:rPr>
          <w:rFonts w:hint="default" w:ascii="宋体" w:hAnsi="宋体" w:eastAsia="宋体" w:cs="宋体"/>
          <w:spacing w:val="26"/>
          <w:sz w:val="21"/>
        </w:rPr>
        <w:t>的</w:t>
      </w:r>
      <w:r>
        <w:rPr>
          <w:rFonts w:hint="default" w:ascii="宋体" w:hAnsi="宋体" w:eastAsia="宋体" w:cs="宋体"/>
          <w:spacing w:val="1"/>
          <w:sz w:val="21"/>
        </w:rPr>
        <w:t>A</w:t>
      </w:r>
      <w:r>
        <w:rPr>
          <w:rFonts w:hint="default" w:ascii="宋体" w:hAnsi="宋体" w:eastAsia="宋体" w:cs="宋体"/>
          <w:spacing w:val="-3"/>
          <w:sz w:val="21"/>
        </w:rPr>
        <w:t>、</w:t>
      </w:r>
      <w:r>
        <w:rPr>
          <w:rFonts w:hint="default" w:ascii="宋体" w:hAnsi="宋体" w:eastAsia="宋体" w:cs="宋体"/>
          <w:spacing w:val="1"/>
          <w:sz w:val="21"/>
        </w:rPr>
        <w:t>B</w:t>
      </w:r>
      <w:r>
        <w:rPr>
          <w:rFonts w:hint="default" w:ascii="宋体" w:hAnsi="宋体" w:eastAsia="宋体" w:cs="宋体"/>
          <w:spacing w:val="-2"/>
          <w:sz w:val="21"/>
        </w:rPr>
        <w:t>、</w:t>
      </w:r>
      <w:r>
        <w:rPr>
          <w:rFonts w:hint="default" w:ascii="宋体" w:hAnsi="宋体" w:eastAsia="宋体" w:cs="宋体"/>
          <w:sz w:val="21"/>
        </w:rPr>
        <w:t>C</w:t>
      </w:r>
      <w:r>
        <w:rPr>
          <w:rFonts w:hint="default" w:ascii="宋体" w:hAnsi="宋体" w:eastAsia="宋体" w:cs="宋体"/>
          <w:spacing w:val="-3"/>
          <w:sz w:val="21"/>
        </w:rPr>
        <w:t>、</w:t>
      </w:r>
      <w:r>
        <w:rPr>
          <w:rFonts w:hint="default" w:ascii="宋体" w:hAnsi="宋体" w:eastAsia="宋体" w:cs="宋体"/>
          <w:spacing w:val="53"/>
          <w:sz w:val="21"/>
        </w:rPr>
        <w:t>D</w:t>
      </w:r>
      <w:r>
        <w:rPr>
          <w:rFonts w:hint="default" w:ascii="宋体" w:hAnsi="宋体" w:eastAsia="宋体" w:cs="宋体"/>
          <w:spacing w:val="-2"/>
          <w:sz w:val="21"/>
        </w:rPr>
        <w:t>四</w:t>
      </w:r>
      <w:r>
        <w:rPr>
          <w:rFonts w:hint="default" w:ascii="宋体" w:hAnsi="宋体" w:eastAsia="宋体" w:cs="宋体"/>
          <w:sz w:val="21"/>
        </w:rPr>
        <w:t>个</w:t>
      </w:r>
      <w:r>
        <w:rPr>
          <w:rFonts w:hint="default" w:ascii="宋体" w:hAnsi="宋体" w:eastAsia="宋体" w:cs="宋体"/>
          <w:spacing w:val="-2"/>
          <w:sz w:val="21"/>
        </w:rPr>
        <w:t>选项</w:t>
      </w:r>
      <w:r>
        <w:rPr>
          <w:rFonts w:hint="default" w:ascii="宋体" w:hAnsi="宋体" w:eastAsia="宋体" w:cs="宋体"/>
          <w:sz w:val="21"/>
        </w:rPr>
        <w:t>中选</w:t>
      </w:r>
      <w:r>
        <w:rPr>
          <w:rFonts w:hint="default" w:ascii="宋体" w:hAnsi="宋体" w:eastAsia="宋体" w:cs="宋体"/>
          <w:spacing w:val="-2"/>
          <w:sz w:val="21"/>
        </w:rPr>
        <w:t>出</w:t>
      </w:r>
      <w:r>
        <w:rPr>
          <w:rFonts w:hint="default" w:ascii="宋体" w:hAnsi="宋体" w:eastAsia="宋体" w:cs="宋体"/>
          <w:sz w:val="21"/>
        </w:rPr>
        <w:t>可</w:t>
      </w:r>
      <w:r>
        <w:rPr>
          <w:rFonts w:hint="default" w:ascii="宋体" w:hAnsi="宋体" w:eastAsia="宋体" w:cs="宋体"/>
          <w:spacing w:val="-2"/>
          <w:sz w:val="21"/>
        </w:rPr>
        <w:t>以</w:t>
      </w:r>
      <w:r>
        <w:rPr>
          <w:rFonts w:hint="default" w:ascii="宋体" w:hAnsi="宋体" w:eastAsia="宋体" w:cs="宋体"/>
          <w:sz w:val="21"/>
        </w:rPr>
        <w:t>填</w:t>
      </w:r>
      <w:r>
        <w:rPr>
          <w:rFonts w:hint="default" w:ascii="宋体" w:hAnsi="宋体" w:eastAsia="宋体" w:cs="宋体"/>
          <w:spacing w:val="-2"/>
          <w:sz w:val="21"/>
        </w:rPr>
        <w:t>入</w:t>
      </w:r>
      <w:r>
        <w:rPr>
          <w:rFonts w:hint="default" w:ascii="宋体" w:hAnsi="宋体" w:eastAsia="宋体" w:cs="宋体"/>
          <w:sz w:val="21"/>
        </w:rPr>
        <w:t>空</w:t>
      </w:r>
      <w:r>
        <w:rPr>
          <w:rFonts w:hint="default" w:ascii="宋体" w:hAnsi="宋体" w:eastAsia="宋体" w:cs="宋体"/>
          <w:spacing w:val="-2"/>
          <w:sz w:val="21"/>
        </w:rPr>
        <w:t>白</w:t>
      </w:r>
      <w:r>
        <w:rPr>
          <w:rFonts w:hint="default" w:ascii="宋体" w:hAnsi="宋体" w:eastAsia="宋体" w:cs="宋体"/>
          <w:sz w:val="21"/>
        </w:rPr>
        <w:t>处</w:t>
      </w:r>
      <w:r>
        <w:rPr>
          <w:rFonts w:hint="default" w:ascii="宋体" w:hAnsi="宋体" w:eastAsia="宋体" w:cs="宋体"/>
          <w:spacing w:val="-2"/>
          <w:sz w:val="21"/>
        </w:rPr>
        <w:t>的</w:t>
      </w:r>
      <w:r>
        <w:rPr>
          <w:rFonts w:hint="default" w:ascii="宋体" w:hAnsi="宋体" w:eastAsia="宋体" w:cs="宋体"/>
          <w:sz w:val="21"/>
        </w:rPr>
        <w:t>最佳</w:t>
      </w:r>
      <w:r>
        <w:rPr>
          <w:rFonts w:hint="default" w:ascii="宋体" w:hAnsi="宋体" w:eastAsia="宋体" w:cs="宋体"/>
          <w:spacing w:val="-1"/>
          <w:sz w:val="21"/>
        </w:rPr>
        <w:t>选</w:t>
      </w:r>
      <w:r>
        <w:rPr>
          <w:rFonts w:hint="default" w:ascii="宋体" w:hAnsi="宋体" w:eastAsia="宋体" w:cs="宋体"/>
          <w:sz w:val="21"/>
        </w:rPr>
        <w:t>项。</w:t>
      </w:r>
    </w:p>
    <w:p>
      <w:pPr>
        <w:autoSpaceDE w:val="0"/>
        <w:autoSpaceDN w:val="0"/>
        <w:snapToGrid w:val="0"/>
        <w:spacing w:before="14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usual,</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Lily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bought</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expensive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gifts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Alice</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Peter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before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Christmas.</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Her</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z w:val="21"/>
        </w:rPr>
        <w:t>job</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kept</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z w:val="21"/>
        </w:rPr>
        <w:t>bus</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21</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got</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see</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during</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weekda</w:t>
      </w:r>
      <w:r>
        <w:rPr>
          <w:rFonts w:hint="default" w:ascii="Times New Roman" w:hAnsi="Times New Roman" w:eastAsia="Times New Roman" w:cs="Times New Roman"/>
          <w:spacing w:val="-5"/>
          <w:sz w:val="21"/>
        </w:rPr>
        <w:t>y</w:t>
      </w:r>
      <w:r>
        <w:rPr>
          <w:rFonts w:hint="default" w:ascii="Times New Roman" w:hAnsi="Times New Roman" w:eastAsia="Times New Roman" w:cs="Times New Roman"/>
          <w:sz w:val="21"/>
        </w:rPr>
        <w:t>s.</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z w:val="21"/>
        </w:rPr>
        <w:t>Being</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mothe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always</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wanted</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276"/>
          <w:sz w:val="21"/>
        </w:rPr>
        <w:t xml:space="preserve"> </w:t>
      </w:r>
      <w:r>
        <w:rPr>
          <w:rFonts w:hint="default" w:ascii="Times New Roman" w:hAnsi="Times New Roman" w:eastAsia="Times New Roman" w:cs="Times New Roman"/>
          <w:sz w:val="21"/>
          <w:u w:val="single" w:color="000000"/>
        </w:rPr>
        <w:t>22</w:t>
      </w:r>
      <w:r>
        <w:rPr>
          <w:rFonts w:hint="default" w:ascii="Times New Roman" w:hAnsi="Times New Roman" w:eastAsia="Times New Roman" w:cs="Times New Roman"/>
          <w:spacing w:val="274"/>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58"/>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placed</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275"/>
          <w:sz w:val="21"/>
        </w:rPr>
        <w:t xml:space="preserve"> </w:t>
      </w:r>
      <w:r>
        <w:rPr>
          <w:rFonts w:hint="default" w:ascii="Times New Roman" w:hAnsi="Times New Roman" w:eastAsia="Times New Roman" w:cs="Times New Roman"/>
          <w:sz w:val="21"/>
          <w:u w:val="single" w:color="000000"/>
        </w:rPr>
        <w:t>23</w:t>
      </w:r>
      <w:r>
        <w:rPr>
          <w:rFonts w:hint="default" w:ascii="Times New Roman" w:hAnsi="Times New Roman" w:eastAsia="Times New Roman" w:cs="Times New Roman"/>
          <w:spacing w:val="277"/>
          <w:sz w:val="21"/>
        </w:rPr>
        <w:t xml:space="preserve"> </w:t>
      </w:r>
      <w:r>
        <w:rPr>
          <w:rFonts w:hint="default" w:ascii="Times New Roman" w:hAnsi="Times New Roman" w:eastAsia="Times New Roman" w:cs="Times New Roman"/>
          <w:sz w:val="21"/>
        </w:rPr>
        <w:t>first,</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thinking earning money was more important.</w:t>
      </w:r>
    </w:p>
    <w:p>
      <w:pPr>
        <w:autoSpaceDE w:val="0"/>
        <w:autoSpaceDN w:val="0"/>
        <w:snapToGrid w:val="0"/>
        <w:spacing w:before="179"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Lily</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24</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the gifts in secret and decided to give them a day before Christmas since she</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had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attend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business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meeting</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next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da</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266"/>
          <w:sz w:val="21"/>
        </w:rPr>
        <w:t xml:space="preserve"> </w:t>
      </w:r>
      <w:r>
        <w:rPr>
          <w:rFonts w:hint="default" w:ascii="Times New Roman" w:hAnsi="Times New Roman" w:eastAsia="Times New Roman" w:cs="Times New Roman"/>
          <w:sz w:val="21"/>
          <w:u w:val="single" w:color="000000"/>
        </w:rPr>
        <w:t>25</w:t>
      </w:r>
      <w:r>
        <w:rPr>
          <w:rFonts w:hint="default" w:ascii="Times New Roman" w:hAnsi="Times New Roman" w:eastAsia="Times New Roman" w:cs="Times New Roman"/>
          <w:spacing w:val="159"/>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late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meeting</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got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canceled.</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6"/>
          <w:sz w:val="21"/>
        </w:rPr>
        <w:t>Li</w:t>
      </w:r>
      <w:r>
        <w:rPr>
          <w:rFonts w:hint="default" w:ascii="Times New Roman" w:hAnsi="Times New Roman" w:eastAsia="Times New Roman" w:cs="Times New Roman"/>
          <w:spacing w:val="9"/>
          <w:sz w:val="21"/>
        </w:rPr>
        <w:t>l</w:t>
      </w:r>
      <w:r>
        <w:rPr>
          <w:rFonts w:hint="default" w:ascii="Times New Roman" w:hAnsi="Times New Roman" w:eastAsia="Times New Roman" w:cs="Times New Roman"/>
          <w:sz w:val="21"/>
        </w:rPr>
        <w:t>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7"/>
          <w:sz w:val="21"/>
        </w:rPr>
        <w:t>wa</w:t>
      </w:r>
      <w:r>
        <w:rPr>
          <w:rFonts w:hint="default" w:ascii="Times New Roman" w:hAnsi="Times New Roman" w:eastAsia="Times New Roman" w:cs="Times New Roman"/>
          <w:sz w:val="21"/>
        </w:rPr>
        <w:t>s</w:t>
      </w:r>
      <w:r>
        <w:rPr>
          <w:rFonts w:hint="default" w:ascii="Times New Roman" w:hAnsi="Times New Roman" w:eastAsia="Times New Roman" w:cs="Times New Roman"/>
          <w:spacing w:val="316"/>
          <w:sz w:val="21"/>
        </w:rPr>
        <w:t xml:space="preserve"> </w:t>
      </w:r>
      <w:r>
        <w:rPr>
          <w:rFonts w:hint="default" w:ascii="Times New Roman" w:hAnsi="Times New Roman" w:eastAsia="Times New Roman" w:cs="Times New Roman"/>
          <w:spacing w:val="8"/>
          <w:sz w:val="21"/>
          <w:u w:val="single" w:color="000000"/>
        </w:rPr>
        <w:t>2</w:t>
      </w:r>
      <w:r>
        <w:rPr>
          <w:rFonts w:hint="default" w:ascii="Times New Roman" w:hAnsi="Times New Roman" w:eastAsia="Times New Roman" w:cs="Times New Roman"/>
          <w:sz w:val="21"/>
          <w:u w:val="single" w:color="000000"/>
        </w:rPr>
        <w:t>6</w:t>
      </w:r>
      <w:r>
        <w:rPr>
          <w:rFonts w:hint="default" w:ascii="Times New Roman" w:hAnsi="Times New Roman" w:eastAsia="Times New Roman" w:cs="Times New Roman"/>
          <w:spacing w:val="313"/>
          <w:sz w:val="21"/>
        </w:rPr>
        <w:t xml:space="preserve"> </w:t>
      </w:r>
      <w:r>
        <w:rPr>
          <w:rFonts w:hint="default" w:ascii="Times New Roman" w:hAnsi="Times New Roman" w:eastAsia="Times New Roman" w:cs="Times New Roman"/>
          <w:spacing w:val="7"/>
          <w:sz w:val="21"/>
        </w:rPr>
        <w:t>s</w:t>
      </w:r>
      <w:r>
        <w:rPr>
          <w:rFonts w:hint="default" w:ascii="Times New Roman" w:hAnsi="Times New Roman" w:eastAsia="Times New Roman" w:cs="Times New Roman"/>
          <w:spacing w:val="5"/>
          <w:sz w:val="21"/>
        </w:rPr>
        <w: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7"/>
          <w:sz w:val="21"/>
        </w:rPr>
        <w:t>c</w:t>
      </w:r>
      <w:r>
        <w:rPr>
          <w:rFonts w:hint="default" w:ascii="Times New Roman" w:hAnsi="Times New Roman" w:eastAsia="Times New Roman" w:cs="Times New Roman"/>
          <w:spacing w:val="5"/>
          <w:sz w:val="21"/>
        </w:rPr>
        <w:t>ou</w:t>
      </w:r>
      <w:r>
        <w:rPr>
          <w:rFonts w:hint="default" w:ascii="Times New Roman" w:hAnsi="Times New Roman" w:eastAsia="Times New Roman" w:cs="Times New Roman"/>
          <w:spacing w:val="6"/>
          <w:sz w:val="21"/>
        </w:rPr>
        <w:t>l</w:t>
      </w:r>
      <w:r>
        <w:rPr>
          <w:rFonts w:hint="default" w:ascii="Times New Roman" w:hAnsi="Times New Roman" w:eastAsia="Times New Roman" w:cs="Times New Roman"/>
          <w:sz w:val="21"/>
        </w:rPr>
        <w:t>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7"/>
          <w:sz w:val="21"/>
        </w:rPr>
        <w:t>s</w:t>
      </w:r>
      <w:r>
        <w:rPr>
          <w:rFonts w:hint="default" w:ascii="Times New Roman" w:hAnsi="Times New Roman" w:eastAsia="Times New Roman" w:cs="Times New Roman"/>
          <w:spacing w:val="8"/>
          <w:sz w:val="21"/>
        </w:rPr>
        <w:t>p</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pacing w:val="5"/>
          <w:sz w:val="21"/>
        </w:rPr>
        <w:t>n</w:t>
      </w:r>
      <w:r>
        <w:rPr>
          <w:rFonts w:hint="default" w:ascii="Times New Roman" w:hAnsi="Times New Roman" w:eastAsia="Times New Roman" w:cs="Times New Roman"/>
          <w:sz w:val="21"/>
        </w:rPr>
        <w:t>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6"/>
          <w:sz w:val="21"/>
        </w:rPr>
        <w:t>C</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7"/>
          <w:sz w:val="21"/>
        </w:rPr>
        <w:t>s</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m</w:t>
      </w:r>
      <w:r>
        <w:rPr>
          <w:rFonts w:hint="default" w:ascii="Times New Roman" w:hAnsi="Times New Roman" w:eastAsia="Times New Roman" w:cs="Times New Roman"/>
          <w:spacing w:val="7"/>
          <w:sz w:val="21"/>
        </w:rPr>
        <w:t>a</w:t>
      </w:r>
      <w:r>
        <w:rPr>
          <w:rFonts w:hint="default" w:ascii="Times New Roman" w:hAnsi="Times New Roman" w:eastAsia="Times New Roman" w:cs="Times New Roman"/>
          <w:sz w:val="21"/>
        </w:rPr>
        <w: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7"/>
          <w:sz w:val="21"/>
        </w:rPr>
        <w:t>w</w:t>
      </w:r>
      <w:r>
        <w:rPr>
          <w:rFonts w:hint="default" w:ascii="Times New Roman" w:hAnsi="Times New Roman" w:eastAsia="Times New Roman" w:cs="Times New Roman"/>
          <w:spacing w:val="6"/>
          <w:sz w:val="21"/>
        </w:rPr>
        <w:t>it</w:t>
      </w:r>
      <w:r>
        <w:rPr>
          <w:rFonts w:hint="default" w:ascii="Times New Roman" w:hAnsi="Times New Roman" w:eastAsia="Times New Roman" w:cs="Times New Roman"/>
          <w:sz w:val="21"/>
        </w:rPr>
        <w:t>h</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z w:val="21"/>
        </w:rPr>
        <w:t>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7"/>
          <w:sz w:val="21"/>
        </w:rPr>
        <w:t>fa</w:t>
      </w:r>
      <w:r>
        <w:rPr>
          <w:rFonts w:hint="default" w:ascii="Times New Roman" w:hAnsi="Times New Roman" w:eastAsia="Times New Roman" w:cs="Times New Roman"/>
          <w:sz w:val="21"/>
        </w:rPr>
        <w:t>m</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9"/>
          <w:sz w:val="21"/>
        </w:rPr>
        <w:t>l</w:t>
      </w:r>
      <w:r>
        <w:rPr>
          <w:rFonts w:hint="default" w:ascii="Times New Roman" w:hAnsi="Times New Roman" w:eastAsia="Times New Roman" w:cs="Times New Roman"/>
          <w:sz w:val="21"/>
        </w:rPr>
        <w:t>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8"/>
          <w:sz w:val="21"/>
        </w:rPr>
        <w:t>Th</w:t>
      </w:r>
      <w:r>
        <w:rPr>
          <w:rFonts w:hint="default" w:ascii="Times New Roman" w:hAnsi="Times New Roman" w:eastAsia="Times New Roman" w:cs="Times New Roman"/>
          <w:spacing w:val="7"/>
          <w:sz w:val="21"/>
        </w:rPr>
        <w:t>eref</w:t>
      </w:r>
      <w:r>
        <w:rPr>
          <w:rFonts w:hint="default" w:ascii="Times New Roman" w:hAnsi="Times New Roman" w:eastAsia="Times New Roman" w:cs="Times New Roman"/>
          <w:spacing w:val="8"/>
          <w:sz w:val="21"/>
        </w:rPr>
        <w:t>o</w:t>
      </w:r>
      <w:r>
        <w:rPr>
          <w:rFonts w:hint="default" w:ascii="Times New Roman" w:hAnsi="Times New Roman" w:eastAsia="Times New Roman" w:cs="Times New Roman"/>
          <w:spacing w:val="7"/>
          <w:sz w:val="21"/>
        </w:rPr>
        <w:t>re</w:t>
      </w:r>
      <w:r>
        <w:rPr>
          <w:rFonts w:hint="default" w:ascii="Times New Roman" w:hAnsi="Times New Roman" w:eastAsia="Times New Roman" w:cs="Times New Roman"/>
          <w:sz w:val="21"/>
        </w:rPr>
        <w: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7"/>
          <w:sz w:val="21"/>
        </w:rPr>
        <w:t>s</w:t>
      </w:r>
      <w:r>
        <w:rPr>
          <w:rFonts w:hint="default" w:ascii="Times New Roman" w:hAnsi="Times New Roman" w:eastAsia="Times New Roman" w:cs="Times New Roman"/>
          <w:spacing w:val="5"/>
          <w:sz w:val="21"/>
        </w:rPr>
        <w: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5"/>
          <w:sz w:val="21"/>
        </w:rPr>
        <w:t>d</w:t>
      </w:r>
      <w:r>
        <w:rPr>
          <w:rFonts w:hint="default" w:ascii="Times New Roman" w:hAnsi="Times New Roman" w:eastAsia="Times New Roman" w:cs="Times New Roman"/>
          <w:spacing w:val="7"/>
          <w:sz w:val="21"/>
        </w:rPr>
        <w:t>ec</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8"/>
          <w:sz w:val="21"/>
        </w:rPr>
        <w:t>d</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z w:val="21"/>
        </w:rPr>
        <w:t>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23"/>
          <w:sz w:val="21"/>
        </w:rPr>
        <w:t>t</w:t>
      </w:r>
      <w:r>
        <w:rPr>
          <w:rFonts w:hint="default" w:ascii="Times New Roman" w:hAnsi="Times New Roman" w:eastAsia="Times New Roman" w:cs="Times New Roman"/>
          <w:sz w:val="21"/>
        </w:rPr>
        <w:t>o</w:t>
      </w:r>
    </w:p>
    <w:p>
      <w:pPr>
        <w:autoSpaceDE w:val="0"/>
        <w:autoSpaceDN w:val="0"/>
        <w:snapToGrid w:val="0"/>
        <w:spacing w:before="179"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2</w:t>
      </w:r>
      <w:r>
        <w:rPr>
          <w:rFonts w:hint="default" w:ascii="Times New Roman" w:hAnsi="Times New Roman" w:eastAsia="Times New Roman" w:cs="Times New Roman"/>
          <w:sz w:val="21"/>
        </w:rPr>
        <w:t>7</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part</w:t>
      </w:r>
      <w:r>
        <w:rPr>
          <w:rFonts w:hint="default" w:ascii="Times New Roman" w:hAnsi="Times New Roman" w:eastAsia="Times New Roman" w:cs="Times New Roman"/>
          <w:spacing w:val="-18"/>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Lily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sent</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28</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all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friends</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father-in-la</w:t>
      </w:r>
      <w:r>
        <w:rPr>
          <w:rFonts w:hint="default" w:ascii="Times New Roman" w:hAnsi="Times New Roman" w:eastAsia="Times New Roman" w:cs="Times New Roman"/>
          <w:spacing w:val="-15"/>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Michael.</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Lily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z w:val="21"/>
        </w:rPr>
        <mc:AlternateContent>
          <mc:Choice Requires="wps">
            <w:drawing>
              <wp:anchor distT="0" distB="0" distL="0" distR="0" simplePos="0" relativeHeight="251717632" behindDoc="1" locked="0" layoutInCell="1" allowOverlap="1">
                <wp:simplePos x="0" y="0"/>
                <wp:positionH relativeFrom="page">
                  <wp:posOffset>719455</wp:posOffset>
                </wp:positionH>
                <wp:positionV relativeFrom="page">
                  <wp:posOffset>6250940</wp:posOffset>
                </wp:positionV>
                <wp:extent cx="400685" cy="0"/>
                <wp:effectExtent l="4445" t="4445" r="13970" b="5080"/>
                <wp:wrapNone/>
                <wp:docPr id="1084" name="1084"/>
                <wp:cNvGraphicFramePr/>
                <a:graphic xmlns:a="http://schemas.openxmlformats.org/drawingml/2006/main">
                  <a:graphicData uri="http://schemas.microsoft.com/office/word/2010/wordprocessingShape">
                    <wps:wsp>
                      <wps:cNvCnPr/>
                      <wps:spPr>
                        <a:xfrm>
                          <a:off x="0" y="0"/>
                          <a:ext cx="400685" cy="0"/>
                        </a:xfrm>
                        <a:prstGeom prst="line">
                          <a:avLst/>
                        </a:prstGeom>
                        <a:solidFill>
                          <a:srgbClr val="000000"/>
                        </a:solidFill>
                        <a:ln w="6350" cap="rnd">
                          <a:solidFill>
                            <a:srgbClr val="000000"/>
                          </a:solidFill>
                        </a:ln>
                      </wps:spPr>
                      <wps:bodyPr vert="horz" wrap="square" anchor="t"/>
                    </wps:wsp>
                  </a:graphicData>
                </a:graphic>
              </wp:anchor>
            </w:drawing>
          </mc:Choice>
          <mc:Fallback>
            <w:pict>
              <v:line id="1084" o:spid="_x0000_s1026" o:spt="20" style="position:absolute;left:0pt;margin-left:56.65pt;margin-top:492.2pt;height:0pt;width:31.55pt;mso-position-horizontal-relative:page;mso-position-vertical-relative:page;z-index:-251598848;mso-width-relative:page;mso-height-relative:page;" fillcolor="#000000" filled="t" stroked="t" coordsize="21600,21600" o:gfxdata="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sf5wi2AAAAAsBAAAP&#10;AAAAAAAAAAEAIAAAACIAAABkcnMvZG93bnJldi54bWxQSwECFAAUAAAACACHTuJAkKSdrKYBAABf&#10;AwAADgAAAAAAAAABACAAAAAnAQAAZHJzL2Uyb0RvYy54bWxQSwUGAAAAAAYABgBZAQAAPwUAAAAA&#10;">
                <v:fill on="t" focussize="0,0"/>
                <v:stroke weight="0.5pt" color="#000000" joinstyle="round" endcap="round"/>
                <v:imagedata o:title=""/>
                <o:lock v:ext="edit" aspectratio="f"/>
              </v:line>
            </w:pict>
          </mc:Fallback>
        </mc:AlternateConten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worried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friends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would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feel</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29</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presence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aged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Later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da</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her</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noticed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gifted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had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bought.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Unexpectedl</w:t>
      </w:r>
      <w:r>
        <w:rPr>
          <w:rFonts w:hint="default" w:ascii="Times New Roman" w:hAnsi="Times New Roman" w:eastAsia="Times New Roman" w:cs="Times New Roman"/>
          <w:spacing w:val="-16"/>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neither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them</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seemed</w:t>
      </w:r>
      <w:r>
        <w:rPr>
          <w:rFonts w:hint="default" w:ascii="Times New Roman" w:hAnsi="Times New Roman" w:eastAsia="Times New Roman" w:cs="Times New Roman"/>
          <w:spacing w:val="267"/>
          <w:sz w:val="21"/>
        </w:rPr>
        <w:t xml:space="preserve"> </w:t>
      </w:r>
      <w:r>
        <w:rPr>
          <w:rFonts w:hint="default" w:ascii="Times New Roman" w:hAnsi="Times New Roman" w:eastAsia="Times New Roman" w:cs="Times New Roman"/>
          <w:sz w:val="21"/>
          <w:u w:val="single" w:color="000000"/>
        </w:rPr>
        <w:t>30</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to</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open the gifts.</w:t>
      </w:r>
    </w:p>
    <w:p>
      <w:pPr>
        <w:autoSpaceDE w:val="0"/>
        <w:autoSpaceDN w:val="0"/>
        <w:snapToGrid w:val="0"/>
        <w:spacing w:before="179" w:after="0" w:line="240" w:lineRule="auto"/>
        <w:ind w:left="1064"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4"/>
          <w:sz w:val="21"/>
        </w:rPr>
        <w:t>O</w:t>
      </w:r>
      <w:r>
        <w:rPr>
          <w:rFonts w:hint="default" w:ascii="Times New Roman" w:hAnsi="Times New Roman" w:eastAsia="Times New Roman" w:cs="Times New Roman"/>
          <w:sz w:val="21"/>
        </w:rPr>
        <w:t>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3"/>
          <w:sz w:val="21"/>
        </w:rPr>
        <w:t>C</w:t>
      </w:r>
      <w:r>
        <w:rPr>
          <w:rFonts w:hint="default" w:ascii="Times New Roman" w:hAnsi="Times New Roman" w:eastAsia="Times New Roman" w:cs="Times New Roman"/>
          <w:spacing w:val="12"/>
          <w:sz w:val="21"/>
        </w:rPr>
        <w:t>h</w:t>
      </w:r>
      <w:r>
        <w:rPr>
          <w:rFonts w:hint="default" w:ascii="Times New Roman" w:hAnsi="Times New Roman" w:eastAsia="Times New Roman" w:cs="Times New Roman"/>
          <w:spacing w:val="11"/>
          <w:sz w:val="21"/>
        </w:rPr>
        <w:t>ri</w:t>
      </w:r>
      <w:r>
        <w:rPr>
          <w:rFonts w:hint="default" w:ascii="Times New Roman" w:hAnsi="Times New Roman" w:eastAsia="Times New Roman" w:cs="Times New Roman"/>
          <w:spacing w:val="12"/>
          <w:sz w:val="21"/>
        </w:rPr>
        <w:t>s</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9"/>
          <w:sz w:val="21"/>
        </w:rPr>
        <w:t>m</w:t>
      </w:r>
      <w:r>
        <w:rPr>
          <w:rFonts w:hint="default" w:ascii="Times New Roman" w:hAnsi="Times New Roman" w:eastAsia="Times New Roman" w:cs="Times New Roman"/>
          <w:spacing w:val="12"/>
          <w:sz w:val="21"/>
        </w:rPr>
        <w:t>a</w:t>
      </w:r>
      <w:r>
        <w:rPr>
          <w:rFonts w:hint="default" w:ascii="Times New Roman" w:hAnsi="Times New Roman" w:eastAsia="Times New Roman" w:cs="Times New Roman"/>
          <w:sz w:val="21"/>
        </w:rPr>
        <w:t>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3"/>
          <w:sz w:val="21"/>
        </w:rPr>
        <w:t>E</w:t>
      </w:r>
      <w:r>
        <w:rPr>
          <w:rFonts w:hint="default" w:ascii="Times New Roman" w:hAnsi="Times New Roman" w:eastAsia="Times New Roman" w:cs="Times New Roman"/>
          <w:spacing w:val="10"/>
          <w:sz w:val="21"/>
        </w:rPr>
        <w:t>v</w:t>
      </w:r>
      <w:r>
        <w:rPr>
          <w:rFonts w:hint="default" w:ascii="Times New Roman" w:hAnsi="Times New Roman" w:eastAsia="Times New Roman" w:cs="Times New Roman"/>
          <w:spacing w:val="12"/>
          <w:sz w:val="21"/>
        </w:rPr>
        <w:t>e</w:t>
      </w:r>
      <w:r>
        <w:rPr>
          <w:rFonts w:hint="default" w:ascii="Times New Roman" w:hAnsi="Times New Roman" w:eastAsia="Times New Roman" w:cs="Times New Roman"/>
          <w:sz w:val="21"/>
        </w:rPr>
        <w:t>,</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pacing w:val="8"/>
          <w:sz w:val="21"/>
        </w:rPr>
        <w:t>L</w:t>
      </w:r>
      <w:r>
        <w:rPr>
          <w:rFonts w:hint="default" w:ascii="Times New Roman" w:hAnsi="Times New Roman" w:eastAsia="Times New Roman" w:cs="Times New Roman"/>
          <w:spacing w:val="13"/>
          <w:sz w:val="21"/>
        </w:rPr>
        <w:t>il</w:t>
      </w:r>
      <w:r>
        <w:rPr>
          <w:rFonts w:hint="default" w:ascii="Times New Roman" w:hAnsi="Times New Roman" w:eastAsia="Times New Roman" w:cs="Times New Roman"/>
          <w:sz w:val="21"/>
        </w:rPr>
        <w:t>y</w:t>
      </w:r>
      <w:r>
        <w:rPr>
          <w:rFonts w:hint="default" w:ascii="Times New Roman" w:hAnsi="Times New Roman" w:eastAsia="Times New Roman" w:cs="Times New Roman"/>
          <w:spacing w:val="352"/>
          <w:sz w:val="21"/>
        </w:rPr>
        <w:t xml:space="preserve"> </w:t>
      </w:r>
      <w:r>
        <w:rPr>
          <w:rFonts w:hint="default" w:ascii="Times New Roman" w:hAnsi="Times New Roman" w:eastAsia="Times New Roman" w:cs="Times New Roman"/>
          <w:spacing w:val="12"/>
          <w:sz w:val="21"/>
          <w:u w:val="single" w:color="000000"/>
        </w:rPr>
        <w:t>3</w:t>
      </w:r>
      <w:r>
        <w:rPr>
          <w:rFonts w:hint="default" w:ascii="Times New Roman" w:hAnsi="Times New Roman" w:eastAsia="Times New Roman" w:cs="Times New Roman"/>
          <w:sz w:val="21"/>
          <w:u w:val="single" w:color="000000"/>
        </w:rPr>
        <w:t>1</w:t>
      </w:r>
      <w:r>
        <w:rPr>
          <w:rFonts w:hint="default" w:ascii="Times New Roman" w:hAnsi="Times New Roman" w:eastAsia="Times New Roman" w:cs="Times New Roman"/>
          <w:spacing w:val="347"/>
          <w:sz w:val="21"/>
        </w:rPr>
        <w:t xml:space="preserve"> </w:t>
      </w:r>
      <w:r>
        <w:rPr>
          <w:rFonts w:hint="default" w:ascii="Times New Roman" w:hAnsi="Times New Roman" w:eastAsia="Times New Roman" w:cs="Times New Roman"/>
          <w:spacing w:val="12"/>
          <w:sz w:val="21"/>
        </w:rPr>
        <w:t>he</w:t>
      </w:r>
      <w:r>
        <w:rPr>
          <w:rFonts w:hint="default" w:ascii="Times New Roman" w:hAnsi="Times New Roman" w:eastAsia="Times New Roman" w:cs="Times New Roman"/>
          <w:sz w:val="21"/>
        </w:rPr>
        <w:t>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1"/>
          <w:sz w:val="21"/>
        </w:rPr>
        <w:t>fri</w:t>
      </w:r>
      <w:r>
        <w:rPr>
          <w:rFonts w:hint="default" w:ascii="Times New Roman" w:hAnsi="Times New Roman" w:eastAsia="Times New Roman" w:cs="Times New Roman"/>
          <w:spacing w:val="12"/>
          <w:sz w:val="21"/>
        </w:rPr>
        <w:t>end</w:t>
      </w:r>
      <w:r>
        <w:rPr>
          <w:rFonts w:hint="default" w:ascii="Times New Roman" w:hAnsi="Times New Roman" w:eastAsia="Times New Roman" w:cs="Times New Roman"/>
          <w:sz w:val="21"/>
        </w:rPr>
        <w:t>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1"/>
          <w:sz w:val="21"/>
        </w:rPr>
        <w:t>i</w:t>
      </w:r>
      <w:r>
        <w:rPr>
          <w:rFonts w:hint="default" w:ascii="Times New Roman" w:hAnsi="Times New Roman" w:eastAsia="Times New Roman" w:cs="Times New Roman"/>
          <w:spacing w:val="12"/>
          <w:sz w:val="21"/>
        </w:rPr>
        <w:t>n</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2"/>
          <w:sz w:val="21"/>
        </w:rPr>
        <w:t>he</w:t>
      </w:r>
      <w:r>
        <w:rPr>
          <w:rFonts w:hint="default" w:ascii="Times New Roman" w:hAnsi="Times New Roman" w:eastAsia="Times New Roman" w:cs="Times New Roman"/>
          <w:sz w:val="21"/>
        </w:rPr>
        <w:t>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2"/>
          <w:sz w:val="21"/>
        </w:rPr>
        <w:t>house</w:t>
      </w:r>
      <w:r>
        <w:rPr>
          <w:rFonts w:hint="default" w:ascii="Times New Roman" w:hAnsi="Times New Roman" w:eastAsia="Times New Roman" w:cs="Times New Roman"/>
          <w:sz w:val="21"/>
        </w:rPr>
        <w:t>.</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1"/>
          <w:sz w:val="21"/>
        </w:rPr>
        <w:t>H</w:t>
      </w:r>
      <w:r>
        <w:rPr>
          <w:rFonts w:hint="default" w:ascii="Times New Roman" w:hAnsi="Times New Roman" w:eastAsia="Times New Roman" w:cs="Times New Roman"/>
          <w:spacing w:val="12"/>
          <w:sz w:val="21"/>
        </w:rPr>
        <w:t>o</w:t>
      </w:r>
      <w:r>
        <w:rPr>
          <w:rFonts w:hint="default" w:ascii="Times New Roman" w:hAnsi="Times New Roman" w:eastAsia="Times New Roman" w:cs="Times New Roman"/>
          <w:spacing w:val="11"/>
          <w:sz w:val="21"/>
        </w:rPr>
        <w:t>w</w:t>
      </w:r>
      <w:r>
        <w:rPr>
          <w:rFonts w:hint="default" w:ascii="Times New Roman" w:hAnsi="Times New Roman" w:eastAsia="Times New Roman" w:cs="Times New Roman"/>
          <w:spacing w:val="12"/>
          <w:sz w:val="21"/>
        </w:rPr>
        <w:t>e</w:t>
      </w:r>
      <w:r>
        <w:rPr>
          <w:rFonts w:hint="default" w:ascii="Times New Roman" w:hAnsi="Times New Roman" w:eastAsia="Times New Roman" w:cs="Times New Roman"/>
          <w:spacing w:val="10"/>
          <w:sz w:val="21"/>
        </w:rPr>
        <w:t>v</w:t>
      </w:r>
      <w:r>
        <w:rPr>
          <w:rFonts w:hint="default" w:ascii="Times New Roman" w:hAnsi="Times New Roman" w:eastAsia="Times New Roman" w:cs="Times New Roman"/>
          <w:spacing w:val="12"/>
          <w:sz w:val="21"/>
        </w:rPr>
        <w:t>e</w:t>
      </w:r>
      <w:r>
        <w:rPr>
          <w:rFonts w:hint="default" w:ascii="Times New Roman" w:hAnsi="Times New Roman" w:eastAsia="Times New Roman" w:cs="Times New Roman"/>
          <w:spacing w:val="11"/>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2"/>
          <w:sz w:val="21"/>
        </w:rPr>
        <w:t>sh</w:t>
      </w:r>
      <w:r>
        <w:rPr>
          <w:rFonts w:hint="default" w:ascii="Times New Roman" w:hAnsi="Times New Roman" w:eastAsia="Times New Roman" w:cs="Times New Roman"/>
          <w:sz w:val="21"/>
        </w:rPr>
        <w:t>e</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1"/>
          <w:sz w:val="21"/>
        </w:rPr>
        <w:t>f</w:t>
      </w:r>
      <w:r>
        <w:rPr>
          <w:rFonts w:hint="default" w:ascii="Times New Roman" w:hAnsi="Times New Roman" w:eastAsia="Times New Roman" w:cs="Times New Roman"/>
          <w:spacing w:val="12"/>
          <w:sz w:val="21"/>
        </w:rPr>
        <w:t>e</w:t>
      </w:r>
      <w:r>
        <w:rPr>
          <w:rFonts w:hint="default" w:ascii="Times New Roman" w:hAnsi="Times New Roman" w:eastAsia="Times New Roman" w:cs="Times New Roman"/>
          <w:spacing w:val="21"/>
          <w:sz w:val="21"/>
        </w:rPr>
        <w:t>l</w:t>
      </w:r>
      <w:r>
        <w:rPr>
          <w:rFonts w:hint="default" w:ascii="Times New Roman" w:hAnsi="Times New Roman" w:eastAsia="Times New Roman" w:cs="Times New Roman"/>
          <w:sz w:val="21"/>
        </w:rPr>
        <w:t>t</w:t>
      </w:r>
    </w:p>
    <w:p>
      <w:pPr>
        <w:autoSpaceDE w:val="0"/>
        <w:autoSpaceDN w:val="0"/>
        <w:snapToGrid w:val="0"/>
        <w:spacing w:before="179" w:after="0" w:line="240" w:lineRule="auto"/>
        <w:ind w:left="83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3</w:t>
      </w:r>
      <w:r>
        <w:rPr>
          <w:rFonts w:hint="default" w:ascii="Times New Roman" w:hAnsi="Times New Roman" w:eastAsia="Times New Roman" w:cs="Times New Roman"/>
          <w:sz w:val="21"/>
        </w:rPr>
        <w:t>2</w:t>
      </w:r>
      <w:r>
        <w:rPr>
          <w:rFonts w:hint="default" w:ascii="Times New Roman" w:hAnsi="Times New Roman" w:eastAsia="Times New Roman" w:cs="Times New Roman"/>
          <w:spacing w:val="320"/>
          <w:sz w:val="21"/>
        </w:rPr>
        <w:t xml:space="preserve"> </w:t>
      </w:r>
      <w:r>
        <w:rPr>
          <w:rFonts w:hint="default" w:ascii="Times New Roman" w:hAnsi="Times New Roman" w:eastAsia="Times New Roman" w:cs="Times New Roman"/>
          <w:sz w:val="21"/>
        </w:rPr>
        <w:t>when</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70"/>
          <w:sz w:val="21"/>
        </w:rPr>
        <w:t xml:space="preserve"> </w:t>
      </w:r>
      <w:r>
        <w:rPr>
          <w:rFonts w:hint="default" w:ascii="Times New Roman" w:hAnsi="Times New Roman" w:eastAsia="Times New Roman" w:cs="Times New Roman"/>
          <w:sz w:val="21"/>
        </w:rPr>
        <w:t>saw</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Michael</w:t>
      </w:r>
      <w:r>
        <w:rPr>
          <w:rFonts w:hint="default" w:ascii="Times New Roman" w:hAnsi="Times New Roman" w:eastAsia="Times New Roman" w:cs="Times New Roman"/>
          <w:spacing w:val="71"/>
          <w:sz w:val="21"/>
        </w:rPr>
        <w:t xml:space="preserve"> </w:t>
      </w:r>
      <w:r>
        <w:rPr>
          <w:rFonts w:hint="default" w:ascii="Times New Roman" w:hAnsi="Times New Roman" w:eastAsia="Times New Roman" w:cs="Times New Roman"/>
          <w:sz w:val="21"/>
        </w:rPr>
        <w:t>walking</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70"/>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arrival,</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Michael</w:t>
      </w:r>
      <w:r>
        <w:rPr>
          <w:rFonts w:hint="default" w:ascii="Times New Roman" w:hAnsi="Times New Roman" w:eastAsia="Times New Roman" w:cs="Times New Roman"/>
          <w:spacing w:val="71"/>
          <w:sz w:val="21"/>
        </w:rPr>
        <w:t xml:space="preserve"> </w:t>
      </w:r>
      <w:r>
        <w:rPr>
          <w:rFonts w:hint="default" w:ascii="Times New Roman" w:hAnsi="Times New Roman" w:eastAsia="Times New Roman" w:cs="Times New Roman"/>
          <w:sz w:val="21"/>
        </w:rPr>
        <w:t>gave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Alice</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70"/>
          <w:sz w:val="21"/>
        </w:rPr>
        <w:t xml:space="preserve"> </w:t>
      </w:r>
      <w:r>
        <w:rPr>
          <w:rFonts w:hint="default" w:ascii="Times New Roman" w:hAnsi="Times New Roman" w:eastAsia="Times New Roman" w:cs="Times New Roman"/>
          <w:sz w:val="21"/>
        </w:rPr>
        <w:t>Peter</w:t>
      </w:r>
      <w:r>
        <w:rPr>
          <w:rFonts w:hint="default" w:ascii="Times New Roman" w:hAnsi="Times New Roman" w:eastAsia="Times New Roman" w:cs="Times New Roman"/>
          <w:sz w:val="21"/>
        </w:rPr>
        <mc:AlternateContent>
          <mc:Choice Requires="wps">
            <w:drawing>
              <wp:anchor distT="0" distB="0" distL="0" distR="0" simplePos="0" relativeHeight="251718656" behindDoc="1" locked="0" layoutInCell="1" allowOverlap="1">
                <wp:simplePos x="0" y="0"/>
                <wp:positionH relativeFrom="page">
                  <wp:posOffset>719455</wp:posOffset>
                </wp:positionH>
                <wp:positionV relativeFrom="page">
                  <wp:posOffset>7584440</wp:posOffset>
                </wp:positionV>
                <wp:extent cx="425450" cy="0"/>
                <wp:effectExtent l="4445" t="4445" r="8255" b="5080"/>
                <wp:wrapNone/>
                <wp:docPr id="1085" name="1085"/>
                <wp:cNvGraphicFramePr/>
                <a:graphic xmlns:a="http://schemas.openxmlformats.org/drawingml/2006/main">
                  <a:graphicData uri="http://schemas.microsoft.com/office/word/2010/wordprocessingShape">
                    <wps:wsp>
                      <wps:cNvCnPr/>
                      <wps:spPr>
                        <a:xfrm>
                          <a:off x="0" y="0"/>
                          <a:ext cx="425450" cy="0"/>
                        </a:xfrm>
                        <a:prstGeom prst="line">
                          <a:avLst/>
                        </a:prstGeom>
                        <a:solidFill>
                          <a:srgbClr val="000000"/>
                        </a:solidFill>
                        <a:ln w="6350" cap="rnd">
                          <a:solidFill>
                            <a:srgbClr val="000000"/>
                          </a:solidFill>
                        </a:ln>
                      </wps:spPr>
                      <wps:bodyPr vert="horz" wrap="square" anchor="t"/>
                    </wps:wsp>
                  </a:graphicData>
                </a:graphic>
              </wp:anchor>
            </w:drawing>
          </mc:Choice>
          <mc:Fallback>
            <w:pict>
              <v:line id="1085" o:spid="_x0000_s1026" o:spt="20" style="position:absolute;left:0pt;margin-left:56.65pt;margin-top:597.2pt;height:0pt;width:33.5pt;mso-position-horizontal-relative:page;mso-position-vertical-relative:page;z-index:-251597824;mso-width-relative:page;mso-height-relative:page;" fillcolor="#000000" filled="t" stroked="t" coordsize="21600,21600" o:gfxdata="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H7sSddcAAAANAQAADwAA&#10;AAAAAAABACAAAAAiAAAAZHJzL2Rvd25yZXYueG1sUEsBAhQAFAAAAAgAh07iQAyTASWlAQAAXwMA&#10;AA4AAAAAAAAAAQAgAAAAJgEAAGRycy9lMm9Eb2MueG1sUEsFBgAAAAAGAAYAWQEAAD0FAAAAAA==&#10;">
                <v:fill on="t" focussize="0,0"/>
                <v:stroke weight="0.5pt" color="#000000" joinstyle="round" endcap="round"/>
                <v:imagedata o:title=""/>
                <o:lock v:ext="edit" aspectratio="f"/>
              </v:line>
            </w:pict>
          </mc:Fallback>
        </mc:AlternateContent>
      </w:r>
    </w:p>
    <w:p>
      <w:pPr>
        <w:autoSpaceDE w:val="0"/>
        <w:autoSpaceDN w:val="0"/>
        <w:snapToGrid w:val="0"/>
        <w:spacing w:before="165"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presents—some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cookie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 xml:space="preserve">molds </w:t>
      </w:r>
      <w:r>
        <w:rPr>
          <w:rFonts w:hint="default" w:ascii="宋体" w:hAnsi="宋体" w:eastAsia="宋体" w:cs="宋体"/>
          <w:sz w:val="21"/>
        </w:rPr>
        <w:t>（模具）！</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two</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kids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ran</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happily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grandfather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and</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showed great</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u w:val="single" w:color="000000"/>
        </w:rPr>
        <w:t>33</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for his gifts, asking him to bake cookies with them.</w:t>
      </w:r>
    </w:p>
    <w:p>
      <w:pPr>
        <w:autoSpaceDE w:val="0"/>
        <w:autoSpaceDN w:val="0"/>
        <w:snapToGrid w:val="0"/>
        <w:spacing w:before="179" w:after="0" w:line="240" w:lineRule="auto"/>
        <w:ind w:left="1064"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All</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guests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present</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moved</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by</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scene.</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Lily</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34</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all</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want</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their</w:t>
      </w:r>
    </w:p>
    <w:p>
      <w:pPr>
        <w:autoSpaceDE w:val="0"/>
        <w:autoSpaceDN w:val="0"/>
        <w:snapToGrid w:val="0"/>
        <w:spacing w:before="125"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7</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710"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parents’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time and</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35</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not what their parents buy them.</w:t>
      </w:r>
    </w:p>
    <w:p>
      <w:pPr>
        <w:numPr>
          <w:ilvl w:val="0"/>
          <w:numId w:val="7"/>
        </w:numPr>
        <w:autoSpaceDE w:val="0"/>
        <w:autoSpaceDN w:val="0"/>
        <w:snapToGrid w:val="0"/>
        <w:spacing w:before="59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usually</w:t>
      </w:r>
      <w:r>
        <w:rPr>
          <w:rFonts w:hint="default" w:ascii="Times New Roman" w:hAnsi="Times New Roman" w:eastAsia="Times New Roman" w:cs="Times New Roman"/>
          <w:spacing w:val="1300"/>
          <w:sz w:val="21"/>
        </w:rPr>
        <w:t xml:space="preserve"> </w:t>
      </w:r>
      <w:r>
        <w:rPr>
          <w:rFonts w:hint="default" w:ascii="Times New Roman" w:hAnsi="Times New Roman" w:eastAsia="Times New Roman" w:cs="Times New Roman"/>
          <w:sz w:val="21"/>
        </w:rPr>
        <w:t>B. rarely</w:t>
      </w:r>
      <w:r>
        <w:rPr>
          <w:rFonts w:hint="default" w:ascii="Times New Roman" w:hAnsi="Times New Roman" w:eastAsia="Times New Roman" w:cs="Times New Roman"/>
          <w:spacing w:val="1312"/>
          <w:sz w:val="21"/>
        </w:rPr>
        <w:t xml:space="preserve"> </w:t>
      </w:r>
      <w:r>
        <w:rPr>
          <w:rFonts w:hint="default" w:ascii="Times New Roman" w:hAnsi="Times New Roman" w:eastAsia="Times New Roman" w:cs="Times New Roman"/>
          <w:sz w:val="21"/>
        </w:rPr>
        <w:t>C. always</w:t>
      </w:r>
      <w:r>
        <w:rPr>
          <w:rFonts w:hint="default" w:ascii="Times New Roman" w:hAnsi="Times New Roman" w:eastAsia="Times New Roman" w:cs="Times New Roman"/>
          <w:spacing w:val="1223"/>
          <w:sz w:val="21"/>
        </w:rPr>
        <w:t xml:space="preserve"> </w:t>
      </w:r>
      <w:r>
        <w:rPr>
          <w:rFonts w:hint="default" w:ascii="Times New Roman" w:hAnsi="Times New Roman" w:eastAsia="Times New Roman" w:cs="Times New Roman"/>
          <w:sz w:val="21"/>
        </w:rPr>
        <w:t>D. never</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around</w:t>
      </w:r>
      <w:r>
        <w:rPr>
          <w:rFonts w:hint="default" w:ascii="Times New Roman" w:hAnsi="Times New Roman" w:eastAsia="Times New Roman" w:cs="Times New Roman"/>
          <w:spacing w:val="1324"/>
          <w:sz w:val="21"/>
        </w:rPr>
        <w:t xml:space="preserve"> </w:t>
      </w:r>
      <w:r>
        <w:rPr>
          <w:rFonts w:hint="default" w:ascii="Times New Roman" w:hAnsi="Times New Roman" w:eastAsia="Times New Roman" w:cs="Times New Roman"/>
          <w:sz w:val="21"/>
        </w:rPr>
        <w:t>B. beyond</w:t>
      </w:r>
      <w:r>
        <w:rPr>
          <w:rFonts w:hint="default" w:ascii="Times New Roman" w:hAnsi="Times New Roman" w:eastAsia="Times New Roman" w:cs="Times New Roman"/>
          <w:spacing w:val="1185"/>
          <w:sz w:val="21"/>
        </w:rPr>
        <w:t xml:space="preserve"> </w:t>
      </w:r>
      <w:r>
        <w:rPr>
          <w:rFonts w:hint="default" w:ascii="Times New Roman" w:hAnsi="Times New Roman" w:eastAsia="Times New Roman" w:cs="Times New Roman"/>
          <w:sz w:val="21"/>
        </w:rPr>
        <w:t>C. without</w:t>
      </w:r>
      <w:r>
        <w:rPr>
          <w:rFonts w:hint="default" w:ascii="Times New Roman" w:hAnsi="Times New Roman" w:eastAsia="Times New Roman" w:cs="Times New Roman"/>
          <w:spacing w:val="1160"/>
          <w:sz w:val="21"/>
        </w:rPr>
        <w:t xml:space="preserve"> </w:t>
      </w:r>
      <w:r>
        <w:rPr>
          <w:rFonts w:hint="default" w:ascii="Times New Roman" w:hAnsi="Times New Roman" w:eastAsia="Times New Roman" w:cs="Times New Roman"/>
          <w:sz w:val="21"/>
        </w:rPr>
        <w:t>D. for</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family</w:t>
      </w:r>
      <w:r>
        <w:rPr>
          <w:rFonts w:hint="default" w:ascii="Times New Roman" w:hAnsi="Times New Roman" w:eastAsia="Times New Roman" w:cs="Times New Roman"/>
          <w:spacing w:val="1360"/>
          <w:sz w:val="21"/>
        </w:rPr>
        <w:t xml:space="preserve"> </w:t>
      </w:r>
      <w:r>
        <w:rPr>
          <w:rFonts w:hint="default" w:ascii="Times New Roman" w:hAnsi="Times New Roman" w:eastAsia="Times New Roman" w:cs="Times New Roman"/>
          <w:sz w:val="21"/>
        </w:rPr>
        <w:t>B. heart</w:t>
      </w:r>
      <w:r>
        <w:rPr>
          <w:rFonts w:hint="default" w:ascii="Times New Roman" w:hAnsi="Times New Roman" w:eastAsia="Times New Roman" w:cs="Times New Roman"/>
          <w:spacing w:val="1380"/>
          <w:sz w:val="21"/>
        </w:rPr>
        <w:t xml:space="preserve"> </w:t>
      </w:r>
      <w:r>
        <w:rPr>
          <w:rFonts w:hint="default" w:ascii="Times New Roman" w:hAnsi="Times New Roman" w:eastAsia="Times New Roman" w:cs="Times New Roman"/>
          <w:sz w:val="21"/>
        </w:rPr>
        <w:t>C. body</w:t>
      </w:r>
      <w:r>
        <w:rPr>
          <w:rFonts w:hint="default" w:ascii="Times New Roman" w:hAnsi="Times New Roman" w:eastAsia="Times New Roman" w:cs="Times New Roman"/>
          <w:spacing w:val="1382"/>
          <w:sz w:val="21"/>
        </w:rPr>
        <w:t xml:space="preserve"> </w:t>
      </w:r>
      <w:r>
        <w:rPr>
          <w:rFonts w:hint="default" w:ascii="Times New Roman" w:hAnsi="Times New Roman" w:eastAsia="Times New Roman" w:cs="Times New Roman"/>
          <w:sz w:val="21"/>
        </w:rPr>
        <w:t>D. job</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watched</w:t>
      </w:r>
      <w:r>
        <w:rPr>
          <w:rFonts w:hint="default" w:ascii="Times New Roman" w:hAnsi="Times New Roman" w:eastAsia="Times New Roman" w:cs="Times New Roman"/>
          <w:spacing w:val="1206"/>
          <w:sz w:val="21"/>
        </w:rPr>
        <w:t xml:space="preserve"> </w:t>
      </w:r>
      <w:r>
        <w:rPr>
          <w:rFonts w:hint="default" w:ascii="Times New Roman" w:hAnsi="Times New Roman" w:eastAsia="Times New Roman" w:cs="Times New Roman"/>
          <w:sz w:val="21"/>
        </w:rPr>
        <w:t>B. laid</w:t>
      </w:r>
      <w:r>
        <w:rPr>
          <w:rFonts w:hint="default" w:ascii="Times New Roman" w:hAnsi="Times New Roman" w:eastAsia="Times New Roman" w:cs="Times New Roman"/>
          <w:spacing w:val="1487"/>
          <w:sz w:val="21"/>
        </w:rPr>
        <w:t xml:space="preserve"> </w:t>
      </w:r>
      <w:r>
        <w:rPr>
          <w:rFonts w:hint="default" w:ascii="Times New Roman" w:hAnsi="Times New Roman" w:eastAsia="Times New Roman" w:cs="Times New Roman"/>
          <w:sz w:val="21"/>
        </w:rPr>
        <w:t>C. hid</w:t>
      </w:r>
      <w:r>
        <w:rPr>
          <w:rFonts w:hint="default" w:ascii="Times New Roman" w:hAnsi="Times New Roman" w:eastAsia="Times New Roman" w:cs="Times New Roman"/>
          <w:spacing w:val="1533"/>
          <w:sz w:val="21"/>
        </w:rPr>
        <w:t xml:space="preserve"> </w:t>
      </w:r>
      <w:r>
        <w:rPr>
          <w:rFonts w:hint="default" w:ascii="Times New Roman" w:hAnsi="Times New Roman" w:eastAsia="Times New Roman" w:cs="Times New Roman"/>
          <w:sz w:val="21"/>
        </w:rPr>
        <w:t>D. made</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Fortunately</w:t>
      </w:r>
      <w:r>
        <w:rPr>
          <w:rFonts w:hint="default" w:ascii="Times New Roman" w:hAnsi="Times New Roman" w:eastAsia="Times New Roman" w:cs="Times New Roman"/>
          <w:spacing w:val="940"/>
          <w:sz w:val="21"/>
        </w:rPr>
        <w:t xml:space="preserve"> </w:t>
      </w:r>
      <w:r>
        <w:rPr>
          <w:rFonts w:hint="default" w:ascii="Times New Roman" w:hAnsi="Times New Roman" w:eastAsia="Times New Roman" w:cs="Times New Roman"/>
          <w:sz w:val="21"/>
        </w:rPr>
        <w:t>B. Eventually</w:t>
      </w:r>
      <w:r>
        <w:rPr>
          <w:rFonts w:hint="default" w:ascii="Times New Roman" w:hAnsi="Times New Roman" w:eastAsia="Times New Roman" w:cs="Times New Roman"/>
          <w:spacing w:val="892"/>
          <w:sz w:val="21"/>
        </w:rPr>
        <w:t xml:space="preserve"> </w:t>
      </w:r>
      <w:r>
        <w:rPr>
          <w:rFonts w:hint="default" w:ascii="Times New Roman" w:hAnsi="Times New Roman" w:eastAsia="Times New Roman" w:cs="Times New Roman"/>
          <w:sz w:val="21"/>
        </w:rPr>
        <w:t>C. Suddenly</w:t>
      </w:r>
      <w:r>
        <w:rPr>
          <w:rFonts w:hint="default" w:ascii="Times New Roman" w:hAnsi="Times New Roman" w:eastAsia="Times New Roman" w:cs="Times New Roman"/>
          <w:spacing w:val="1007"/>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Amusingly</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shocked</w:t>
      </w:r>
      <w:r>
        <w:rPr>
          <w:rFonts w:hint="default" w:ascii="Times New Roman" w:hAnsi="Times New Roman" w:eastAsia="Times New Roman" w:cs="Times New Roman"/>
          <w:spacing w:val="1218"/>
          <w:sz w:val="21"/>
        </w:rPr>
        <w:t xml:space="preserve"> </w:t>
      </w:r>
      <w:r>
        <w:rPr>
          <w:rFonts w:hint="default" w:ascii="Times New Roman" w:hAnsi="Times New Roman" w:eastAsia="Times New Roman" w:cs="Times New Roman"/>
          <w:sz w:val="21"/>
        </w:rPr>
        <w:t>B. touched</w:t>
      </w:r>
      <w:r>
        <w:rPr>
          <w:rFonts w:hint="default" w:ascii="Times New Roman" w:hAnsi="Times New Roman" w:eastAsia="Times New Roman" w:cs="Times New Roman"/>
          <w:spacing w:val="1136"/>
          <w:sz w:val="21"/>
        </w:rPr>
        <w:t xml:space="preserve"> </w:t>
      </w:r>
      <w:r>
        <w:rPr>
          <w:rFonts w:hint="default" w:ascii="Times New Roman" w:hAnsi="Times New Roman" w:eastAsia="Times New Roman" w:cs="Times New Roman"/>
          <w:sz w:val="21"/>
        </w:rPr>
        <w:t>C. happy</w:t>
      </w:r>
      <w:r>
        <w:rPr>
          <w:rFonts w:hint="default" w:ascii="Times New Roman" w:hAnsi="Times New Roman" w:eastAsia="Times New Roman" w:cs="Times New Roman"/>
          <w:spacing w:val="1288"/>
          <w:sz w:val="21"/>
        </w:rPr>
        <w:t xml:space="preserve"> </w:t>
      </w:r>
      <w:r>
        <w:rPr>
          <w:rFonts w:hint="default" w:ascii="Times New Roman" w:hAnsi="Times New Roman" w:eastAsia="Times New Roman" w:cs="Times New Roman"/>
          <w:sz w:val="21"/>
        </w:rPr>
        <w:t>D. free</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attend</w:t>
      </w:r>
      <w:r>
        <w:rPr>
          <w:rFonts w:hint="default" w:ascii="Times New Roman" w:hAnsi="Times New Roman" w:eastAsia="Times New Roman" w:cs="Times New Roman"/>
          <w:spacing w:val="1393"/>
          <w:sz w:val="21"/>
        </w:rPr>
        <w:t xml:space="preserve"> </w:t>
      </w:r>
      <w:r>
        <w:rPr>
          <w:rFonts w:hint="default" w:ascii="Times New Roman" w:hAnsi="Times New Roman" w:eastAsia="Times New Roman" w:cs="Times New Roman"/>
          <w:sz w:val="21"/>
        </w:rPr>
        <w:t>B. throw</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C. delay</w:t>
      </w:r>
      <w:r>
        <w:rPr>
          <w:rFonts w:hint="default" w:ascii="Times New Roman" w:hAnsi="Times New Roman" w:eastAsia="Times New Roman" w:cs="Times New Roman"/>
          <w:spacing w:val="1346"/>
          <w:sz w:val="21"/>
        </w:rPr>
        <w:t xml:space="preserve"> </w:t>
      </w:r>
      <w:r>
        <w:rPr>
          <w:rFonts w:hint="default" w:ascii="Times New Roman" w:hAnsi="Times New Roman" w:eastAsia="Times New Roman" w:cs="Times New Roman"/>
          <w:sz w:val="21"/>
        </w:rPr>
        <w:t>D. rule</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blesses</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B. regards</w:t>
      </w:r>
      <w:r>
        <w:rPr>
          <w:rFonts w:hint="default" w:ascii="Times New Roman" w:hAnsi="Times New Roman" w:eastAsia="Times New Roman" w:cs="Times New Roman"/>
          <w:spacing w:val="1182"/>
          <w:sz w:val="21"/>
        </w:rPr>
        <w:t xml:space="preserve"> </w:t>
      </w:r>
      <w:r>
        <w:rPr>
          <w:rFonts w:hint="default" w:ascii="Times New Roman" w:hAnsi="Times New Roman" w:eastAsia="Times New Roman" w:cs="Times New Roman"/>
          <w:sz w:val="21"/>
        </w:rPr>
        <w:t>C. letters</w:t>
      </w:r>
      <w:r>
        <w:rPr>
          <w:rFonts w:hint="default" w:ascii="Times New Roman" w:hAnsi="Times New Roman" w:eastAsia="Times New Roman" w:cs="Times New Roman"/>
          <w:spacing w:val="1290"/>
          <w:sz w:val="21"/>
        </w:rPr>
        <w:t xml:space="preserve"> </w:t>
      </w:r>
      <w:r>
        <w:rPr>
          <w:rFonts w:hint="default" w:ascii="Times New Roman" w:hAnsi="Times New Roman" w:eastAsia="Times New Roman" w:cs="Times New Roman"/>
          <w:sz w:val="21"/>
        </w:rPr>
        <w:t>D. invitations</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confident</w:t>
      </w:r>
      <w:r>
        <w:rPr>
          <w:rFonts w:hint="default" w:ascii="Times New Roman" w:hAnsi="Times New Roman" w:eastAsia="Times New Roman" w:cs="Times New Roman"/>
          <w:spacing w:val="1111"/>
          <w:sz w:val="21"/>
        </w:rPr>
        <w:t xml:space="preserve"> </w:t>
      </w:r>
      <w:r>
        <w:rPr>
          <w:rFonts w:hint="default" w:ascii="Times New Roman" w:hAnsi="Times New Roman" w:eastAsia="Times New Roman" w:cs="Times New Roman"/>
          <w:sz w:val="21"/>
        </w:rPr>
        <w:t>B. warm</w:t>
      </w:r>
      <w:r>
        <w:rPr>
          <w:rFonts w:hint="default" w:ascii="Times New Roman" w:hAnsi="Times New Roman" w:eastAsia="Times New Roman" w:cs="Times New Roman"/>
          <w:spacing w:val="1323"/>
          <w:sz w:val="21"/>
        </w:rPr>
        <w:t xml:space="preserve"> </w:t>
      </w:r>
      <w:r>
        <w:rPr>
          <w:rFonts w:hint="default" w:ascii="Times New Roman" w:hAnsi="Times New Roman" w:eastAsia="Times New Roman" w:cs="Times New Roman"/>
          <w:sz w:val="21"/>
        </w:rPr>
        <w:t>C. relaxed</w:t>
      </w:r>
      <w:r>
        <w:rPr>
          <w:rFonts w:hint="default" w:ascii="Times New Roman" w:hAnsi="Times New Roman" w:eastAsia="Times New Roman" w:cs="Times New Roman"/>
          <w:spacing w:val="1182"/>
          <w:sz w:val="21"/>
        </w:rPr>
        <w:t xml:space="preserve"> </w:t>
      </w:r>
      <w:r>
        <w:rPr>
          <w:rFonts w:hint="default" w:ascii="Times New Roman" w:hAnsi="Times New Roman" w:eastAsia="Times New Roman" w:cs="Times New Roman"/>
          <w:sz w:val="21"/>
        </w:rPr>
        <w:t>D. cool</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shy</w:t>
      </w:r>
      <w:r>
        <w:rPr>
          <w:rFonts w:hint="default" w:ascii="Times New Roman" w:hAnsi="Times New Roman" w:eastAsia="Times New Roman" w:cs="Times New Roman"/>
          <w:spacing w:val="1614"/>
          <w:sz w:val="21"/>
        </w:rPr>
        <w:t xml:space="preserve"> </w:t>
      </w:r>
      <w:r>
        <w:rPr>
          <w:rFonts w:hint="default" w:ascii="Times New Roman" w:hAnsi="Times New Roman" w:eastAsia="Times New Roman" w:cs="Times New Roman"/>
          <w:sz w:val="21"/>
        </w:rPr>
        <w:t>B. worried</w:t>
      </w:r>
      <w:r>
        <w:rPr>
          <w:rFonts w:hint="default" w:ascii="Times New Roman" w:hAnsi="Times New Roman" w:eastAsia="Times New Roman" w:cs="Times New Roman"/>
          <w:spacing w:val="1148"/>
          <w:sz w:val="21"/>
        </w:rPr>
        <w:t xml:space="preserve"> </w:t>
      </w:r>
      <w:r>
        <w:rPr>
          <w:rFonts w:hint="default" w:ascii="Times New Roman" w:hAnsi="Times New Roman" w:eastAsia="Times New Roman" w:cs="Times New Roman"/>
          <w:sz w:val="21"/>
        </w:rPr>
        <w:t>C. easy</w:t>
      </w:r>
      <w:r>
        <w:rPr>
          <w:rFonts w:hint="default" w:ascii="Times New Roman" w:hAnsi="Times New Roman" w:eastAsia="Times New Roman" w:cs="Times New Roman"/>
          <w:spacing w:val="1427"/>
          <w:sz w:val="21"/>
        </w:rPr>
        <w:t xml:space="preserve"> </w:t>
      </w:r>
      <w:r>
        <w:rPr>
          <w:rFonts w:hint="default" w:ascii="Times New Roman" w:hAnsi="Times New Roman" w:eastAsia="Times New Roman" w:cs="Times New Roman"/>
          <w:sz w:val="21"/>
        </w:rPr>
        <w:t>D. eager</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welcomed</w:t>
      </w:r>
      <w:r>
        <w:rPr>
          <w:rFonts w:hint="default" w:ascii="Times New Roman" w:hAnsi="Times New Roman" w:eastAsia="Times New Roman" w:cs="Times New Roman"/>
          <w:spacing w:val="1045"/>
          <w:sz w:val="21"/>
        </w:rPr>
        <w:t xml:space="preserve"> </w:t>
      </w:r>
      <w:r>
        <w:rPr>
          <w:rFonts w:hint="default" w:ascii="Times New Roman" w:hAnsi="Times New Roman" w:eastAsia="Times New Roman" w:cs="Times New Roman"/>
          <w:sz w:val="21"/>
        </w:rPr>
        <w:t>B. led</w:t>
      </w:r>
      <w:r>
        <w:rPr>
          <w:rFonts w:hint="default" w:ascii="Times New Roman" w:hAnsi="Times New Roman" w:eastAsia="Times New Roman" w:cs="Times New Roman"/>
          <w:spacing w:val="1544"/>
          <w:sz w:val="21"/>
        </w:rPr>
        <w:t xml:space="preserve"> </w:t>
      </w:r>
      <w:r>
        <w:rPr>
          <w:rFonts w:hint="default" w:ascii="Times New Roman" w:hAnsi="Times New Roman" w:eastAsia="Times New Roman" w:cs="Times New Roman"/>
          <w:sz w:val="21"/>
        </w:rPr>
        <w:t>C. signaled</w:t>
      </w:r>
      <w:r>
        <w:rPr>
          <w:rFonts w:hint="default" w:ascii="Times New Roman" w:hAnsi="Times New Roman" w:eastAsia="Times New Roman" w:cs="Times New Roman"/>
          <w:spacing w:val="1101"/>
          <w:sz w:val="21"/>
        </w:rPr>
        <w:t xml:space="preserve"> </w:t>
      </w:r>
      <w:r>
        <w:rPr>
          <w:rFonts w:hint="default" w:ascii="Times New Roman" w:hAnsi="Times New Roman" w:eastAsia="Times New Roman" w:cs="Times New Roman"/>
          <w:sz w:val="21"/>
        </w:rPr>
        <w:t>D. waved</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uncomfortable</w:t>
      </w:r>
      <w:r>
        <w:rPr>
          <w:rFonts w:hint="default" w:ascii="Times New Roman" w:hAnsi="Times New Roman" w:eastAsia="Times New Roman" w:cs="Times New Roman"/>
          <w:spacing w:val="685"/>
          <w:sz w:val="21"/>
        </w:rPr>
        <w:t xml:space="preserve"> </w:t>
      </w:r>
      <w:r>
        <w:rPr>
          <w:rFonts w:hint="default" w:ascii="Times New Roman" w:hAnsi="Times New Roman" w:eastAsia="Times New Roman" w:cs="Times New Roman"/>
          <w:sz w:val="21"/>
        </w:rPr>
        <w:t>B. refreshed</w:t>
      </w:r>
      <w:r>
        <w:rPr>
          <w:rFonts w:hint="default" w:ascii="Times New Roman" w:hAnsi="Times New Roman" w:eastAsia="Times New Roman" w:cs="Times New Roman"/>
          <w:spacing w:val="1018"/>
          <w:sz w:val="21"/>
        </w:rPr>
        <w:t xml:space="preserve"> </w:t>
      </w:r>
      <w:r>
        <w:rPr>
          <w:rFonts w:hint="default" w:ascii="Times New Roman" w:hAnsi="Times New Roman" w:eastAsia="Times New Roman" w:cs="Times New Roman"/>
          <w:sz w:val="21"/>
        </w:rPr>
        <w:t>C. surprised</w:t>
      </w:r>
      <w:r>
        <w:rPr>
          <w:rFonts w:hint="default" w:ascii="Times New Roman" w:hAnsi="Times New Roman" w:eastAsia="Times New Roman" w:cs="Times New Roman"/>
          <w:spacing w:val="1031"/>
          <w:sz w:val="21"/>
        </w:rPr>
        <w:t xml:space="preserve"> </w:t>
      </w:r>
      <w:r>
        <w:rPr>
          <w:rFonts w:hint="default" w:ascii="Times New Roman" w:hAnsi="Times New Roman" w:eastAsia="Times New Roman" w:cs="Times New Roman"/>
          <w:sz w:val="21"/>
        </w:rPr>
        <w:t>D. calm</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respect</w:t>
      </w:r>
      <w:r>
        <w:rPr>
          <w:rFonts w:hint="default" w:ascii="Times New Roman" w:hAnsi="Times New Roman" w:eastAsia="Times New Roman" w:cs="Times New Roman"/>
          <w:spacing w:val="1310"/>
          <w:sz w:val="21"/>
        </w:rPr>
        <w:t xml:space="preserve"> </w:t>
      </w:r>
      <w:r>
        <w:rPr>
          <w:rFonts w:hint="default" w:ascii="Times New Roman" w:hAnsi="Times New Roman" w:eastAsia="Times New Roman" w:cs="Times New Roman"/>
          <w:sz w:val="21"/>
        </w:rPr>
        <w:t>B. pity</w:t>
      </w:r>
      <w:r>
        <w:rPr>
          <w:rFonts w:hint="default" w:ascii="Times New Roman" w:hAnsi="Times New Roman" w:eastAsia="Times New Roman" w:cs="Times New Roman"/>
          <w:spacing w:val="1475"/>
          <w:sz w:val="21"/>
        </w:rPr>
        <w:t xml:space="preserve"> </w:t>
      </w:r>
      <w:r>
        <w:rPr>
          <w:rFonts w:hint="default" w:ascii="Times New Roman" w:hAnsi="Times New Roman" w:eastAsia="Times New Roman" w:cs="Times New Roman"/>
          <w:sz w:val="21"/>
        </w:rPr>
        <w:t>C. enthusiasm</w:t>
      </w:r>
      <w:r>
        <w:rPr>
          <w:rFonts w:hint="default" w:ascii="Times New Roman" w:hAnsi="Times New Roman" w:eastAsia="Times New Roman" w:cs="Times New Roman"/>
          <w:spacing w:val="855"/>
          <w:sz w:val="21"/>
        </w:rPr>
        <w:t xml:space="preserve"> </w:t>
      </w:r>
      <w:r>
        <w:rPr>
          <w:rFonts w:hint="default" w:ascii="Times New Roman" w:hAnsi="Times New Roman" w:eastAsia="Times New Roman" w:cs="Times New Roman"/>
          <w:sz w:val="21"/>
        </w:rPr>
        <w:t>D. love</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noticed</w:t>
      </w:r>
      <w:r>
        <w:rPr>
          <w:rFonts w:hint="default" w:ascii="Times New Roman" w:hAnsi="Times New Roman" w:eastAsia="Times New Roman" w:cs="Times New Roman"/>
          <w:spacing w:val="1288"/>
          <w:sz w:val="21"/>
        </w:rPr>
        <w:t xml:space="preserve"> </w:t>
      </w:r>
      <w:r>
        <w:rPr>
          <w:rFonts w:hint="default" w:ascii="Times New Roman" w:hAnsi="Times New Roman" w:eastAsia="Times New Roman" w:cs="Times New Roman"/>
          <w:sz w:val="21"/>
        </w:rPr>
        <w:t>B. realized</w:t>
      </w:r>
      <w:r>
        <w:rPr>
          <w:rFonts w:hint="default" w:ascii="Times New Roman" w:hAnsi="Times New Roman" w:eastAsia="Times New Roman" w:cs="Times New Roman"/>
          <w:spacing w:val="1136"/>
          <w:sz w:val="21"/>
        </w:rPr>
        <w:t xml:space="preserve"> </w:t>
      </w:r>
      <w:r>
        <w:rPr>
          <w:rFonts w:hint="default" w:ascii="Times New Roman" w:hAnsi="Times New Roman" w:eastAsia="Times New Roman" w:cs="Times New Roman"/>
          <w:sz w:val="21"/>
        </w:rPr>
        <w:t>C. learned</w:t>
      </w:r>
      <w:r>
        <w:rPr>
          <w:rFonts w:hint="default" w:ascii="Times New Roman" w:hAnsi="Times New Roman" w:eastAsia="Times New Roman" w:cs="Times New Roman"/>
          <w:spacing w:val="1182"/>
          <w:sz w:val="21"/>
        </w:rPr>
        <w:t xml:space="preserve"> </w:t>
      </w:r>
      <w:r>
        <w:rPr>
          <w:rFonts w:hint="default" w:ascii="Times New Roman" w:hAnsi="Times New Roman" w:eastAsia="Times New Roman" w:cs="Times New Roman"/>
          <w:sz w:val="21"/>
        </w:rPr>
        <w:t>D. witnessed</w:t>
      </w:r>
    </w:p>
    <w:p>
      <w:pPr>
        <w:numPr>
          <w:ilvl w:val="0"/>
          <w:numId w:val="7"/>
        </w:numPr>
        <w:autoSpaceDE w:val="0"/>
        <w:autoSpaceDN w:val="0"/>
        <w:snapToGrid w:val="0"/>
        <w:spacing w:before="179" w:after="0" w:line="240" w:lineRule="auto"/>
        <w:ind w:left="930"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money</w:t>
      </w:r>
      <w:r>
        <w:rPr>
          <w:rFonts w:hint="default" w:ascii="Times New Roman" w:hAnsi="Times New Roman" w:eastAsia="Times New Roman" w:cs="Times New Roman"/>
          <w:spacing w:val="1334"/>
          <w:sz w:val="21"/>
        </w:rPr>
        <w:t xml:space="preserve"> </w:t>
      </w:r>
      <w:r>
        <w:rPr>
          <w:rFonts w:hint="default" w:ascii="Times New Roman" w:hAnsi="Times New Roman" w:eastAsia="Times New Roman" w:cs="Times New Roman"/>
          <w:sz w:val="21"/>
        </w:rPr>
        <w:t>B. passion</w:t>
      </w:r>
      <w:r>
        <w:rPr>
          <w:rFonts w:hint="default" w:ascii="Times New Roman" w:hAnsi="Times New Roman" w:eastAsia="Times New Roman" w:cs="Times New Roman"/>
          <w:spacing w:val="1170"/>
          <w:sz w:val="21"/>
        </w:rPr>
        <w:t xml:space="preserve"> </w:t>
      </w:r>
      <w:r>
        <w:rPr>
          <w:rFonts w:hint="default" w:ascii="Times New Roman" w:hAnsi="Times New Roman" w:eastAsia="Times New Roman" w:cs="Times New Roman"/>
          <w:sz w:val="21"/>
        </w:rPr>
        <w:t>C. knowledge</w:t>
      </w:r>
      <w:r>
        <w:rPr>
          <w:rFonts w:hint="default" w:ascii="Times New Roman" w:hAnsi="Times New Roman" w:eastAsia="Times New Roman" w:cs="Times New Roman"/>
          <w:spacing w:val="880"/>
          <w:sz w:val="21"/>
        </w:rPr>
        <w:t xml:space="preserve"> </w:t>
      </w:r>
      <w:r>
        <w:rPr>
          <w:rFonts w:hint="default" w:ascii="Times New Roman" w:hAnsi="Times New Roman" w:eastAsia="Times New Roman" w:cs="Times New Roman"/>
          <w:sz w:val="21"/>
        </w:rPr>
        <w:t>D. attention</w:t>
      </w:r>
    </w:p>
    <w:p>
      <w:pPr>
        <w:autoSpaceDE w:val="0"/>
        <w:autoSpaceDN w:val="0"/>
        <w:snapToGrid w:val="0"/>
        <w:spacing w:before="585"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第二节（</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0</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分）</w:t>
      </w:r>
    </w:p>
    <w:p>
      <w:pPr>
        <w:autoSpaceDE w:val="0"/>
        <w:autoSpaceDN w:val="0"/>
        <w:snapToGrid w:val="0"/>
        <w:spacing w:before="158" w:after="0" w:line="263" w:lineRule="exact"/>
        <w:ind w:left="1045" w:right="0" w:firstLine="0"/>
        <w:jc w:val="left"/>
        <w:textAlignment w:val="auto"/>
        <w:rPr>
          <w:rFonts w:hint="default" w:ascii="宋体" w:hAnsi="宋体" w:eastAsia="宋体" w:cs="宋体"/>
          <w:sz w:val="21"/>
        </w:rPr>
      </w:pPr>
      <w:r>
        <w:rPr>
          <w:rFonts w:hint="default" w:ascii="宋体" w:hAnsi="宋体" w:eastAsia="宋体" w:cs="宋体"/>
          <w:sz w:val="21"/>
        </w:rPr>
        <w:t>阅读下面短文，在空白处填</w:t>
      </w:r>
      <w:r>
        <w:rPr>
          <w:rFonts w:hint="default" w:ascii="宋体" w:hAnsi="宋体" w:eastAsia="宋体" w:cs="宋体"/>
          <w:spacing w:val="27"/>
          <w:sz w:val="21"/>
        </w:rPr>
        <w:t>入</w:t>
      </w:r>
      <w:r>
        <w:rPr>
          <w:rFonts w:hint="default" w:ascii="Times New Roman" w:hAnsi="Times New Roman" w:eastAsia="Times New Roman" w:cs="Times New Roman"/>
          <w:spacing w:val="51"/>
          <w:sz w:val="21"/>
        </w:rPr>
        <w:t>1</w:t>
      </w:r>
      <w:r>
        <w:rPr>
          <w:rFonts w:hint="default" w:ascii="宋体" w:hAnsi="宋体" w:eastAsia="宋体" w:cs="宋体"/>
          <w:sz w:val="21"/>
        </w:rPr>
        <w:t>个适当的单词或括号内单词的正确形式。</w:t>
      </w:r>
    </w:p>
    <w:p>
      <w:pPr>
        <w:autoSpaceDE w:val="0"/>
        <w:autoSpaceDN w:val="0"/>
        <w:snapToGrid w:val="0"/>
        <w:spacing w:before="591"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Olympics are a series of international athletic competitions held in di</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ferent countries.</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They’re</w:t>
      </w:r>
      <w:r>
        <w:rPr>
          <w:rFonts w:hint="default" w:ascii="Times New Roman" w:hAnsi="Times New Roman" w:eastAsia="Times New Roman" w:cs="Times New Roman"/>
          <w:spacing w:val="308"/>
          <w:sz w:val="21"/>
        </w:rPr>
        <w:t xml:space="preserve"> </w:t>
      </w:r>
      <w:r>
        <w:rPr>
          <w:rFonts w:hint="default" w:ascii="Times New Roman" w:hAnsi="Times New Roman" w:eastAsia="Times New Roman" w:cs="Times New Roman"/>
          <w:sz w:val="21"/>
          <w:u w:val="single" w:color="000000"/>
        </w:rPr>
        <w:t>36</w:t>
      </w:r>
      <w:r>
        <w:rPr>
          <w:rFonts w:hint="default" w:ascii="Times New Roman" w:hAnsi="Times New Roman" w:eastAsia="Times New Roman" w:cs="Times New Roman"/>
          <w:spacing w:val="308"/>
          <w:sz w:val="21"/>
        </w:rPr>
        <w:t xml:space="preserve"> </w:t>
      </w:r>
      <w:r>
        <w:rPr>
          <w:rFonts w:hint="default" w:ascii="Times New Roman" w:hAnsi="Times New Roman" w:eastAsia="Times New Roman" w:cs="Times New Roman"/>
          <w:sz w:val="21"/>
        </w:rPr>
        <w:t>important</w:t>
      </w:r>
      <w:r>
        <w:rPr>
          <w:rFonts w:hint="default" w:ascii="Times New Roman" w:hAnsi="Times New Roman" w:eastAsia="Times New Roman" w:cs="Times New Roman"/>
          <w:spacing w:val="68"/>
          <w:sz w:val="21"/>
        </w:rPr>
        <w:t xml:space="preserve"> </w:t>
      </w:r>
      <w:r>
        <w:rPr>
          <w:rFonts w:hint="default" w:ascii="Times New Roman" w:hAnsi="Times New Roman" w:eastAsia="Times New Roman" w:cs="Times New Roman"/>
          <w:sz w:val="21"/>
        </w:rPr>
        <w:t>multi-sport</w:t>
      </w:r>
      <w:r>
        <w:rPr>
          <w:rFonts w:hint="default" w:ascii="Times New Roman" w:hAnsi="Times New Roman" w:eastAsia="Times New Roman" w:cs="Times New Roman"/>
          <w:spacing w:val="67"/>
          <w:sz w:val="21"/>
        </w:rPr>
        <w:t xml:space="preserve"> </w:t>
      </w:r>
      <w:r>
        <w:rPr>
          <w:rFonts w:hint="default" w:ascii="Times New Roman" w:hAnsi="Times New Roman" w:eastAsia="Times New Roman" w:cs="Times New Roman"/>
          <w:sz w:val="21"/>
        </w:rPr>
        <w:t>event</w:t>
      </w:r>
      <w:r>
        <w:rPr>
          <w:rFonts w:hint="default" w:ascii="Times New Roman" w:hAnsi="Times New Roman" w:eastAsia="Times New Roman" w:cs="Times New Roman"/>
          <w:spacing w:val="66"/>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66"/>
          <w:sz w:val="21"/>
        </w:rPr>
        <w:t xml:space="preserve"> </w:t>
      </w:r>
      <w:r>
        <w:rPr>
          <w:rFonts w:hint="default" w:ascii="Times New Roman" w:hAnsi="Times New Roman" w:eastAsia="Times New Roman" w:cs="Times New Roman"/>
          <w:sz w:val="21"/>
        </w:rPr>
        <w:t>takes</w:t>
      </w:r>
      <w:r>
        <w:rPr>
          <w:rFonts w:hint="default" w:ascii="Times New Roman" w:hAnsi="Times New Roman" w:eastAsia="Times New Roman" w:cs="Times New Roman"/>
          <w:spacing w:val="67"/>
          <w:sz w:val="21"/>
        </w:rPr>
        <w:t xml:space="preserve"> </w:t>
      </w:r>
      <w:r>
        <w:rPr>
          <w:rFonts w:hint="default" w:ascii="Times New Roman" w:hAnsi="Times New Roman" w:eastAsia="Times New Roman" w:cs="Times New Roman"/>
          <w:sz w:val="21"/>
        </w:rPr>
        <w:t>place</w:t>
      </w:r>
      <w:r>
        <w:rPr>
          <w:rFonts w:hint="default" w:ascii="Times New Roman" w:hAnsi="Times New Roman" w:eastAsia="Times New Roman" w:cs="Times New Roman"/>
          <w:spacing w:val="67"/>
          <w:sz w:val="21"/>
        </w:rPr>
        <w:t xml:space="preserve"> </w:t>
      </w:r>
      <w:r>
        <w:rPr>
          <w:rFonts w:hint="default" w:ascii="Times New Roman" w:hAnsi="Times New Roman" w:eastAsia="Times New Roman" w:cs="Times New Roman"/>
          <w:sz w:val="21"/>
        </w:rPr>
        <w:t>every</w:t>
      </w:r>
      <w:r>
        <w:rPr>
          <w:rFonts w:hint="default" w:ascii="Times New Roman" w:hAnsi="Times New Roman" w:eastAsia="Times New Roman" w:cs="Times New Roman"/>
          <w:spacing w:val="63"/>
          <w:sz w:val="21"/>
        </w:rPr>
        <w:t xml:space="preserve"> </w:t>
      </w:r>
      <w:r>
        <w:rPr>
          <w:rFonts w:hint="default" w:ascii="Times New Roman" w:hAnsi="Times New Roman" w:eastAsia="Times New Roman" w:cs="Times New Roman"/>
          <w:sz w:val="21"/>
        </w:rPr>
        <w:t>four</w:t>
      </w:r>
      <w:r>
        <w:rPr>
          <w:rFonts w:hint="default" w:ascii="Times New Roman" w:hAnsi="Times New Roman" w:eastAsia="Times New Roman" w:cs="Times New Roman"/>
          <w:spacing w:val="70"/>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67"/>
          <w:sz w:val="21"/>
        </w:rPr>
        <w:t xml:space="preserve"> </w:t>
      </w:r>
      <w:r>
        <w:rPr>
          <w:rFonts w:hint="default" w:ascii="Times New Roman" w:hAnsi="Times New Roman" w:eastAsia="Times New Roman" w:cs="Times New Roman"/>
          <w:sz w:val="21"/>
        </w:rPr>
        <w:t>the</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Olympics, participants from all over the world train for years and try their best</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37</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(win).</w:t>
      </w:r>
    </w:p>
    <w:p>
      <w:pPr>
        <w:autoSpaceDE w:val="0"/>
        <w:autoSpaceDN w:val="0"/>
        <w:snapToGrid w:val="0"/>
        <w:spacing w:before="179"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Pierre</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Coubertin,</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French</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man,</w:t>
      </w:r>
      <w:r>
        <w:rPr>
          <w:rFonts w:hint="default" w:ascii="Times New Roman" w:hAnsi="Times New Roman" w:eastAsia="Times New Roman" w:cs="Times New Roman"/>
          <w:spacing w:val="266"/>
          <w:sz w:val="21"/>
        </w:rPr>
        <w:t xml:space="preserve"> </w:t>
      </w:r>
      <w:r>
        <w:rPr>
          <w:rFonts w:hint="default" w:ascii="Times New Roman" w:hAnsi="Times New Roman" w:eastAsia="Times New Roman" w:cs="Times New Roman"/>
          <w:sz w:val="21"/>
          <w:u w:val="single" w:color="000000"/>
        </w:rPr>
        <w:t>38</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(found)</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International</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Olympic</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Committee</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7"/>
          <w:sz w:val="21"/>
        </w:rPr>
        <w:t>(</w:t>
      </w:r>
      <w:r>
        <w:rPr>
          <w:rFonts w:hint="default" w:ascii="Times New Roman" w:hAnsi="Times New Roman" w:eastAsia="Times New Roman" w:cs="Times New Roman"/>
          <w:sz w:val="21"/>
        </w:rPr>
        <w:t>I</w:t>
      </w:r>
      <w:r>
        <w:rPr>
          <w:rFonts w:hint="default" w:ascii="Times New Roman" w:hAnsi="Times New Roman" w:eastAsia="Times New Roman" w:cs="Times New Roman"/>
          <w:spacing w:val="7"/>
          <w:sz w:val="21"/>
        </w:rPr>
        <w:t>O</w:t>
      </w:r>
      <w:r>
        <w:rPr>
          <w:rFonts w:hint="default" w:ascii="Times New Roman" w:hAnsi="Times New Roman" w:eastAsia="Times New Roman" w:cs="Times New Roman"/>
          <w:spacing w:val="6"/>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5"/>
          <w:sz w:val="21"/>
        </w:rPr>
        <w:t>189</w:t>
      </w:r>
      <w:r>
        <w:rPr>
          <w:rFonts w:hint="default" w:ascii="Times New Roman" w:hAnsi="Times New Roman" w:eastAsia="Times New Roman" w:cs="Times New Roman"/>
          <w:spacing w:val="8"/>
          <w:sz w:val="21"/>
        </w:rPr>
        <w:t>4</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7"/>
          <w:sz w:val="21"/>
        </w:rPr>
        <w: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7"/>
          <w:sz w:val="21"/>
        </w:rPr>
        <w:t>w</w:t>
      </w:r>
      <w:r>
        <w:rPr>
          <w:rFonts w:hint="default" w:ascii="Times New Roman" w:hAnsi="Times New Roman" w:eastAsia="Times New Roman" w:cs="Times New Roman"/>
          <w:spacing w:val="5"/>
          <w:sz w:val="21"/>
        </w:rPr>
        <w:t>a</w:t>
      </w:r>
      <w:r>
        <w:rPr>
          <w:rFonts w:hint="default" w:ascii="Times New Roman" w:hAnsi="Times New Roman" w:eastAsia="Times New Roman" w:cs="Times New Roman"/>
          <w:sz w:val="21"/>
        </w:rPr>
        <w: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5"/>
          <w:sz w:val="21"/>
        </w:rPr>
        <w:t>onc</w:t>
      </w:r>
      <w:r>
        <w:rPr>
          <w:rFonts w:hint="default" w:ascii="Times New Roman" w:hAnsi="Times New Roman" w:eastAsia="Times New Roman" w:cs="Times New Roman"/>
          <w:sz w:val="21"/>
        </w:rPr>
        <w:t>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5"/>
          <w:sz w:val="21"/>
        </w:rPr>
        <w:t>ea</w:t>
      </w:r>
      <w:r>
        <w:rPr>
          <w:rFonts w:hint="default" w:ascii="Times New Roman" w:hAnsi="Times New Roman" w:eastAsia="Times New Roman" w:cs="Times New Roman"/>
          <w:spacing w:val="7"/>
          <w:sz w:val="21"/>
        </w:rPr>
        <w:t>c</w:t>
      </w:r>
      <w:r>
        <w:rPr>
          <w:rFonts w:hint="default" w:ascii="Times New Roman" w:hAnsi="Times New Roman" w:eastAsia="Times New Roman" w:cs="Times New Roman"/>
          <w:spacing w:val="5"/>
          <w:sz w:val="21"/>
        </w:rPr>
        <w:t>h</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z w:val="21"/>
        </w:rPr>
        <w:t>r</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5"/>
          <w:sz w:val="21"/>
        </w:rPr>
        <w:t>a</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z w:val="21"/>
        </w:rPr>
        <w:t>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7"/>
          <w:sz w:val="21"/>
        </w:rPr>
        <w:t>s</w:t>
      </w:r>
      <w:r>
        <w:rPr>
          <w:rFonts w:hint="default" w:ascii="Times New Roman" w:hAnsi="Times New Roman" w:eastAsia="Times New Roman" w:cs="Times New Roman"/>
          <w:sz w:val="21"/>
        </w:rPr>
        <w:t>t</w:t>
      </w:r>
      <w:r>
        <w:rPr>
          <w:rFonts w:hint="default" w:ascii="Times New Roman" w:hAnsi="Times New Roman" w:eastAsia="Times New Roman" w:cs="Times New Roman"/>
          <w:spacing w:val="5"/>
          <w:sz w:val="21"/>
        </w:rPr>
        <w:t>o</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5"/>
          <w:sz w:val="21"/>
        </w:rPr>
        <w:t>an</w:t>
      </w:r>
      <w:r>
        <w:rPr>
          <w:rFonts w:hint="default" w:ascii="Times New Roman" w:hAnsi="Times New Roman" w:eastAsia="Times New Roman" w:cs="Times New Roman"/>
          <w:sz w:val="21"/>
        </w:rPr>
        <w: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z w:val="21"/>
        </w:rPr>
        <w:t>is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5"/>
          <w:sz w:val="21"/>
        </w:rPr>
        <w:t>ho</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pacing w:val="5"/>
          <w:sz w:val="21"/>
        </w:rPr>
        <w:t>o</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F</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5"/>
          <w:sz w:val="21"/>
        </w:rPr>
        <w:t>e</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pacing w:val="5"/>
          <w:sz w:val="21"/>
        </w:rPr>
        <w:t>c</w:t>
      </w:r>
      <w:r>
        <w:rPr>
          <w:rFonts w:hint="default" w:ascii="Times New Roman" w:hAnsi="Times New Roman" w:eastAsia="Times New Roman" w:cs="Times New Roman"/>
          <w:sz w:val="21"/>
        </w:rPr>
        <w:t>h</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5"/>
          <w:sz w:val="21"/>
        </w:rPr>
        <w:t>ha</w:t>
      </w:r>
      <w:r>
        <w:rPr>
          <w:rFonts w:hint="default" w:ascii="Times New Roman" w:hAnsi="Times New Roman" w:eastAsia="Times New Roman" w:cs="Times New Roman"/>
          <w:sz w:val="21"/>
        </w:rPr>
        <w:t>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5"/>
          <w:sz w:val="21"/>
        </w:rPr>
        <w: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8"/>
          <w:sz w:val="21"/>
        </w:rPr>
        <w:t>o</w:t>
      </w:r>
      <w:r>
        <w:rPr>
          <w:rFonts w:hint="default" w:ascii="Times New Roman" w:hAnsi="Times New Roman" w:eastAsia="Times New Roman" w:cs="Times New Roman"/>
          <w:sz w:val="21"/>
        </w:rPr>
        <w:t>f</w:t>
      </w:r>
      <w:r>
        <w:rPr>
          <w:rFonts w:hint="default" w:ascii="Times New Roman" w:hAnsi="Times New Roman" w:eastAsia="Times New Roman" w:cs="Times New Roman"/>
          <w:spacing w:val="7"/>
          <w:sz w:val="21"/>
        </w:rPr>
        <w:t>f</w:t>
      </w:r>
      <w:r>
        <w:rPr>
          <w:rFonts w:hint="default" w:ascii="Times New Roman" w:hAnsi="Times New Roman" w:eastAsia="Times New Roman" w:cs="Times New Roman"/>
          <w:sz w:val="21"/>
        </w:rPr>
        <w:t>i</w:t>
      </w:r>
      <w:r>
        <w:rPr>
          <w:rFonts w:hint="default" w:ascii="Times New Roman" w:hAnsi="Times New Roman" w:eastAsia="Times New Roman" w:cs="Times New Roman"/>
          <w:spacing w:val="7"/>
          <w:sz w:val="21"/>
        </w:rPr>
        <w:t>c</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5"/>
          <w:sz w:val="21"/>
        </w:rPr>
        <w:t>a</w:t>
      </w:r>
      <w:r>
        <w:rPr>
          <w:rFonts w:hint="default" w:ascii="Times New Roman" w:hAnsi="Times New Roman" w:eastAsia="Times New Roman" w:cs="Times New Roman"/>
          <w:sz w:val="21"/>
        </w:rPr>
        <w:t>l</w:t>
      </w:r>
    </w:p>
    <w:p>
      <w:pPr>
        <w:autoSpaceDE w:val="0"/>
        <w:autoSpaceDN w:val="0"/>
        <w:snapToGrid w:val="0"/>
        <w:spacing w:before="165"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7"/>
          <w:sz w:val="21"/>
        </w:rPr>
        <w:t>s</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10"/>
          <w:sz w:val="21"/>
        </w:rPr>
        <w:t>a</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8"/>
          <w:sz w:val="21"/>
        </w:rPr>
        <w:t>us</w:t>
      </w:r>
      <w:r>
        <w:rPr>
          <w:rFonts w:hint="default" w:ascii="宋体" w:hAnsi="宋体" w:eastAsia="宋体" w:cs="宋体"/>
          <w:spacing w:val="9"/>
          <w:sz w:val="21"/>
        </w:rPr>
        <w:t>（</w:t>
      </w:r>
      <w:r>
        <w:rPr>
          <w:rFonts w:hint="default" w:ascii="宋体" w:hAnsi="宋体" w:eastAsia="宋体" w:cs="宋体"/>
          <w:spacing w:val="8"/>
          <w:sz w:val="21"/>
        </w:rPr>
        <w:t>地位）</w:t>
      </w:r>
      <w:r>
        <w:rPr>
          <w:rFonts w:hint="default" w:ascii="Times New Roman" w:hAnsi="Times New Roman" w:eastAsia="Times New Roman" w:cs="Times New Roman"/>
          <w:spacing w:val="7"/>
          <w:sz w:val="21"/>
        </w:rPr>
        <w:t>a</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z w:val="21"/>
        </w:rPr>
        <w:t>d</w:t>
      </w:r>
      <w:r>
        <w:rPr>
          <w:rFonts w:hint="default" w:ascii="Times New Roman" w:hAnsi="Times New Roman" w:eastAsia="Times New Roman" w:cs="Times New Roman"/>
          <w:spacing w:val="321"/>
          <w:sz w:val="21"/>
        </w:rPr>
        <w:t xml:space="preserve"> </w:t>
      </w:r>
      <w:r>
        <w:rPr>
          <w:rFonts w:hint="default" w:ascii="Times New Roman" w:hAnsi="Times New Roman" w:eastAsia="Times New Roman" w:cs="Times New Roman"/>
          <w:spacing w:val="8"/>
          <w:sz w:val="21"/>
          <w:u w:val="single" w:color="000000"/>
        </w:rPr>
        <w:t>3</w:t>
      </w:r>
      <w:r>
        <w:rPr>
          <w:rFonts w:hint="default" w:ascii="Times New Roman" w:hAnsi="Times New Roman" w:eastAsia="Times New Roman" w:cs="Times New Roman"/>
          <w:sz w:val="21"/>
          <w:u w:val="single" w:color="000000"/>
        </w:rPr>
        <w:t>9</w:t>
      </w:r>
      <w:r>
        <w:rPr>
          <w:rFonts w:hint="default" w:ascii="Times New Roman" w:hAnsi="Times New Roman" w:eastAsia="Times New Roman" w:cs="Times New Roman"/>
          <w:spacing w:val="321"/>
          <w:sz w:val="21"/>
        </w:rPr>
        <w:t xml:space="preserve"> </w:t>
      </w:r>
      <w:r>
        <w:rPr>
          <w:rFonts w:hint="default" w:ascii="Times New Roman" w:hAnsi="Times New Roman" w:eastAsia="Times New Roman" w:cs="Times New Roman"/>
          <w:spacing w:val="7"/>
          <w:sz w:val="21"/>
        </w:rPr>
        <w:t>(</w:t>
      </w:r>
      <w:r>
        <w:rPr>
          <w:rFonts w:hint="default" w:ascii="Times New Roman" w:hAnsi="Times New Roman" w:eastAsia="Times New Roman" w:cs="Times New Roman"/>
          <w:spacing w:val="8"/>
          <w:sz w:val="21"/>
        </w:rPr>
        <w:t>p</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6"/>
          <w:sz w:val="21"/>
        </w:rPr>
        <w:t>i</w:t>
      </w:r>
      <w:r>
        <w:rPr>
          <w:rFonts w:hint="default" w:ascii="Times New Roman" w:hAnsi="Times New Roman" w:eastAsia="Times New Roman" w:cs="Times New Roman"/>
          <w:spacing w:val="8"/>
          <w:sz w:val="21"/>
        </w:rPr>
        <w:t>o</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0"/>
          <w:sz w:val="21"/>
        </w:rPr>
        <w:t>o</w:t>
      </w:r>
      <w:r>
        <w:rPr>
          <w:rFonts w:hint="default" w:ascii="Times New Roman" w:hAnsi="Times New Roman" w:eastAsia="Times New Roman" w:cs="Times New Roman"/>
          <w:spacing w:val="8"/>
          <w:sz w:val="21"/>
        </w:rPr>
        <w:t>v</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z w:val="21"/>
        </w:rPr>
        <w:t>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0"/>
          <w:sz w:val="21"/>
        </w:rPr>
        <w:t>o</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pacing w:val="10"/>
          <w:sz w:val="21"/>
        </w:rPr>
        <w:t>e</w:t>
      </w:r>
      <w:r>
        <w:rPr>
          <w:rFonts w:hint="default" w:ascii="Times New Roman" w:hAnsi="Times New Roman" w:eastAsia="Times New Roman" w:cs="Times New Roman"/>
          <w:sz w:val="21"/>
        </w:rPr>
        <w:t>r</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6"/>
          <w:sz w:val="21"/>
        </w:rPr>
        <w:t>l</w:t>
      </w:r>
      <w:r>
        <w:rPr>
          <w:rFonts w:hint="default" w:ascii="Times New Roman" w:hAnsi="Times New Roman" w:eastAsia="Times New Roman" w:cs="Times New Roman"/>
          <w:spacing w:val="7"/>
          <w:sz w:val="21"/>
        </w:rPr>
        <w:t>a</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pacing w:val="10"/>
          <w:sz w:val="21"/>
        </w:rPr>
        <w:t>g</w:t>
      </w:r>
      <w:r>
        <w:rPr>
          <w:rFonts w:hint="default" w:ascii="Times New Roman" w:hAnsi="Times New Roman" w:eastAsia="Times New Roman" w:cs="Times New Roman"/>
          <w:spacing w:val="8"/>
          <w:sz w:val="21"/>
        </w:rPr>
        <w:t>u</w:t>
      </w:r>
      <w:r>
        <w:rPr>
          <w:rFonts w:hint="default" w:ascii="Times New Roman" w:hAnsi="Times New Roman" w:eastAsia="Times New Roman" w:cs="Times New Roman"/>
          <w:spacing w:val="7"/>
          <w:sz w:val="21"/>
        </w:rPr>
        <w:t>a</w:t>
      </w:r>
      <w:r>
        <w:rPr>
          <w:rFonts w:hint="default" w:ascii="Times New Roman" w:hAnsi="Times New Roman" w:eastAsia="Times New Roman" w:cs="Times New Roman"/>
          <w:spacing w:val="8"/>
          <w:sz w:val="21"/>
        </w:rPr>
        <w:t>g</w:t>
      </w:r>
      <w:r>
        <w:rPr>
          <w:rFonts w:hint="default" w:ascii="Times New Roman" w:hAnsi="Times New Roman" w:eastAsia="Times New Roman" w:cs="Times New Roman"/>
          <w:spacing w:val="7"/>
          <w:sz w:val="21"/>
        </w:rPr>
        <w:t>e</w:t>
      </w:r>
      <w:r>
        <w:rPr>
          <w:rFonts w:hint="default" w:ascii="Times New Roman" w:hAnsi="Times New Roman" w:eastAsia="Times New Roman" w:cs="Times New Roman"/>
          <w:sz w:val="21"/>
        </w:rPr>
        <w: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0"/>
          <w:sz w:val="21"/>
        </w:rPr>
        <w:t>a</w:t>
      </w:r>
      <w:r>
        <w:rPr>
          <w:rFonts w:hint="default" w:ascii="Times New Roman" w:hAnsi="Times New Roman" w:eastAsia="Times New Roman" w:cs="Times New Roman"/>
          <w:sz w:val="21"/>
        </w:rPr>
        <w:t>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pacing w:val="8"/>
          <w:sz w:val="21"/>
        </w:rPr>
        <w:t>h</w:t>
      </w:r>
      <w:r>
        <w:rPr>
          <w:rFonts w:hint="default" w:ascii="Times New Roman" w:hAnsi="Times New Roman" w:eastAsia="Times New Roman" w:cs="Times New Roman"/>
          <w:sz w:val="21"/>
        </w:rPr>
        <w:t>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9"/>
          <w:sz w:val="21"/>
        </w:rPr>
        <w:t>O</w:t>
      </w:r>
      <w:r>
        <w:rPr>
          <w:rFonts w:hint="default" w:ascii="Times New Roman" w:hAnsi="Times New Roman" w:eastAsia="Times New Roman" w:cs="Times New Roman"/>
          <w:spacing w:val="11"/>
          <w:sz w:val="21"/>
        </w:rPr>
        <w:t>l</w:t>
      </w:r>
      <w:r>
        <w:rPr>
          <w:rFonts w:hint="default" w:ascii="Times New Roman" w:hAnsi="Times New Roman" w:eastAsia="Times New Roman" w:cs="Times New Roman"/>
          <w:spacing w:val="5"/>
          <w:sz w:val="21"/>
        </w:rPr>
        <w:t>y</w:t>
      </w:r>
      <w:r>
        <w:rPr>
          <w:rFonts w:hint="default" w:ascii="Times New Roman" w:hAnsi="Times New Roman" w:eastAsia="Times New Roman" w:cs="Times New Roman"/>
          <w:spacing w:val="7"/>
          <w:sz w:val="21"/>
        </w:rPr>
        <w:t>m</w:t>
      </w:r>
      <w:r>
        <w:rPr>
          <w:rFonts w:hint="default" w:ascii="Times New Roman" w:hAnsi="Times New Roman" w:eastAsia="Times New Roman" w:cs="Times New Roman"/>
          <w:spacing w:val="10"/>
          <w:sz w:val="21"/>
        </w:rPr>
        <w:t>p</w:t>
      </w:r>
      <w:r>
        <w:rPr>
          <w:rFonts w:hint="default" w:ascii="Times New Roman" w:hAnsi="Times New Roman" w:eastAsia="Times New Roman" w:cs="Times New Roman"/>
          <w:spacing w:val="17"/>
          <w:sz w:val="21"/>
        </w:rPr>
        <w:t>i</w:t>
      </w:r>
      <w:r>
        <w:rPr>
          <w:rFonts w:hint="default" w:ascii="Times New Roman" w:hAnsi="Times New Roman" w:eastAsia="Times New Roman" w:cs="Times New Roman"/>
          <w:spacing w:val="7"/>
          <w:sz w:val="21"/>
        </w:rPr>
        <w:t>cs</w:t>
      </w:r>
      <w:r>
        <w:rPr>
          <w:rFonts w:hint="default" w:ascii="Times New Roman" w:hAnsi="Times New Roman" w:eastAsia="Times New Roman" w:cs="Times New Roman"/>
          <w:sz w:val="21"/>
        </w:rPr>
        <w: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9"/>
          <w:sz w:val="21"/>
        </w:rPr>
        <w:t>A</w:t>
      </w:r>
      <w:r>
        <w:rPr>
          <w:rFonts w:hint="default" w:ascii="Times New Roman" w:hAnsi="Times New Roman" w:eastAsia="Times New Roman" w:cs="Times New Roman"/>
          <w:spacing w:val="7"/>
          <w:sz w:val="21"/>
        </w:rPr>
        <w:t>cc</w:t>
      </w:r>
      <w:r>
        <w:rPr>
          <w:rFonts w:hint="default" w:ascii="Times New Roman" w:hAnsi="Times New Roman" w:eastAsia="Times New Roman" w:cs="Times New Roman"/>
          <w:spacing w:val="8"/>
          <w:sz w:val="21"/>
        </w:rPr>
        <w:t>o</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8"/>
          <w:sz w:val="21"/>
        </w:rPr>
        <w:t>d</w:t>
      </w:r>
      <w:r>
        <w:rPr>
          <w:rFonts w:hint="default" w:ascii="Times New Roman" w:hAnsi="Times New Roman" w:eastAsia="Times New Roman" w:cs="Times New Roman"/>
          <w:spacing w:val="9"/>
          <w:sz w:val="21"/>
        </w:rPr>
        <w:t>i</w:t>
      </w:r>
      <w:r>
        <w:rPr>
          <w:rFonts w:hint="default" w:ascii="Times New Roman" w:hAnsi="Times New Roman" w:eastAsia="Times New Roman" w:cs="Times New Roman"/>
          <w:spacing w:val="8"/>
          <w:sz w:val="21"/>
        </w:rPr>
        <w:t>n</w:t>
      </w:r>
      <w:r>
        <w:rPr>
          <w:rFonts w:hint="default" w:ascii="Times New Roman" w:hAnsi="Times New Roman" w:eastAsia="Times New Roman" w:cs="Times New Roman"/>
          <w:sz w:val="21"/>
        </w:rPr>
        <w:t>g</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0"/>
          <w:sz w:val="21"/>
        </w:rPr>
        <w:t>t</w:t>
      </w:r>
      <w:r>
        <w:rPr>
          <w:rFonts w:hint="default" w:ascii="Times New Roman" w:hAnsi="Times New Roman" w:eastAsia="Times New Roman" w:cs="Times New Roman"/>
          <w:sz w:val="21"/>
        </w:rPr>
        <w:t>o</w:t>
      </w:r>
    </w:p>
    <w:p>
      <w:pPr>
        <w:autoSpaceDE w:val="0"/>
        <w:autoSpaceDN w:val="0"/>
        <w:snapToGrid w:val="0"/>
        <w:spacing w:before="179" w:after="0" w:line="240" w:lineRule="auto"/>
        <w:ind w:left="73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Olympic</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Charte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French</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o</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ficial</w:t>
      </w:r>
      <w:r>
        <w:rPr>
          <w:rFonts w:hint="default" w:ascii="Times New Roman" w:hAnsi="Times New Roman" w:eastAsia="Times New Roman" w:cs="Times New Roman"/>
          <w:spacing w:val="71"/>
          <w:sz w:val="21"/>
        </w:rPr>
        <w:t xml:space="preserve"> </w:t>
      </w:r>
      <w:r>
        <w:rPr>
          <w:rFonts w:hint="default" w:ascii="Times New Roman" w:hAnsi="Times New Roman" w:eastAsia="Times New Roman" w:cs="Times New Roman"/>
          <w:sz w:val="21"/>
        </w:rPr>
        <w:t>languages</w:t>
      </w:r>
      <w:r>
        <w:rPr>
          <w:rFonts w:hint="default" w:ascii="Times New Roman" w:hAnsi="Times New Roman" w:eastAsia="Times New Roman" w:cs="Times New Roman"/>
          <w:spacing w:val="71"/>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Olympics.</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Therefore,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every</w:t>
      </w:r>
      <w:r>
        <w:rPr>
          <w:rFonts w:hint="default" w:ascii="Times New Roman" w:hAnsi="Times New Roman" w:eastAsia="Times New Roman" w:cs="Times New Roman"/>
          <w:spacing w:val="68"/>
          <w:sz w:val="21"/>
        </w:rPr>
        <w:t xml:space="preserve"> </w:t>
      </w:r>
      <w:r>
        <w:rPr>
          <w:rFonts w:hint="default" w:ascii="Times New Roman" w:hAnsi="Times New Roman" w:eastAsia="Times New Roman" w:cs="Times New Roman"/>
          <w:sz w:val="21"/>
        </w:rPr>
        <w:t>participant</w:t>
      </w:r>
      <w:r>
        <w:rPr>
          <w:rFonts w:hint="default" w:ascii="Times New Roman" w:hAnsi="Times New Roman" w:eastAsia="Times New Roman" w:cs="Times New Roman"/>
          <w:spacing w:val="71"/>
          <w:sz w:val="21"/>
        </w:rPr>
        <w:t xml:space="preserve"> </w:t>
      </w:r>
      <w:r>
        <w:rPr>
          <w:rFonts w:hint="default" w:ascii="Times New Roman" w:hAnsi="Times New Roman" w:eastAsia="Times New Roman" w:cs="Times New Roman"/>
          <w:sz w:val="21"/>
        </w:rPr>
        <w:t>needs</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72"/>
          <w:sz w:val="21"/>
        </w:rPr>
        <w:t xml:space="preserve"> </w:t>
      </w:r>
      <w:r>
        <w:rPr>
          <w:rFonts w:hint="default" w:ascii="Times New Roman" w:hAnsi="Times New Roman" w:eastAsia="Times New Roman" w:cs="Times New Roman"/>
          <w:sz w:val="21"/>
        </w:rPr>
        <w:t>documents</w:t>
      </w:r>
      <w:r>
        <w:rPr>
          <w:rFonts w:hint="default" w:ascii="Times New Roman" w:hAnsi="Times New Roman" w:eastAsia="Times New Roman" w:cs="Times New Roman"/>
          <w:spacing w:val="324"/>
          <w:sz w:val="21"/>
        </w:rPr>
        <w:t xml:space="preserve"> </w:t>
      </w:r>
      <w:r>
        <w:rPr>
          <w:rFonts w:hint="default" w:ascii="Times New Roman" w:hAnsi="Times New Roman" w:eastAsia="Times New Roman" w:cs="Times New Roman"/>
          <w:sz w:val="21"/>
          <w:u w:val="single" w:color="000000"/>
        </w:rPr>
        <w:t>40</w:t>
      </w:r>
      <w:r>
        <w:rPr>
          <w:rFonts w:hint="default" w:ascii="Times New Roman" w:hAnsi="Times New Roman" w:eastAsia="Times New Roman" w:cs="Times New Roman"/>
          <w:spacing w:val="323"/>
          <w:sz w:val="21"/>
        </w:rPr>
        <w:t xml:space="preserve"> </w:t>
      </w:r>
      <w:r>
        <w:rPr>
          <w:rFonts w:hint="default" w:ascii="Times New Roman" w:hAnsi="Times New Roman" w:eastAsia="Times New Roman" w:cs="Times New Roman"/>
          <w:sz w:val="21"/>
        </w:rPr>
        <w:t>(translate)</w:t>
      </w:r>
      <w:r>
        <w:rPr>
          <w:rFonts w:hint="default" w:ascii="Times New Roman" w:hAnsi="Times New Roman" w:eastAsia="Times New Roman" w:cs="Times New Roman"/>
          <w:spacing w:val="7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73"/>
          <w:sz w:val="21"/>
        </w:rPr>
        <w:t xml:space="preserve"> </w:t>
      </w:r>
      <w:r>
        <w:rPr>
          <w:rFonts w:hint="default" w:ascii="Times New Roman" w:hAnsi="Times New Roman" w:eastAsia="Times New Roman" w:cs="Times New Roman"/>
          <w:sz w:val="21"/>
        </w:rPr>
        <w:t>both</w:t>
      </w:r>
    </w:p>
    <w:p>
      <w:pPr>
        <w:autoSpaceDE w:val="0"/>
        <w:autoSpaceDN w:val="0"/>
        <w:snapToGrid w:val="0"/>
        <w:spacing w:before="125"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8</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710" w:after="0" w:line="417" w:lineRule="auto"/>
        <w:ind w:left="625" w:right="625"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languages. Besides, real-time interpretations in Arabic,</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German, Russian, and Spanish must be available for all sessions.</w:t>
      </w:r>
    </w:p>
    <w:p>
      <w:pPr>
        <w:autoSpaceDE w:val="0"/>
        <w:autoSpaceDN w:val="0"/>
        <w:snapToGrid w:val="0"/>
        <w:spacing w:before="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IOC</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complete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guide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those</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41</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want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apply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contests.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French</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has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status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being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first o</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ficial language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Olympic</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events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it was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language of</w:t>
      </w:r>
    </w:p>
    <w:p>
      <w:pPr>
        <w:autoSpaceDE w:val="0"/>
        <w:autoSpaceDN w:val="0"/>
        <w:snapToGrid w:val="0"/>
        <w:spacing w:before="165"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diplomac</w:t>
      </w:r>
      <w:r>
        <w:rPr>
          <w:rFonts w:hint="default" w:ascii="Times New Roman" w:hAnsi="Times New Roman" w:eastAsia="Times New Roman" w:cs="Times New Roman"/>
          <w:spacing w:val="-30"/>
          <w:sz w:val="21"/>
        </w:rPr>
        <w:t>y</w:t>
      </w:r>
      <w:r>
        <w:rPr>
          <w:rFonts w:hint="default" w:ascii="宋体" w:hAnsi="宋体" w:eastAsia="宋体" w:cs="宋体"/>
          <w:sz w:val="21"/>
        </w:rPr>
        <w:t>（外交</w:t>
      </w:r>
      <w:r>
        <w:rPr>
          <w:rFonts w:hint="default" w:ascii="宋体" w:hAnsi="宋体" w:eastAsia="宋体" w:cs="宋体"/>
          <w:spacing w:val="-13"/>
          <w:sz w:val="21"/>
        </w:rPr>
        <w:t>）</w:t>
      </w:r>
      <w:r>
        <w:rPr>
          <w:rFonts w:hint="default" w:ascii="Times New Roman" w:hAnsi="Times New Roman" w:eastAsia="Times New Roman" w:cs="Times New Roman"/>
          <w:sz w:val="21"/>
        </w:rPr>
        <w:t>in the beginning. But late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 more countries considered</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42</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(participate)</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in this contest. The IOC then made French and English the o</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ficial languages of the Olympics.</w:t>
      </w:r>
    </w:p>
    <w:p>
      <w:pPr>
        <w:autoSpaceDE w:val="0"/>
        <w:autoSpaceDN w:val="0"/>
        <w:snapToGrid w:val="0"/>
        <w:spacing w:before="179" w:after="0" w:line="240" w:lineRule="auto"/>
        <w:ind w:left="125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4</w:t>
      </w:r>
      <w:r>
        <w:rPr>
          <w:rFonts w:hint="default" w:ascii="Times New Roman" w:hAnsi="Times New Roman" w:eastAsia="Times New Roman" w:cs="Times New Roman"/>
          <w:sz w:val="21"/>
        </w:rPr>
        <w:t>3</w:t>
      </w:r>
      <w:r>
        <w:rPr>
          <w:rFonts w:hint="default" w:ascii="Times New Roman" w:hAnsi="Times New Roman" w:eastAsia="Times New Roman" w:cs="Times New Roman"/>
          <w:spacing w:val="270"/>
          <w:sz w:val="21"/>
        </w:rPr>
        <w:t xml:space="preserve"> </w:t>
      </w:r>
      <w:r>
        <w:rPr>
          <w:rFonts w:hint="default" w:ascii="Times New Roman" w:hAnsi="Times New Roman" w:eastAsia="Times New Roman" w:cs="Times New Roman"/>
          <w:sz w:val="21"/>
        </w:rPr>
        <w:t>(actual),</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53"/>
          <w:sz w:val="21"/>
        </w:rPr>
        <w:t xml:space="preserve"> </w:t>
      </w:r>
      <w:r>
        <w:rPr>
          <w:rFonts w:hint="default" w:ascii="Times New Roman" w:hAnsi="Times New Roman" w:eastAsia="Times New Roman" w:cs="Times New Roman"/>
          <w:sz w:val="21"/>
        </w:rPr>
        <w:t>100</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countries</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world</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speak</w:t>
      </w:r>
      <w:r>
        <w:rPr>
          <w:rFonts w:hint="default" w:ascii="Times New Roman" w:hAnsi="Times New Roman" w:eastAsia="Times New Roman" w:cs="Times New Roman"/>
          <w:spacing w:val="53"/>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no</w:t>
      </w:r>
      <w:r>
        <w:rPr>
          <w:rFonts w:hint="default" w:ascii="Times New Roman" w:hAnsi="Times New Roman" w:eastAsia="Times New Roman" w:cs="Times New Roman"/>
          <w:spacing w:val="-15"/>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Besides,</w:t>
      </w:r>
      <w:r>
        <w:rPr>
          <w:rFonts w:hint="default" w:ascii="Times New Roman" w:hAnsi="Times New Roman" w:eastAsia="Times New Roman" w:cs="Times New Roman"/>
          <w:sz w:val="21"/>
        </w:rPr>
        <mc:AlternateContent>
          <mc:Choice Requires="wps">
            <w:drawing>
              <wp:anchor distT="0" distB="0" distL="0" distR="0" simplePos="0" relativeHeight="251719680" behindDoc="1" locked="0" layoutInCell="1" allowOverlap="1">
                <wp:simplePos x="0" y="0"/>
                <wp:positionH relativeFrom="page">
                  <wp:posOffset>986155</wp:posOffset>
                </wp:positionH>
                <wp:positionV relativeFrom="page">
                  <wp:posOffset>2515870</wp:posOffset>
                </wp:positionV>
                <wp:extent cx="403860" cy="0"/>
                <wp:effectExtent l="4445" t="5080" r="10795" b="4445"/>
                <wp:wrapNone/>
                <wp:docPr id="1086" name="1086"/>
                <wp:cNvGraphicFramePr/>
                <a:graphic xmlns:a="http://schemas.openxmlformats.org/drawingml/2006/main">
                  <a:graphicData uri="http://schemas.microsoft.com/office/word/2010/wordprocessingShape">
                    <wps:wsp>
                      <wps:cNvCnPr/>
                      <wps:spPr>
                        <a:xfrm>
                          <a:off x="0" y="0"/>
                          <a:ext cx="403860" cy="0"/>
                        </a:xfrm>
                        <a:prstGeom prst="line">
                          <a:avLst/>
                        </a:prstGeom>
                        <a:solidFill>
                          <a:srgbClr val="000000"/>
                        </a:solidFill>
                        <a:ln w="6350" cap="rnd">
                          <a:solidFill>
                            <a:srgbClr val="000000"/>
                          </a:solidFill>
                        </a:ln>
                      </wps:spPr>
                      <wps:bodyPr vert="horz" wrap="square" anchor="t"/>
                    </wps:wsp>
                  </a:graphicData>
                </a:graphic>
              </wp:anchor>
            </w:drawing>
          </mc:Choice>
          <mc:Fallback>
            <w:pict>
              <v:line id="1086" o:spid="_x0000_s1026" o:spt="20" style="position:absolute;left:0pt;margin-left:77.65pt;margin-top:198.1pt;height:0pt;width:31.8pt;mso-position-horizontal-relative:page;mso-position-vertical-relative:page;z-index:-251596800;mso-width-relative:page;mso-height-relative:page;" fillcolor="#000000" filled="t" stroked="t" coordsize="21600,21600" o:gfxdata="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nTF1N2QAAAAsBAAAP&#10;AAAAAAAAAAEAIAAAACIAAABkcnMvZG93bnJldi54bWxQSwECFAAUAAAACACHTuJAfgTY76UBAABf&#10;AwAADgAAAAAAAAABACAAAAAoAQAAZHJzL2Uyb0RvYy54bWxQSwUGAAAAAAYABgBZAQAAPwUAAAAA&#10;">
                <v:fill on="t" focussize="0,0"/>
                <v:stroke weight="0.5pt" color="#000000" joinstyle="round" endcap="round"/>
                <v:imagedata o:title=""/>
                <o:lock v:ext="edit" aspectratio="f"/>
              </v:line>
            </w:pict>
          </mc:Fallback>
        </mc:AlternateConten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almost</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every</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country</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made</w:t>
      </w:r>
      <w:r>
        <w:rPr>
          <w:rFonts w:hint="default" w:ascii="Times New Roman" w:hAnsi="Times New Roman" w:eastAsia="Times New Roman" w:cs="Times New Roman"/>
          <w:spacing w:val="266"/>
          <w:sz w:val="21"/>
        </w:rPr>
        <w:t xml:space="preserve"> </w:t>
      </w:r>
      <w:r>
        <w:rPr>
          <w:rFonts w:hint="default" w:ascii="Times New Roman" w:hAnsi="Times New Roman" w:eastAsia="Times New Roman" w:cs="Times New Roman"/>
          <w:sz w:val="21"/>
          <w:u w:val="single" w:color="000000"/>
        </w:rPr>
        <w:t>44</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must</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learn</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schools</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z w:val="21"/>
        </w:rPr>
        <w:t>and</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colleges.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u w:val="single" w:color="000000"/>
        </w:rPr>
        <w:t>45</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(influence)</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status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caused</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IOC</w:t>
      </w:r>
      <w:r>
        <w:rPr>
          <w:rFonts w:hint="default" w:ascii="Times New Roman" w:hAnsi="Times New Roman" w:eastAsia="Times New Roman" w:cs="Times New Roman"/>
          <w:spacing w:val="5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make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one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the</w:t>
      </w:r>
    </w:p>
    <w:p>
      <w:pPr>
        <w:autoSpaceDE w:val="0"/>
        <w:autoSpaceDN w:val="0"/>
        <w:snapToGrid w:val="0"/>
        <w:spacing w:before="179"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ficial languages.</w:t>
      </w:r>
    </w:p>
    <w:p>
      <w:pPr>
        <w:autoSpaceDE w:val="0"/>
        <w:autoSpaceDN w:val="0"/>
        <w:snapToGrid w:val="0"/>
        <w:spacing w:before="585"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第三部分 写作（共两节，满分</w:t>
      </w:r>
      <w:r>
        <w:rPr>
          <w:rFonts w:hint="default" w:ascii="宋体" w:hAnsi="宋体" w:eastAsia="宋体" w:cs="宋体"/>
          <w:spacing w:val="-25"/>
          <w:sz w:val="21"/>
        </w:rPr>
        <w:t xml:space="preserve"> </w:t>
      </w:r>
      <w:r>
        <w:rPr>
          <w:rFonts w:hint="default" w:ascii="Times New Roman" w:hAnsi="Times New Roman" w:eastAsia="Times New Roman" w:cs="Times New Roman"/>
          <w:b/>
          <w:sz w:val="21"/>
        </w:rPr>
        <w:t>4</w:t>
      </w:r>
      <w:r>
        <w:rPr>
          <w:rFonts w:hint="default" w:ascii="Times New Roman" w:hAnsi="Times New Roman" w:eastAsia="Times New Roman" w:cs="Times New Roman"/>
          <w:b/>
          <w:spacing w:val="51"/>
          <w:sz w:val="21"/>
        </w:rPr>
        <w:t>0</w:t>
      </w:r>
      <w:r>
        <w:rPr>
          <w:rFonts w:hint="default" w:ascii="宋体" w:hAnsi="宋体" w:eastAsia="宋体" w:cs="宋体"/>
          <w:sz w:val="21"/>
        </w:rPr>
        <w:t>分）</w:t>
      </w:r>
    </w:p>
    <w:p>
      <w:pPr>
        <w:autoSpaceDE w:val="0"/>
        <w:autoSpaceDN w:val="0"/>
        <w:snapToGrid w:val="0"/>
        <w:spacing w:before="158"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第一节 （满</w:t>
      </w:r>
      <w:r>
        <w:rPr>
          <w:rFonts w:hint="default" w:ascii="宋体" w:hAnsi="宋体" w:eastAsia="宋体" w:cs="宋体"/>
          <w:spacing w:val="26"/>
          <w:sz w:val="21"/>
        </w:rPr>
        <w:t>分</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5</w:t>
      </w:r>
      <w:r>
        <w:rPr>
          <w:rFonts w:hint="default" w:ascii="宋体" w:hAnsi="宋体" w:eastAsia="宋体" w:cs="宋体"/>
          <w:sz w:val="21"/>
        </w:rPr>
        <w:t>分）</w:t>
      </w:r>
    </w:p>
    <w:p>
      <w:pPr>
        <w:autoSpaceDE w:val="0"/>
        <w:autoSpaceDN w:val="0"/>
        <w:snapToGrid w:val="0"/>
        <w:spacing w:before="32" w:after="0" w:line="420" w:lineRule="exact"/>
        <w:ind w:left="625" w:right="625" w:firstLine="420"/>
        <w:jc w:val="both"/>
        <w:textAlignment w:val="auto"/>
        <w:rPr>
          <w:rFonts w:hint="default" w:ascii="宋体" w:hAnsi="宋体" w:eastAsia="宋体" w:cs="宋体"/>
          <w:sz w:val="21"/>
        </w:rPr>
      </w:pPr>
      <w:r>
        <w:rPr>
          <w:rFonts w:hint="default" w:ascii="宋体" w:hAnsi="宋体" w:eastAsia="宋体" w:cs="宋体"/>
          <w:sz w:val="21"/>
        </w:rPr>
        <w:t>你校正在举办中国传统文化节活动，学校安排你担任英语解说员，向前来你校访问的外国朋友介绍此次活动的开展情况。请你写一篇解说词，内容包括：</w:t>
      </w:r>
    </w:p>
    <w:p>
      <w:pPr>
        <w:numPr>
          <w:ilvl w:val="0"/>
          <w:numId w:val="8"/>
        </w:numPr>
        <w:autoSpaceDE w:val="0"/>
        <w:autoSpaceDN w:val="0"/>
        <w:snapToGrid w:val="0"/>
        <w:spacing w:before="126" w:after="0" w:line="240" w:lineRule="auto"/>
        <w:ind w:left="130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活动目的；</w:t>
      </w:r>
    </w:p>
    <w:p>
      <w:pPr>
        <w:numPr>
          <w:ilvl w:val="0"/>
          <w:numId w:val="8"/>
        </w:numPr>
        <w:autoSpaceDE w:val="0"/>
        <w:autoSpaceDN w:val="0"/>
        <w:snapToGrid w:val="0"/>
        <w:spacing w:before="165" w:after="0" w:line="240" w:lineRule="auto"/>
        <w:ind w:left="130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活动内容；</w:t>
      </w:r>
    </w:p>
    <w:p>
      <w:pPr>
        <w:numPr>
          <w:ilvl w:val="0"/>
          <w:numId w:val="8"/>
        </w:numPr>
        <w:autoSpaceDE w:val="0"/>
        <w:autoSpaceDN w:val="0"/>
        <w:snapToGrid w:val="0"/>
        <w:spacing w:before="165" w:after="0" w:line="240" w:lineRule="auto"/>
        <w:ind w:left="130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简短评论。</w:t>
      </w:r>
    </w:p>
    <w:p>
      <w:pPr>
        <w:autoSpaceDE w:val="0"/>
        <w:autoSpaceDN w:val="0"/>
        <w:snapToGrid w:val="0"/>
        <w:spacing w:before="165" w:after="0" w:line="263" w:lineRule="exact"/>
        <w:ind w:left="1045" w:right="0" w:firstLine="0"/>
        <w:jc w:val="left"/>
        <w:textAlignment w:val="auto"/>
        <w:rPr>
          <w:rFonts w:hint="default" w:ascii="宋体" w:hAnsi="宋体" w:eastAsia="宋体" w:cs="宋体"/>
          <w:sz w:val="21"/>
        </w:rPr>
      </w:pPr>
      <w:r>
        <w:rPr>
          <w:rFonts w:hint="default" w:ascii="宋体" w:hAnsi="宋体" w:eastAsia="宋体" w:cs="宋体"/>
          <w:sz w:val="21"/>
        </w:rPr>
        <w:t>注意：</w:t>
      </w:r>
    </w:p>
    <w:p>
      <w:pPr>
        <w:numPr>
          <w:ilvl w:val="0"/>
          <w:numId w:val="9"/>
        </w:numPr>
        <w:autoSpaceDE w:val="0"/>
        <w:autoSpaceDN w:val="0"/>
        <w:snapToGrid w:val="0"/>
        <w:spacing w:before="158" w:after="0" w:line="240" w:lineRule="auto"/>
        <w:ind w:left="172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 xml:space="preserve">写作词数应为 </w:t>
      </w:r>
      <w:r>
        <w:rPr>
          <w:rFonts w:hint="default" w:ascii="Times New Roman" w:hAnsi="Times New Roman" w:eastAsia="Times New Roman" w:cs="Times New Roman"/>
          <w:sz w:val="21"/>
        </w:rPr>
        <w:t xml:space="preserve">80 </w:t>
      </w:r>
      <w:r>
        <w:rPr>
          <w:rFonts w:hint="default" w:ascii="宋体" w:hAnsi="宋体" w:eastAsia="宋体" w:cs="宋体"/>
          <w:sz w:val="21"/>
        </w:rPr>
        <w:t>左右；</w:t>
      </w:r>
    </w:p>
    <w:p>
      <w:pPr>
        <w:numPr>
          <w:ilvl w:val="0"/>
          <w:numId w:val="9"/>
        </w:numPr>
        <w:autoSpaceDE w:val="0"/>
        <w:autoSpaceDN w:val="0"/>
        <w:snapToGrid w:val="0"/>
        <w:spacing w:before="165" w:after="0" w:line="240" w:lineRule="auto"/>
        <w:ind w:left="172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请按如下格式在答题卡的相应位置作答。</w:t>
      </w:r>
    </w:p>
    <w:p>
      <w:pPr>
        <w:autoSpaceDE w:val="0"/>
        <w:autoSpaceDN w:val="0"/>
        <w:snapToGrid w:val="0"/>
        <w:spacing w:before="541" w:after="0" w:line="240" w:lineRule="auto"/>
        <w:ind w:left="625" w:right="0" w:firstLine="0"/>
        <w:jc w:val="left"/>
        <w:textAlignment w:val="auto"/>
        <w:rPr>
          <w:rFonts w:hint="default" w:ascii="Times New Roman" w:hAnsi="Times New Roman" w:eastAsia="Times New Roman" w:cs="Times New Roman"/>
          <w:i/>
          <w:sz w:val="21"/>
        </w:rPr>
      </w:pPr>
      <w:r>
        <w:rPr>
          <w:rFonts w:hint="default" w:ascii="Times New Roman" w:hAnsi="Times New Roman" w:eastAsia="Times New Roman" w:cs="Times New Roman"/>
          <w:i/>
          <w:sz w:val="21"/>
        </w:rPr>
        <w:t>Good morning, dear friends!</w:t>
      </w:r>
      <w:r>
        <w:rPr>
          <w:rFonts w:hint="default" w:ascii="Times New Roman" w:hAnsi="Times New Roman" w:eastAsia="Times New Roman" w:cs="Times New Roman"/>
          <w:i/>
          <w:sz w:val="21"/>
        </w:rPr>
        <mc:AlternateContent>
          <mc:Choice Requires="wps">
            <w:drawing>
              <wp:anchor distT="0" distB="0" distL="0" distR="0" simplePos="0" relativeHeight="251720704" behindDoc="1" locked="0" layoutInCell="1" allowOverlap="1">
                <wp:simplePos x="0" y="0"/>
                <wp:positionH relativeFrom="page">
                  <wp:posOffset>647700</wp:posOffset>
                </wp:positionH>
                <wp:positionV relativeFrom="page">
                  <wp:posOffset>6529705</wp:posOffset>
                </wp:positionV>
                <wp:extent cx="6350" cy="6350"/>
                <wp:effectExtent l="0" t="0" r="0" b="0"/>
                <wp:wrapNone/>
                <wp:docPr id="1087" name="1087"/>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87" o:spid="_x0000_s1026" o:spt="1" style="position:absolute;left:0pt;margin-left:51pt;margin-top:514.15pt;height:0.5pt;width:0.5pt;mso-position-horizontal-relative:page;mso-position-vertical-relative:page;z-index:-251595776;mso-width-relative:page;mso-height-relative:page;" fillcolor="#000000" filled="t" stroked="f" coordsize="21600,21600" o:gfxdata="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5n/tcAAAANAQAADwAAAAAAAAABACAAAAAiAAAAZHJz&#10;L2Rvd25yZXYueG1sUEsBAhQAFAAAAAgAh07iQOzMrcSTAQAAJAMAAA4AAAAAAAAAAQAgAAAAJgEA&#10;AGRycy9lMm9Eb2MueG1sUEsFBgAAAAAGAAYAWQEAACsFAAAAAA==&#10;">
                <v:fill on="t" focussize="0,0"/>
                <v:stroke on="f"/>
                <v:imagedata o:title=""/>
                <o:lock v:ext="edit" aspectratio="f"/>
              </v:rect>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1728" behindDoc="1" locked="0" layoutInCell="1" allowOverlap="1">
                <wp:simplePos x="0" y="0"/>
                <wp:positionH relativeFrom="page">
                  <wp:posOffset>647700</wp:posOffset>
                </wp:positionH>
                <wp:positionV relativeFrom="page">
                  <wp:posOffset>6529705</wp:posOffset>
                </wp:positionV>
                <wp:extent cx="6350" cy="6350"/>
                <wp:effectExtent l="0" t="0" r="0" b="0"/>
                <wp:wrapNone/>
                <wp:docPr id="1088" name="1088"/>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88" o:spid="_x0000_s1026" o:spt="1" style="position:absolute;left:0pt;margin-left:51pt;margin-top:514.15pt;height:0.5pt;width:0.5pt;mso-position-horizontal-relative:page;mso-position-vertical-relative:page;z-index:-251594752;mso-width-relative:page;mso-height-relative:page;" fillcolor="#000000" filled="t" stroked="f" coordsize="21600,21600" o:gfxdata="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D/7mf+1wAAAA0BAAAPAAAAAAAAAAEAIAAAACIAAABkcnMv&#10;ZG93bnJldi54bWxQSwECFAAUAAAACACHTuJA88/NUpIBAAAkAwAADgAAAAAAAAABACAAAAAmAQAA&#10;ZHJzL2Uyb0RvYy54bWxQSwUGAAAAAAYABgBZAQAAKgUAAAAA&#10;">
                <v:fill on="t" focussize="0,0"/>
                <v:stroke on="f"/>
                <v:imagedata o:title=""/>
                <o:lock v:ext="edit" aspectratio="f"/>
              </v:rect>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2752" behindDoc="1" locked="0" layoutInCell="1" allowOverlap="1">
                <wp:simplePos x="0" y="0"/>
                <wp:positionH relativeFrom="page">
                  <wp:posOffset>654050</wp:posOffset>
                </wp:positionH>
                <wp:positionV relativeFrom="page">
                  <wp:posOffset>6532880</wp:posOffset>
                </wp:positionV>
                <wp:extent cx="5243830" cy="0"/>
                <wp:effectExtent l="4445" t="4445" r="9525" b="5080"/>
                <wp:wrapNone/>
                <wp:docPr id="1089" name="1089"/>
                <wp:cNvGraphicFramePr/>
                <a:graphic xmlns:a="http://schemas.openxmlformats.org/drawingml/2006/main">
                  <a:graphicData uri="http://schemas.microsoft.com/office/word/2010/wordprocessingShape">
                    <wps:wsp>
                      <wps:cNvCnPr/>
                      <wps:spPr>
                        <a:xfrm>
                          <a:off x="0" y="0"/>
                          <a:ext cx="5243830" cy="0"/>
                        </a:xfrm>
                        <a:prstGeom prst="line">
                          <a:avLst/>
                        </a:prstGeom>
                        <a:solidFill>
                          <a:srgbClr val="000000"/>
                        </a:solidFill>
                        <a:ln w="6350" cap="rnd">
                          <a:solidFill>
                            <a:srgbClr val="000000"/>
                          </a:solidFill>
                        </a:ln>
                      </wps:spPr>
                      <wps:bodyPr vert="horz" wrap="square" anchor="t"/>
                    </wps:wsp>
                  </a:graphicData>
                </a:graphic>
              </wp:anchor>
            </w:drawing>
          </mc:Choice>
          <mc:Fallback>
            <w:pict>
              <v:line id="1089" o:spid="_x0000_s1026" o:spt="20" style="position:absolute;left:0pt;margin-left:51.5pt;margin-top:514.4pt;height:0pt;width:412.9pt;mso-position-horizontal-relative:page;mso-position-vertical-relative:page;z-index:-251593728;mso-width-relative:page;mso-height-relative:page;" fillcolor="#000000" filled="t" stroked="t" coordsize="21600,21600" o:gfxdata="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efC9vWAAAADQEAAA8A&#10;AAAAAAAAAQAgAAAAIgAAAGRycy9kb3ducmV2LnhtbFBLAQIUABQAAAAIAIdO4kAifwv/pwEAAGAD&#10;AAAOAAAAAAAAAAEAIAAAACUBAABkcnMvZTJvRG9jLnhtbFBLBQYAAAAABgAGAFkBAAA+BQAAAAA=&#10;">
                <v:fill on="t"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3776" behindDoc="1" locked="0" layoutInCell="1" allowOverlap="1">
                <wp:simplePos x="0" y="0"/>
                <wp:positionH relativeFrom="page">
                  <wp:posOffset>5897880</wp:posOffset>
                </wp:positionH>
                <wp:positionV relativeFrom="page">
                  <wp:posOffset>6529705</wp:posOffset>
                </wp:positionV>
                <wp:extent cx="6350" cy="6350"/>
                <wp:effectExtent l="0" t="0" r="0" b="0"/>
                <wp:wrapNone/>
                <wp:docPr id="1090" name="1090"/>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0" o:spid="_x0000_s1026" o:spt="1" style="position:absolute;left:0pt;margin-left:464.4pt;margin-top:514.15pt;height:0.5pt;width:0.5pt;mso-position-horizontal-relative:page;mso-position-vertical-relative:page;z-index:-251592704;mso-width-relative:page;mso-height-relative:page;" fillcolor="#000000" filled="t" stroked="f" coordsize="21600,21600" o:gfxdata="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c9V6I2QAAAA0BAAAPAAAAAAAAAAEAIAAAACIAAABk&#10;cnMvZG93bnJldi54bWxQSwECFAAUAAAACACHTuJAMsbsvpMBAAAkAwAADgAAAAAAAAABACAAAAAo&#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4800" behindDoc="1" locked="0" layoutInCell="1" allowOverlap="1">
                <wp:simplePos x="0" y="0"/>
                <wp:positionH relativeFrom="page">
                  <wp:posOffset>5897880</wp:posOffset>
                </wp:positionH>
                <wp:positionV relativeFrom="page">
                  <wp:posOffset>6529705</wp:posOffset>
                </wp:positionV>
                <wp:extent cx="6350" cy="6350"/>
                <wp:effectExtent l="0" t="0" r="0" b="0"/>
                <wp:wrapNone/>
                <wp:docPr id="1091" name="1091"/>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1" o:spid="_x0000_s1026" o:spt="1" style="position:absolute;left:0pt;margin-left:464.4pt;margin-top:514.15pt;height:0.5pt;width:0.5pt;mso-position-horizontal-relative:page;mso-position-vertical-relative:page;z-index:-251591680;mso-width-relative:page;mso-height-relative:page;" fillcolor="#000000" filled="t" stroked="f" coordsize="21600,21600" o:gfxdata="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&#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c9V6I2QAAAA0BAAAPAAAAAAAAAAEAIAAAACIAAABk&#10;cnMvZG93bnJldi54bWxQSwECFAAUAAAACACHTuJA5QvG7ZMBAAAkAwAADgAAAAAAAAABACAAAAAo&#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5824" behindDoc="1" locked="0" layoutInCell="1" allowOverlap="1">
                <wp:simplePos x="0" y="0"/>
                <wp:positionH relativeFrom="page">
                  <wp:posOffset>650875</wp:posOffset>
                </wp:positionH>
                <wp:positionV relativeFrom="page">
                  <wp:posOffset>6536055</wp:posOffset>
                </wp:positionV>
                <wp:extent cx="0" cy="1463040"/>
                <wp:effectExtent l="4445" t="4445" r="5080" b="8890"/>
                <wp:wrapNone/>
                <wp:docPr id="1092" name="1092"/>
                <wp:cNvGraphicFramePr/>
                <a:graphic xmlns:a="http://schemas.openxmlformats.org/drawingml/2006/main">
                  <a:graphicData uri="http://schemas.microsoft.com/office/word/2010/wordprocessingShape">
                    <wps:wsp>
                      <wps:cNvCnPr/>
                      <wps:spPr>
                        <a:xfrm>
                          <a:off x="0" y="0"/>
                          <a:ext cx="0" cy="1463040"/>
                        </a:xfrm>
                        <a:prstGeom prst="line">
                          <a:avLst/>
                        </a:prstGeom>
                        <a:solidFill>
                          <a:srgbClr val="000000"/>
                        </a:solidFill>
                        <a:ln w="6350" cap="rnd">
                          <a:solidFill>
                            <a:srgbClr val="000000"/>
                          </a:solidFill>
                        </a:ln>
                      </wps:spPr>
                      <wps:bodyPr vert="horz" wrap="square" anchor="t"/>
                    </wps:wsp>
                  </a:graphicData>
                </a:graphic>
              </wp:anchor>
            </w:drawing>
          </mc:Choice>
          <mc:Fallback>
            <w:pict>
              <v:line id="1092" o:spid="_x0000_s1026" o:spt="20" style="position:absolute;left:0pt;margin-left:51.25pt;margin-top:514.65pt;height:115.2pt;width:0pt;mso-position-horizontal-relative:page;mso-position-vertical-relative:page;z-index:-251590656;mso-width-relative:page;mso-height-relative:page;" fillcolor="#000000" filled="t" stroked="t" coordsize="21600,21600" o:gfxdata="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gL+zbtgAAAANAQAA&#10;DwAAAAAAAAABACAAAAAiAAAAZHJzL2Rvd25yZXYueG1sUEsBAhQAFAAAAAgAh07iQLa887WnAQAA&#10;YAMAAA4AAAAAAAAAAQAgAAAAJwEAAGRycy9lMm9Eb2MueG1sUEsFBgAAAAAGAAYAWQEAAEAFAAAA&#10;AA==&#10;">
                <v:fill on="t"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i/>
          <w:sz w:val="21"/>
        </w:rPr>
        <mc:AlternateContent>
          <mc:Choice Requires="wps">
            <w:drawing>
              <wp:anchor distT="0" distB="0" distL="0" distR="0" simplePos="0" relativeHeight="251729920" behindDoc="1" locked="0" layoutInCell="1" allowOverlap="1">
                <wp:simplePos x="0" y="0"/>
                <wp:positionH relativeFrom="page">
                  <wp:posOffset>5900420</wp:posOffset>
                </wp:positionH>
                <wp:positionV relativeFrom="page">
                  <wp:posOffset>6536055</wp:posOffset>
                </wp:positionV>
                <wp:extent cx="0" cy="1463040"/>
                <wp:effectExtent l="4445" t="4445" r="5080" b="8890"/>
                <wp:wrapNone/>
                <wp:docPr id="1093" name="1093"/>
                <wp:cNvGraphicFramePr/>
                <a:graphic xmlns:a="http://schemas.openxmlformats.org/drawingml/2006/main">
                  <a:graphicData uri="http://schemas.microsoft.com/office/word/2010/wordprocessingShape">
                    <wps:wsp>
                      <wps:cNvCnPr/>
                      <wps:spPr>
                        <a:xfrm>
                          <a:off x="0" y="0"/>
                          <a:ext cx="0" cy="1463040"/>
                        </a:xfrm>
                        <a:prstGeom prst="line">
                          <a:avLst/>
                        </a:prstGeom>
                        <a:solidFill>
                          <a:srgbClr val="000000"/>
                        </a:solidFill>
                        <a:ln w="6350" cap="rnd">
                          <a:solidFill>
                            <a:srgbClr val="000000"/>
                          </a:solidFill>
                        </a:ln>
                      </wps:spPr>
                      <wps:bodyPr vert="horz" wrap="square" anchor="t"/>
                    </wps:wsp>
                  </a:graphicData>
                </a:graphic>
              </wp:anchor>
            </w:drawing>
          </mc:Choice>
          <mc:Fallback>
            <w:pict>
              <v:line id="1093" o:spid="_x0000_s1026" o:spt="20" style="position:absolute;left:0pt;margin-left:464.6pt;margin-top:514.65pt;height:115.2pt;width:0pt;mso-position-horizontal-relative:page;mso-position-vertical-relative:page;z-index:-251586560;mso-width-relative:page;mso-height-relative:page;" fillcolor="#000000" filled="t" stroked="t" coordsize="21600,21600" o:gfxdata="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JC43HZAAAADQEA&#10;AA8AAAAAAAAAAQAgAAAAIgAAAGRycy9kb3ducmV2LnhtbFBLAQIUABQAAAAIAIdO4kDtXMMMpwEA&#10;AGADAAAOAAAAAAAAAAEAIAAAACgBAABkcnMvZTJvRG9jLnhtbFBLBQYAAAAABgAGAFkBAABBBQAA&#10;AAA=&#10;">
                <v:fill on="t" focussize="0,0"/>
                <v:stroke weight="0.5pt" color="#000000" joinstyle="round" endcap="round"/>
                <v:imagedata o:title=""/>
                <o:lock v:ext="edit" aspectratio="f"/>
              </v:line>
            </w:pict>
          </mc:Fallback>
        </mc:AlternateContent>
      </w:r>
    </w:p>
    <w:p>
      <w:pPr>
        <w:autoSpaceDE w:val="0"/>
        <w:autoSpaceDN w:val="0"/>
        <w:snapToGrid w:val="0"/>
        <w:spacing w:before="143" w:after="0" w:line="240" w:lineRule="auto"/>
        <w:ind w:left="1045" w:right="0" w:firstLine="0"/>
        <w:jc w:val="left"/>
        <w:textAlignment w:val="auto"/>
        <w:rPr>
          <w:rFonts w:hint="default" w:ascii="Times New Roman" w:hAnsi="Times New Roman" w:eastAsia="Times New Roman" w:cs="Times New Roman"/>
          <w:i/>
          <w:sz w:val="21"/>
        </w:rPr>
      </w:pPr>
      <w:r>
        <w:rPr>
          <w:rFonts w:hint="default" w:ascii="Times New Roman" w:hAnsi="Times New Roman" w:eastAsia="Times New Roman" w:cs="Times New Roman"/>
          <w:i/>
          <w:spacing w:val="-21"/>
          <w:sz w:val="21"/>
        </w:rPr>
        <w:t>W</w:t>
      </w:r>
      <w:r>
        <w:rPr>
          <w:rFonts w:hint="default" w:ascii="Times New Roman" w:hAnsi="Times New Roman" w:eastAsia="Times New Roman" w:cs="Times New Roman"/>
          <w:i/>
          <w:sz w:val="21"/>
        </w:rPr>
        <w:t>elcome to our school!</w:t>
      </w:r>
    </w:p>
    <w:p>
      <w:pPr>
        <w:autoSpaceDE w:val="0"/>
        <w:autoSpaceDN w:val="0"/>
        <w:snapToGrid w:val="0"/>
        <w:spacing w:before="1295" w:after="0" w:line="240" w:lineRule="auto"/>
        <w:ind w:left="1048" w:right="0" w:firstLine="0"/>
        <w:jc w:val="left"/>
        <w:textAlignment w:val="auto"/>
        <w:rPr>
          <w:rFonts w:hint="default" w:ascii="Times New Roman" w:hAnsi="Times New Roman" w:eastAsia="Times New Roman" w:cs="Times New Roman"/>
          <w:i/>
          <w:sz w:val="21"/>
        </w:rPr>
      </w:pPr>
      <w:r>
        <w:rPr>
          <w:rFonts w:hint="default" w:ascii="Times New Roman" w:hAnsi="Times New Roman" w:eastAsia="Times New Roman" w:cs="Times New Roman"/>
          <w:i/>
          <w:sz w:val="21"/>
        </w:rPr>
        <w:t>Thank you for listening!</w:t>
      </w:r>
    </w:p>
    <w:p>
      <w:pPr>
        <w:autoSpaceDE w:val="0"/>
        <w:autoSpaceDN w:val="0"/>
        <w:snapToGrid w:val="0"/>
        <w:spacing w:before="783" w:after="0" w:line="240" w:lineRule="auto"/>
        <w:ind w:left="2622" w:right="0" w:firstLine="0"/>
        <w:jc w:val="left"/>
        <w:textAlignment w:val="auto"/>
        <w:rPr>
          <w:rFonts w:hint="default" w:ascii="宋体" w:hAnsi="宋体" w:eastAsia="宋体" w:cs="宋体"/>
          <w:sz w:val="18"/>
        </w:rPr>
        <w:sectPr>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z w:val="18"/>
        </w:rPr>
        <mc:AlternateContent>
          <mc:Choice Requires="wps">
            <w:drawing>
              <wp:anchor distT="0" distB="0" distL="0" distR="0" simplePos="0" relativeHeight="251726848" behindDoc="1" locked="0" layoutInCell="1" allowOverlap="1">
                <wp:simplePos x="0" y="0"/>
                <wp:positionH relativeFrom="page">
                  <wp:posOffset>647700</wp:posOffset>
                </wp:positionH>
                <wp:positionV relativeFrom="page">
                  <wp:posOffset>7999095</wp:posOffset>
                </wp:positionV>
                <wp:extent cx="6350" cy="6350"/>
                <wp:effectExtent l="0" t="0" r="0" b="0"/>
                <wp:wrapNone/>
                <wp:docPr id="1094" name="1094"/>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4" o:spid="_x0000_s1026" o:spt="1" style="position:absolute;left:0pt;margin-left:51pt;margin-top:629.85pt;height:0.5pt;width:0.5pt;mso-position-horizontal-relative:page;mso-position-vertical-relative:page;z-index:-251589632;mso-width-relative:page;mso-height-relative:page;" fillcolor="#000000" filled="t" stroked="f" coordsize="21600,21600" o:gfxdata="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GThQDfXAAAADQEAAA8AAAAAAAAAAQAgAAAAIgAAAGRy&#10;cy9kb3ducmV2LnhtbFBLAQIUABQAAAAIAIdO4kAv9zYplAEAACQDAAAOAAAAAAAAAAEAIAAAACYB&#10;AABkcnMvZTJvRG9jLnhtbFBLBQYAAAAABgAGAFkBAAAsBQ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27872" behindDoc="1" locked="0" layoutInCell="1" allowOverlap="1">
                <wp:simplePos x="0" y="0"/>
                <wp:positionH relativeFrom="page">
                  <wp:posOffset>647700</wp:posOffset>
                </wp:positionH>
                <wp:positionV relativeFrom="page">
                  <wp:posOffset>7999095</wp:posOffset>
                </wp:positionV>
                <wp:extent cx="6350" cy="6350"/>
                <wp:effectExtent l="0" t="0" r="0" b="0"/>
                <wp:wrapNone/>
                <wp:docPr id="1095" name="1095"/>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5" o:spid="_x0000_s1026" o:spt="1" style="position:absolute;left:0pt;margin-left:51pt;margin-top:629.85pt;height:0.5pt;width:0.5pt;mso-position-horizontal-relative:page;mso-position-vertical-relative:page;z-index:-251588608;mso-width-relative:page;mso-height-relative:page;" fillcolor="#000000" filled="t" stroked="f" coordsize="21600,21600" o:gfxdata="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ZOFAN9cAAAANAQAADwAAAAAAAAABACAAAAAiAAAAZHJz&#10;L2Rvd25yZXYueG1sUEsBAhQAFAAAAAgAh07iQPg6HHqTAQAAJAMAAA4AAAAAAAAAAQAgAAAAJgEA&#10;AGRycy9lMm9Eb2MueG1sUEsFBgAAAAAGAAYAWQEAACsFA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28896" behindDoc="1" locked="0" layoutInCell="1" allowOverlap="1">
                <wp:simplePos x="0" y="0"/>
                <wp:positionH relativeFrom="page">
                  <wp:posOffset>654050</wp:posOffset>
                </wp:positionH>
                <wp:positionV relativeFrom="page">
                  <wp:posOffset>8002270</wp:posOffset>
                </wp:positionV>
                <wp:extent cx="5243830" cy="0"/>
                <wp:effectExtent l="4445" t="4445" r="9525" b="5080"/>
                <wp:wrapNone/>
                <wp:docPr id="1096" name="1096"/>
                <wp:cNvGraphicFramePr/>
                <a:graphic xmlns:a="http://schemas.openxmlformats.org/drawingml/2006/main">
                  <a:graphicData uri="http://schemas.microsoft.com/office/word/2010/wordprocessingShape">
                    <wps:wsp>
                      <wps:cNvCnPr/>
                      <wps:spPr>
                        <a:xfrm>
                          <a:off x="0" y="0"/>
                          <a:ext cx="5243830" cy="0"/>
                        </a:xfrm>
                        <a:prstGeom prst="line">
                          <a:avLst/>
                        </a:prstGeom>
                        <a:solidFill>
                          <a:srgbClr val="000000"/>
                        </a:solidFill>
                        <a:ln w="6350" cap="rnd">
                          <a:solidFill>
                            <a:srgbClr val="000000"/>
                          </a:solidFill>
                        </a:ln>
                      </wps:spPr>
                      <wps:bodyPr vert="horz" wrap="square" anchor="t"/>
                    </wps:wsp>
                  </a:graphicData>
                </a:graphic>
              </wp:anchor>
            </w:drawing>
          </mc:Choice>
          <mc:Fallback>
            <w:pict>
              <v:line id="1096" o:spid="_x0000_s1026" o:spt="20" style="position:absolute;left:0pt;margin-left:51.5pt;margin-top:630.1pt;height:0pt;width:412.9pt;mso-position-horizontal-relative:page;mso-position-vertical-relative:page;z-index:-251587584;mso-width-relative:page;mso-height-relative:page;" fillcolor="#000000" filled="t" stroked="t" coordsize="21600,21600" o:gfxdata="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D6rabLZAAAADQEA&#10;AA8AAAAAAAAAAQAgAAAAIgAAAGRycy9kb3ducmV2LnhtbFBLAQIUABQAAAAIAIdO4kCie6tTpwEA&#10;AGADAAAOAAAAAAAAAAEAIAAAACgBAABkcnMvZTJvRG9jLnhtbFBLBQYAAAAABgAGAFkBAABBBQAA&#10;AAA=&#10;">
                <v:fill on="t" focussize="0,0"/>
                <v:stroke weight="0.5pt" color="#000000" joinstyle="round" endcap="round"/>
                <v:imagedata o:title=""/>
                <o:lock v:ext="edit" aspectratio="f"/>
              </v:line>
            </w:pict>
          </mc:Fallback>
        </mc:AlternateContent>
      </w:r>
      <w:r>
        <w:rPr>
          <w:rFonts w:hint="default" w:ascii="宋体" w:hAnsi="宋体" w:eastAsia="宋体" w:cs="宋体"/>
          <w:sz w:val="18"/>
        </w:rPr>
        <mc:AlternateContent>
          <mc:Choice Requires="wps">
            <w:drawing>
              <wp:anchor distT="0" distB="0" distL="0" distR="0" simplePos="0" relativeHeight="251730944" behindDoc="1" locked="0" layoutInCell="1" allowOverlap="1">
                <wp:simplePos x="0" y="0"/>
                <wp:positionH relativeFrom="page">
                  <wp:posOffset>5897880</wp:posOffset>
                </wp:positionH>
                <wp:positionV relativeFrom="page">
                  <wp:posOffset>7999095</wp:posOffset>
                </wp:positionV>
                <wp:extent cx="6350" cy="6350"/>
                <wp:effectExtent l="0" t="0" r="0" b="0"/>
                <wp:wrapNone/>
                <wp:docPr id="1097" name="1097"/>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7" o:spid="_x0000_s1026" o:spt="1" style="position:absolute;left:0pt;margin-left:464.4pt;margin-top:629.85pt;height:0.5pt;width:0.5pt;mso-position-horizontal-relative:page;mso-position-vertical-relative:page;z-index:-251585536;mso-width-relative:page;mso-height-relative:page;" fillcolor="#000000" filled="t" stroked="f" coordsize="21600,21600" o:gfxdata="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If6eUHaAAAADQEAAA8AAAAAAAAAAQAgAAAAIgAA&#10;AGRycy9kb3ducmV2LnhtbFBLAQIUABQAAAAIAIdO4kBWoUnclAEAACQDAAAOAAAAAAAAAAEAIAAA&#10;ACkBAABkcnMvZTJvRG9jLnhtbFBLBQYAAAAABgAGAFkBAAAvBQ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31968" behindDoc="1" locked="0" layoutInCell="1" allowOverlap="1">
                <wp:simplePos x="0" y="0"/>
                <wp:positionH relativeFrom="page">
                  <wp:posOffset>5897880</wp:posOffset>
                </wp:positionH>
                <wp:positionV relativeFrom="page">
                  <wp:posOffset>7999095</wp:posOffset>
                </wp:positionV>
                <wp:extent cx="6350" cy="6350"/>
                <wp:effectExtent l="0" t="0" r="0" b="0"/>
                <wp:wrapNone/>
                <wp:docPr id="1098" name="1098"/>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098" o:spid="_x0000_s1026" o:spt="1" style="position:absolute;left:0pt;margin-left:464.4pt;margin-top:629.85pt;height:0.5pt;width:0.5pt;mso-position-horizontal-relative:page;mso-position-vertical-relative:page;z-index:-251584512;mso-width-relative:page;mso-height-relative:page;" fillcolor="#000000" filled="t" stroked="f" coordsize="21600,21600" o:gfxdata="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h/p5QdoAAAANAQAADwAAAAAAAAABACAAAAAiAAAA&#10;ZHJzL2Rvd25yZXYueG1sUEsBAhQAFAAAAAgAh07iQEmiKUqTAQAAJAMAAA4AAAAAAAAAAQAgAAAA&#10;KQEAAGRycy9lMm9Eb2MueG1sUEsFBgAAAAAGAAYAWQEAAC4FAAAAAA==&#10;">
                <v:fill on="t" focussize="0,0"/>
                <v:stroke on="f"/>
                <v:imagedata o:title=""/>
                <o:lock v:ext="edit" aspectratio="f"/>
              </v:rect>
            </w:pict>
          </mc:Fallback>
        </mc:AlternateContent>
      </w:r>
    </w:p>
    <w:p>
      <w:pPr>
        <w:autoSpaceDE w:val="0"/>
        <w:autoSpaceDN w:val="0"/>
        <w:snapToGrid w:val="0"/>
        <w:spacing w:before="631"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第二节 （满</w:t>
      </w:r>
      <w:r>
        <w:rPr>
          <w:rFonts w:hint="default" w:ascii="宋体" w:hAnsi="宋体" w:eastAsia="宋体" w:cs="宋体"/>
          <w:spacing w:val="26"/>
          <w:sz w:val="21"/>
        </w:rPr>
        <w:t>分</w:t>
      </w:r>
      <w:r>
        <w:rPr>
          <w:rFonts w:hint="default" w:ascii="Times New Roman" w:hAnsi="Times New Roman" w:eastAsia="Times New Roman" w:cs="Times New Roman"/>
          <w:sz w:val="21"/>
        </w:rPr>
        <w:t>2</w:t>
      </w:r>
      <w:r>
        <w:rPr>
          <w:rFonts w:hint="default" w:ascii="Times New Roman" w:hAnsi="Times New Roman" w:eastAsia="Times New Roman" w:cs="Times New Roman"/>
          <w:spacing w:val="53"/>
          <w:sz w:val="21"/>
        </w:rPr>
        <w:t>5</w:t>
      </w:r>
      <w:r>
        <w:rPr>
          <w:rFonts w:hint="default" w:ascii="宋体" w:hAnsi="宋体" w:eastAsia="宋体" w:cs="宋体"/>
          <w:sz w:val="21"/>
        </w:rPr>
        <w:t>分）</w:t>
      </w:r>
    </w:p>
    <w:p>
      <w:pPr>
        <w:autoSpaceDE w:val="0"/>
        <w:autoSpaceDN w:val="0"/>
        <w:snapToGrid w:val="0"/>
        <w:spacing w:before="76" w:after="0" w:line="263" w:lineRule="exact"/>
        <w:ind w:left="1045" w:right="0" w:firstLine="0"/>
        <w:jc w:val="left"/>
        <w:textAlignment w:val="auto"/>
        <w:rPr>
          <w:rFonts w:hint="default" w:ascii="宋体" w:hAnsi="宋体" w:eastAsia="宋体" w:cs="宋体"/>
          <w:sz w:val="21"/>
        </w:rPr>
      </w:pPr>
      <w:r>
        <w:rPr>
          <w:rFonts w:hint="default" w:ascii="宋体" w:hAnsi="宋体" w:eastAsia="宋体" w:cs="宋体"/>
          <w:sz w:val="21"/>
        </w:rPr>
        <w:t>阅读下面材料</w:t>
      </w:r>
      <w:r>
        <w:rPr>
          <w:rFonts w:hint="default" w:ascii="宋体" w:hAnsi="宋体" w:eastAsia="宋体" w:cs="宋体"/>
          <w:spacing w:val="-8"/>
          <w:sz w:val="21"/>
        </w:rPr>
        <w:t>，</w:t>
      </w:r>
      <w:r>
        <w:rPr>
          <w:rFonts w:hint="default" w:ascii="宋体" w:hAnsi="宋体" w:eastAsia="宋体" w:cs="宋体"/>
          <w:sz w:val="21"/>
        </w:rPr>
        <w:t>根据其内容和所给段落开头语续写两段</w:t>
      </w:r>
      <w:r>
        <w:rPr>
          <w:rFonts w:hint="default" w:ascii="宋体" w:hAnsi="宋体" w:eastAsia="宋体" w:cs="宋体"/>
          <w:spacing w:val="-8"/>
          <w:sz w:val="21"/>
        </w:rPr>
        <w:t>，</w:t>
      </w:r>
      <w:r>
        <w:rPr>
          <w:rFonts w:hint="default" w:ascii="宋体" w:hAnsi="宋体" w:eastAsia="宋体" w:cs="宋体"/>
          <w:sz w:val="21"/>
        </w:rPr>
        <w:t>使之构成一篇完整的短文。</w:t>
      </w:r>
    </w:p>
    <w:p>
      <w:pPr>
        <w:autoSpaceDE w:val="0"/>
        <w:autoSpaceDN w:val="0"/>
        <w:snapToGrid w:val="0"/>
        <w:spacing w:before="426"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“Hurry up</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you guys, 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you’ll be late for school!” called Mom. We dashed downstairs and</w:t>
      </w:r>
      <w:r>
        <w:rPr>
          <w:rFonts w:hint="default" w:ascii="Times New Roman" w:hAnsi="Times New Roman" w:eastAsia="Times New Roman" w:cs="Times New Roman"/>
          <w:sz w:val="21"/>
        </w:rPr>
        <mc:AlternateContent>
          <mc:Choice Requires="wps">
            <w:drawing>
              <wp:anchor distT="0" distB="0" distL="0" distR="0" simplePos="0" relativeHeight="251732992" behindDoc="1" locked="0" layoutInCell="1" allowOverlap="1">
                <wp:simplePos x="0" y="0"/>
                <wp:positionH relativeFrom="page">
                  <wp:posOffset>701040</wp:posOffset>
                </wp:positionH>
                <wp:positionV relativeFrom="page">
                  <wp:posOffset>1115695</wp:posOffset>
                </wp:positionV>
                <wp:extent cx="5149215" cy="216535"/>
                <wp:effectExtent l="0" t="0" r="0" b="0"/>
                <wp:wrapNone/>
                <wp:docPr id="1099" name="1099"/>
                <wp:cNvGraphicFramePr/>
                <a:graphic xmlns:a="http://schemas.openxmlformats.org/drawingml/2006/main">
                  <a:graphicData uri="http://schemas.microsoft.com/office/word/2010/wordprocessingShape">
                    <wps:wsp>
                      <wps:cNvSpPr/>
                      <wps:spPr>
                        <a:xfrm>
                          <a:off x="0" y="0"/>
                          <a:ext cx="5149215" cy="216535"/>
                        </a:xfrm>
                        <a:prstGeom prst="rect">
                          <a:avLst/>
                        </a:prstGeom>
                        <a:solidFill>
                          <a:srgbClr val="FFFFFF">
                            <a:alpha val="0"/>
                          </a:srgbClr>
                        </a:solidFill>
                        <a:ln>
                          <a:noFill/>
                        </a:ln>
                      </wps:spPr>
                      <wps:bodyPr vert="horz" wrap="square" anchor="t"/>
                    </wps:wsp>
                  </a:graphicData>
                </a:graphic>
              </wp:anchor>
            </w:drawing>
          </mc:Choice>
          <mc:Fallback>
            <w:pict>
              <v:rect id="1099" o:spid="_x0000_s1026" o:spt="1" style="position:absolute;left:0pt;margin-left:55.2pt;margin-top:87.85pt;height:17.05pt;width:405.45pt;mso-position-horizontal-relative:page;mso-position-vertical-relative:page;z-index:-251583488;mso-width-relative:page;mso-height-relative:page;" fillcolor="#FFFFFF" filled="t" stroked="f" coordsize="21600,21600" o:gfxdata="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Cb75KbaAAAACwEA&#10;AA8AAAAAAAAAAQAgAAAAIgAAAGRycy9kb3ducmV2LnhtbFBLAQIUABQAAAAIAIdO4kChflY3pgEA&#10;AEYDAAAOAAAAAAAAAAEAIAAAACkBAABkcnMvZTJvRG9jLnhtbFBLBQYAAAAABgAGAFkBAABBBQAA&#10;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34016" behindDoc="1" locked="0" layoutInCell="1" allowOverlap="1">
                <wp:simplePos x="0" y="0"/>
                <wp:positionH relativeFrom="page">
                  <wp:posOffset>701040</wp:posOffset>
                </wp:positionH>
                <wp:positionV relativeFrom="page">
                  <wp:posOffset>1332230</wp:posOffset>
                </wp:positionV>
                <wp:extent cx="5149215" cy="208915"/>
                <wp:effectExtent l="0" t="0" r="0" b="0"/>
                <wp:wrapNone/>
                <wp:docPr id="1100" name="1100"/>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00" o:spid="_x0000_s1026" o:spt="1" style="position:absolute;left:0pt;margin-left:55.2pt;margin-top:104.9pt;height:16.45pt;width:405.45pt;mso-position-horizontal-relative:page;mso-position-vertical-relative:page;z-index:-251582464;mso-width-relative:page;mso-height-relative:page;" fillcolor="#FFFFFF" filled="t" stroked="f" coordsize="21600,21600" o:gfxdata="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G1x9nZAAAACwEAAA8A&#10;AAAAAAAAAQAgAAAAIgAAAGRycy9kb3ducmV2LnhtbFBLAQIUABQAAAAIAIdO4kDY4EP3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35040" behindDoc="1" locked="0" layoutInCell="1" allowOverlap="1">
                <wp:simplePos x="0" y="0"/>
                <wp:positionH relativeFrom="page">
                  <wp:posOffset>986155</wp:posOffset>
                </wp:positionH>
                <wp:positionV relativeFrom="page">
                  <wp:posOffset>1372870</wp:posOffset>
                </wp:positionV>
                <wp:extent cx="4845685" cy="158750"/>
                <wp:effectExtent l="0" t="0" r="0" b="0"/>
                <wp:wrapNone/>
                <wp:docPr id="1101" name="1101"/>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101" o:spid="_x0000_s1026" o:spt="1" style="position:absolute;left:0pt;margin-left:77.65pt;margin-top:108.1pt;height:12.5pt;width:381.55pt;mso-position-horizontal-relative:page;mso-position-vertical-relative:page;z-index:-251581440;mso-width-relative:page;mso-height-relative:page;" fillcolor="#FFFFFF" filled="t" stroked="f" coordsize="21600,21600" o:gfxdata="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FmE2adoAAAALAQAA&#10;DwAAAAAAAAABACAAAAAiAAAAZHJzL2Rvd25yZXYueG1sUEsBAhQAFAAAAAgAh07iQMNUO1e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59" w:after="0" w:line="312" w:lineRule="auto"/>
        <w:ind w:left="625" w:right="627"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had a quick breakfast. I was eating my favorite</w:t>
      </w:r>
      <w:r>
        <w:rPr>
          <w:rFonts w:hint="default" w:ascii="Times New Roman" w:hAnsi="Times New Roman" w:eastAsia="Times New Roman" w:cs="Times New Roman"/>
          <w:spacing w:val="-5"/>
        </w:rPr>
        <w:t>—</w:t>
      </w:r>
      <w:r>
        <w:rPr>
          <w:rFonts w:hint="default" w:ascii="Times New Roman" w:hAnsi="Times New Roman" w:eastAsia="Times New Roman" w:cs="Times New Roman"/>
          <w:sz w:val="21"/>
        </w:rPr>
        <w:t xml:space="preserve">very sweet cereal, and Sara was having eggs. </w:t>
      </w:r>
      <w:r>
        <w:rPr>
          <w:rFonts w:hint="default" w:ascii="Times New Roman" w:hAnsi="Times New Roman" w:eastAsia="Times New Roman" w:cs="Times New Roman"/>
          <w:spacing w:val="-1"/>
          <w:sz w:val="21"/>
        </w:rPr>
        <w:t>When</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1"/>
          <w:sz w:val="21"/>
        </w:rPr>
        <w:t>rose</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my</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bowl</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washed,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mom</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whispered,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know</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need</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cautious</w:t>
      </w:r>
      <w:r>
        <w:rPr>
          <w:rFonts w:hint="default" w:ascii="Times New Roman" w:hAnsi="Times New Roman" w:eastAsia="Times New Roman" w:cs="Times New Roman"/>
          <w:sz w:val="21"/>
        </w:rPr>
        <mc:AlternateContent>
          <mc:Choice Requires="wps">
            <w:drawing>
              <wp:anchor distT="0" distB="0" distL="0" distR="0" simplePos="0" relativeHeight="251736064" behindDoc="1" locked="0" layoutInCell="1" allowOverlap="1">
                <wp:simplePos x="0" y="0"/>
                <wp:positionH relativeFrom="page">
                  <wp:posOffset>701040</wp:posOffset>
                </wp:positionH>
                <wp:positionV relativeFrom="page">
                  <wp:posOffset>1540510</wp:posOffset>
                </wp:positionV>
                <wp:extent cx="5149215" cy="210185"/>
                <wp:effectExtent l="0" t="0" r="0" b="0"/>
                <wp:wrapNone/>
                <wp:docPr id="1102" name="1102"/>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02" o:spid="_x0000_s1026" o:spt="1" style="position:absolute;left:0pt;margin-left:55.2pt;margin-top:121.3pt;height:16.55pt;width:405.45pt;mso-position-horizontal-relative:page;mso-position-vertical-relative:page;z-index:-251580416;mso-width-relative:page;mso-height-relative:page;" fillcolor="#FFFFFF" filled="t" stroked="f" coordsize="21600,21600" o:gfxdata="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G5AlMNoAAAALAQAA&#10;DwAAAAAAAAABACAAAAAiAAAAZHJzL2Rvd25yZXYueG1sUEsBAhQAFAAAAAgAh07iQIoWf+m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37088" behindDoc="1" locked="0" layoutInCell="1" allowOverlap="1">
                <wp:simplePos x="0" y="0"/>
                <wp:positionH relativeFrom="page">
                  <wp:posOffset>719455</wp:posOffset>
                </wp:positionH>
                <wp:positionV relativeFrom="page">
                  <wp:posOffset>1565275</wp:posOffset>
                </wp:positionV>
                <wp:extent cx="2529840" cy="179705"/>
                <wp:effectExtent l="0" t="0" r="0" b="0"/>
                <wp:wrapNone/>
                <wp:docPr id="1103" name="1103"/>
                <wp:cNvGraphicFramePr/>
                <a:graphic xmlns:a="http://schemas.openxmlformats.org/drawingml/2006/main">
                  <a:graphicData uri="http://schemas.microsoft.com/office/word/2010/wordprocessingShape">
                    <wps:wsp>
                      <wps:cNvSpPr/>
                      <wps:spPr>
                        <a:xfrm>
                          <a:off x="0" y="0"/>
                          <a:ext cx="2529840" cy="179705"/>
                        </a:xfrm>
                        <a:prstGeom prst="rect">
                          <a:avLst/>
                        </a:prstGeom>
                        <a:solidFill>
                          <a:srgbClr val="FFFFFF">
                            <a:alpha val="0"/>
                          </a:srgbClr>
                        </a:solidFill>
                        <a:ln>
                          <a:noFill/>
                        </a:ln>
                      </wps:spPr>
                      <wps:bodyPr vert="horz" wrap="square" anchor="t"/>
                    </wps:wsp>
                  </a:graphicData>
                </a:graphic>
              </wp:anchor>
            </w:drawing>
          </mc:Choice>
          <mc:Fallback>
            <w:pict>
              <v:rect id="1103" o:spid="_x0000_s1026" o:spt="1" style="position:absolute;left:0pt;margin-left:56.65pt;margin-top:123.25pt;height:14.15pt;width:199.2pt;mso-position-horizontal-relative:page;mso-position-vertical-relative:page;z-index:-251579392;mso-width-relative:page;mso-height-relative:page;" fillcolor="#FFFFFF" filled="t" stroked="f" coordsize="21600,21600" o:gfxdata="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A8SXAbaAAAACwEA&#10;AA8AAAAAAAAAAQAgAAAAIgAAAGRycy9kb3ducmV2LnhtbFBLAQIUABQAAAAIAIdO4kAnr7+7pgEA&#10;AEYDAAAOAAAAAAAAAAEAIAAAACkBAABkcnMvZTJvRG9jLnhtbFBLBQYAAAAABgAGAFkBAABBBQAA&#10;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38112" behindDoc="1" locked="0" layoutInCell="1" allowOverlap="1">
                <wp:simplePos x="0" y="0"/>
                <wp:positionH relativeFrom="page">
                  <wp:posOffset>3402330</wp:posOffset>
                </wp:positionH>
                <wp:positionV relativeFrom="page">
                  <wp:posOffset>1565275</wp:posOffset>
                </wp:positionV>
                <wp:extent cx="2430145" cy="179705"/>
                <wp:effectExtent l="0" t="0" r="0" b="0"/>
                <wp:wrapNone/>
                <wp:docPr id="1104" name="1104"/>
                <wp:cNvGraphicFramePr/>
                <a:graphic xmlns:a="http://schemas.openxmlformats.org/drawingml/2006/main">
                  <a:graphicData uri="http://schemas.microsoft.com/office/word/2010/wordprocessingShape">
                    <wps:wsp>
                      <wps:cNvSpPr/>
                      <wps:spPr>
                        <a:xfrm>
                          <a:off x="0" y="0"/>
                          <a:ext cx="2430145" cy="179705"/>
                        </a:xfrm>
                        <a:prstGeom prst="rect">
                          <a:avLst/>
                        </a:prstGeom>
                        <a:solidFill>
                          <a:srgbClr val="FFFFFF">
                            <a:alpha val="0"/>
                          </a:srgbClr>
                        </a:solidFill>
                        <a:ln>
                          <a:noFill/>
                        </a:ln>
                      </wps:spPr>
                      <wps:bodyPr vert="horz" wrap="square" anchor="t"/>
                    </wps:wsp>
                  </a:graphicData>
                </a:graphic>
              </wp:anchor>
            </w:drawing>
          </mc:Choice>
          <mc:Fallback>
            <w:pict>
              <v:rect id="1104" o:spid="_x0000_s1026" o:spt="1" style="position:absolute;left:0pt;margin-left:267.9pt;margin-top:123.25pt;height:14.15pt;width:191.35pt;mso-position-horizontal-relative:page;mso-position-vertical-relative:page;z-index:-251578368;mso-width-relative:page;mso-height-relative:page;" fillcolor="#FFFFFF" filled="t" stroked="f" coordsize="21600,21600" o:gfxdata="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4P0/L2wAAAAsB&#10;AAAPAAAAAAAAAAEAIAAAACIAAABkcnMvZG93bnJldi54bWxQSwECFAAUAAAACACHTuJA/QLcWaYB&#10;AABGAwAADgAAAAAAAAABACAAAAAqAQAAZHJzL2Uyb0RvYy54bWxQSwUGAAAAAAYABgBZAQAAQgUA&#10;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39136" behindDoc="1" locked="0" layoutInCell="1" allowOverlap="1">
                <wp:simplePos x="0" y="0"/>
                <wp:positionH relativeFrom="page">
                  <wp:posOffset>701040</wp:posOffset>
                </wp:positionH>
                <wp:positionV relativeFrom="page">
                  <wp:posOffset>1751330</wp:posOffset>
                </wp:positionV>
                <wp:extent cx="5149215" cy="208915"/>
                <wp:effectExtent l="0" t="0" r="0" b="0"/>
                <wp:wrapNone/>
                <wp:docPr id="1105" name="1105"/>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05" o:spid="_x0000_s1026" o:spt="1" style="position:absolute;left:0pt;margin-left:55.2pt;margin-top:137.9pt;height:16.45pt;width:405.45pt;mso-position-horizontal-relative:page;mso-position-vertical-relative:page;z-index:-251577344;mso-width-relative:page;mso-height-relative:page;" fillcolor="#FFFFFF" filled="t" stroked="f" coordsize="21600,21600" o:gfxdata="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HRhxV2gAAAAsBAAAP&#10;AAAAAAAAAAEAIAAAACIAAABkcnMvZG93bnJldi54bWxQSwECFAAUAAAACACHTuJAWDXvHK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0160" behindDoc="1" locked="0" layoutInCell="1" allowOverlap="1">
                <wp:simplePos x="0" y="0"/>
                <wp:positionH relativeFrom="page">
                  <wp:posOffset>719455</wp:posOffset>
                </wp:positionH>
                <wp:positionV relativeFrom="page">
                  <wp:posOffset>1791970</wp:posOffset>
                </wp:positionV>
                <wp:extent cx="5112385" cy="158750"/>
                <wp:effectExtent l="0" t="0" r="0" b="0"/>
                <wp:wrapNone/>
                <wp:docPr id="1106" name="1106"/>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06" o:spid="_x0000_s1026" o:spt="1" style="position:absolute;left:0pt;margin-left:56.65pt;margin-top:141.1pt;height:12.5pt;width:402.55pt;mso-position-horizontal-relative:page;mso-position-vertical-relative:page;z-index:-251576320;mso-width-relative:page;mso-height-relative:page;" fillcolor="#FFFFFF" filled="t" stroked="f" coordsize="21600,21600" o:gfxdata="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vrOGvtoAAAALAQAA&#10;DwAAAAAAAAABACAAAAAiAAAAZHJzL2Rvd25yZXYueG1sUEsBAhQAFAAAAAgAh07iQPDLqRi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1184" behindDoc="1" locked="0" layoutInCell="1" allowOverlap="1">
                <wp:simplePos x="0" y="0"/>
                <wp:positionH relativeFrom="page">
                  <wp:posOffset>701040</wp:posOffset>
                </wp:positionH>
                <wp:positionV relativeFrom="page">
                  <wp:posOffset>1959610</wp:posOffset>
                </wp:positionV>
                <wp:extent cx="5149215" cy="210185"/>
                <wp:effectExtent l="0" t="0" r="0" b="0"/>
                <wp:wrapNone/>
                <wp:docPr id="1107" name="1107"/>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07" o:spid="_x0000_s1026" o:spt="1" style="position:absolute;left:0pt;margin-left:55.2pt;margin-top:154.3pt;height:16.55pt;width:405.45pt;mso-position-horizontal-relative:page;mso-position-vertical-relative:page;z-index:-251575296;mso-width-relative:page;mso-height-relative:page;" fillcolor="#FFFFFF" filled="t" stroked="f" coordsize="21600,21600" o:gfxdata="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QIO4r2QAAAAsBAAAP&#10;AAAAAAAAAAEAIAAAACIAAABkcnMvZG93bnJldi54bWxQSwECFAAUAAAACACHTuJACsPTAqUBAABG&#10;AwAADgAAAAAAAAABACAAAAAoAQAAZHJzL2Uyb0RvYy54bWxQSwUGAAAAAAYABgBZAQAAPwUAAAAA&#10;">
                <v:fill on="t" opacity="0f" focussize="0,0"/>
                <v:stroke on="f"/>
                <v:imagedata o:title=""/>
                <o:lock v:ext="edit" aspectratio="f"/>
              </v:rect>
            </w:pict>
          </mc:Fallback>
        </mc:AlternateContent>
      </w:r>
    </w:p>
    <w:p>
      <w:pPr>
        <w:autoSpaceDE w:val="0"/>
        <w:autoSpaceDN w:val="0"/>
        <w:snapToGrid w:val="0"/>
        <w:spacing w:before="14"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today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when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you’re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walking</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Sara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school.</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It’s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your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job</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assure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me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gets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there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all</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right.”</w:t>
      </w:r>
      <w:r>
        <w:rPr>
          <w:rFonts w:hint="default" w:ascii="Times New Roman" w:hAnsi="Times New Roman" w:eastAsia="Times New Roman" w:cs="Times New Roman"/>
          <w:sz w:val="21"/>
        </w:rPr>
        <mc:AlternateContent>
          <mc:Choice Requires="wps">
            <w:drawing>
              <wp:anchor distT="0" distB="0" distL="0" distR="0" simplePos="0" relativeHeight="251742208" behindDoc="1" locked="0" layoutInCell="1" allowOverlap="1">
                <wp:simplePos x="0" y="0"/>
                <wp:positionH relativeFrom="page">
                  <wp:posOffset>719455</wp:posOffset>
                </wp:positionH>
                <wp:positionV relativeFrom="page">
                  <wp:posOffset>2000885</wp:posOffset>
                </wp:positionV>
                <wp:extent cx="5112385" cy="158750"/>
                <wp:effectExtent l="0" t="0" r="0" b="0"/>
                <wp:wrapNone/>
                <wp:docPr id="1108" name="1108"/>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08" o:spid="_x0000_s1026" o:spt="1" style="position:absolute;left:0pt;margin-left:56.65pt;margin-top:157.55pt;height:12.5pt;width:402.55pt;mso-position-horizontal-relative:page;mso-position-vertical-relative:page;z-index:-251574272;mso-width-relative:page;mso-height-relative:page;" fillcolor="#FFFFFF" filled="t" stroked="f" coordsize="21600,21600" o:gfxdata="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BabQlrZAAAACwEAAA8A&#10;AAAAAAAAAQAgAAAAIgAAAGRycy9kb3ducmV2LnhtbFBLAQIUABQAAAAIAIdO4kCOit5+pAEAAEYD&#10;AAAOAAAAAAAAAAEAIAAAACgBAABkcnMvZTJvRG9jLnhtbFBLBQYAAAAABgAGAFkBAAA+BQAAAAA=&#10;">
                <v:fill on="t" opacity="0f" focussize="0,0"/>
                <v:stroke on="f"/>
                <v:imagedata o:title=""/>
                <o:lock v:ext="edit" aspectratio="f"/>
              </v:rect>
            </w:pict>
          </mc:Fallback>
        </mc:AlternateContent>
      </w:r>
    </w:p>
    <w:p>
      <w:pPr>
        <w:autoSpaceDE w:val="0"/>
        <w:autoSpaceDN w:val="0"/>
        <w:snapToGrid w:val="0"/>
        <w:spacing w:before="90" w:after="0" w:line="328" w:lineRule="auto"/>
        <w:ind w:left="625" w:right="62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Then she cast me a very serious look. I thought to myself, wondering why Mom was making </w:t>
      </w:r>
      <w:r>
        <w:rPr>
          <w:rFonts w:hint="default" w:ascii="Times New Roman" w:hAnsi="Times New Roman" w:eastAsia="Times New Roman" w:cs="Times New Roman"/>
          <w:spacing w:val="-1"/>
          <w:sz w:val="21"/>
        </w:rPr>
        <w:t>such a big dea</w:t>
      </w:r>
      <w:r>
        <w:rPr>
          <w:rFonts w:hint="default" w:ascii="Times New Roman" w:hAnsi="Times New Roman" w:eastAsia="Times New Roman" w:cs="Times New Roman"/>
          <w:sz w:val="21"/>
        </w:rPr>
        <w:t>l out of this. It was Sara’s first day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of Kindergarten, but I could manage it. I wish Mom wouldn’t treat me like such a baby.</w:t>
      </w:r>
      <w:r>
        <w:rPr>
          <w:rFonts w:hint="default" w:ascii="Times New Roman" w:hAnsi="Times New Roman" w:eastAsia="Times New Roman" w:cs="Times New Roman"/>
          <w:sz w:val="21"/>
        </w:rPr>
        <mc:AlternateContent>
          <mc:Choice Requires="wps">
            <w:drawing>
              <wp:anchor distT="0" distB="0" distL="0" distR="0" simplePos="0" relativeHeight="251743232" behindDoc="1" locked="0" layoutInCell="1" allowOverlap="1">
                <wp:simplePos x="0" y="0"/>
                <wp:positionH relativeFrom="page">
                  <wp:posOffset>701040</wp:posOffset>
                </wp:positionH>
                <wp:positionV relativeFrom="page">
                  <wp:posOffset>2170430</wp:posOffset>
                </wp:positionV>
                <wp:extent cx="5149215" cy="208915"/>
                <wp:effectExtent l="0" t="0" r="0" b="0"/>
                <wp:wrapNone/>
                <wp:docPr id="1109" name="1109"/>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09" o:spid="_x0000_s1026" o:spt="1" style="position:absolute;left:0pt;margin-left:55.2pt;margin-top:170.9pt;height:16.45pt;width:405.45pt;mso-position-horizontal-relative:page;mso-position-vertical-relative:page;z-index:-251573248;mso-width-relative:page;mso-height-relative:page;" fillcolor="#FFFFFF" filled="t" stroked="f" coordsize="21600,21600" o:gfxdata="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OOosjZAAAACwEAAA8A&#10;AAAAAAAAAQAgAAAAIgAAAGRycy9kb3ducmV2LnhtbFBLAQIUABQAAAAIAIdO4kAZAQ+i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4256" behindDoc="1" locked="0" layoutInCell="1" allowOverlap="1">
                <wp:simplePos x="0" y="0"/>
                <wp:positionH relativeFrom="page">
                  <wp:posOffset>719455</wp:posOffset>
                </wp:positionH>
                <wp:positionV relativeFrom="page">
                  <wp:posOffset>2211070</wp:posOffset>
                </wp:positionV>
                <wp:extent cx="5112385" cy="158750"/>
                <wp:effectExtent l="0" t="0" r="0" b="0"/>
                <wp:wrapNone/>
                <wp:docPr id="1110" name="1110"/>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10" o:spid="_x0000_s1026" o:spt="1" style="position:absolute;left:0pt;margin-left:56.65pt;margin-top:174.1pt;height:12.5pt;width:402.55pt;mso-position-horizontal-relative:page;mso-position-vertical-relative:page;z-index:-251572224;mso-width-relative:page;mso-height-relative:page;" fillcolor="#FFFFFF" filled="t" stroked="f" coordsize="21600,21600" o:gfxdata="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FNEe52gAAAAsBAAAP&#10;AAAAAAAAAAEAIAAAACIAAABkcnMvZG93bnJldi54bWxQSwECFAAUAAAACACHTuJA1A8+8a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5280" behindDoc="1" locked="0" layoutInCell="1" allowOverlap="1">
                <wp:simplePos x="0" y="0"/>
                <wp:positionH relativeFrom="page">
                  <wp:posOffset>701040</wp:posOffset>
                </wp:positionH>
                <wp:positionV relativeFrom="page">
                  <wp:posOffset>2379345</wp:posOffset>
                </wp:positionV>
                <wp:extent cx="5149215" cy="210820"/>
                <wp:effectExtent l="0" t="0" r="0" b="0"/>
                <wp:wrapNone/>
                <wp:docPr id="1111" name="1111"/>
                <wp:cNvGraphicFramePr/>
                <a:graphic xmlns:a="http://schemas.openxmlformats.org/drawingml/2006/main">
                  <a:graphicData uri="http://schemas.microsoft.com/office/word/2010/wordprocessingShape">
                    <wps:wsp>
                      <wps:cNvSpPr/>
                      <wps:spPr>
                        <a:xfrm>
                          <a:off x="0" y="0"/>
                          <a:ext cx="5149215" cy="210820"/>
                        </a:xfrm>
                        <a:prstGeom prst="rect">
                          <a:avLst/>
                        </a:prstGeom>
                        <a:solidFill>
                          <a:srgbClr val="FFFFFF">
                            <a:alpha val="0"/>
                          </a:srgbClr>
                        </a:solidFill>
                        <a:ln>
                          <a:noFill/>
                        </a:ln>
                      </wps:spPr>
                      <wps:bodyPr vert="horz" wrap="square" anchor="t"/>
                    </wps:wsp>
                  </a:graphicData>
                </a:graphic>
              </wp:anchor>
            </w:drawing>
          </mc:Choice>
          <mc:Fallback>
            <w:pict>
              <v:rect id="1111" o:spid="_x0000_s1026" o:spt="1" style="position:absolute;left:0pt;margin-left:55.2pt;margin-top:187.35pt;height:16.6pt;width:405.45pt;mso-position-horizontal-relative:page;mso-position-vertical-relative:page;z-index:-251571200;mso-width-relative:page;mso-height-relative:page;" fillcolor="#FFFFFF" filled="t" stroked="f" coordsize="21600,21600" o:gfxdata="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S1fxLaAAAACwEAAA8A&#10;AAAAAAAAAQAgAAAAIgAAAGRycy9kb3ducmV2LnhtbFBLAQIUABQAAAAIAIdO4kAJhtCYowEAAEYD&#10;AAAOAAAAAAAAAAEAIAAAACk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6304" behindDoc="1" locked="0" layoutInCell="1" allowOverlap="1">
                <wp:simplePos x="0" y="0"/>
                <wp:positionH relativeFrom="page">
                  <wp:posOffset>719455</wp:posOffset>
                </wp:positionH>
                <wp:positionV relativeFrom="page">
                  <wp:posOffset>2419985</wp:posOffset>
                </wp:positionV>
                <wp:extent cx="5112385" cy="158750"/>
                <wp:effectExtent l="0" t="0" r="0" b="0"/>
                <wp:wrapNone/>
                <wp:docPr id="1112" name="1112"/>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12" o:spid="_x0000_s1026" o:spt="1" style="position:absolute;left:0pt;margin-left:56.65pt;margin-top:190.55pt;height:12.5pt;width:402.55pt;mso-position-horizontal-relative:page;mso-position-vertical-relative:page;z-index:-251570176;mso-width-relative:page;mso-height-relative:page;" fillcolor="#FFFFFF" filled="t" stroked="f" coordsize="21600,21600" o:gfxdata="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FGdo6XZAAAACwEAAA8A&#10;AAAAAAAAAQAgAAAAIgAAAGRycy9kb3ducmV2LnhtbFBLAQIUABQAAAAIAIdO4kDreqkp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7328" behindDoc="1" locked="0" layoutInCell="1" allowOverlap="1">
                <wp:simplePos x="0" y="0"/>
                <wp:positionH relativeFrom="page">
                  <wp:posOffset>701040</wp:posOffset>
                </wp:positionH>
                <wp:positionV relativeFrom="page">
                  <wp:posOffset>2589530</wp:posOffset>
                </wp:positionV>
                <wp:extent cx="5149215" cy="208915"/>
                <wp:effectExtent l="0" t="0" r="0" b="0"/>
                <wp:wrapNone/>
                <wp:docPr id="1113" name="1113"/>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13" o:spid="_x0000_s1026" o:spt="1" style="position:absolute;left:0pt;margin-left:55.2pt;margin-top:203.9pt;height:16.45pt;width:405.45pt;mso-position-horizontal-relative:page;mso-position-vertical-relative:page;z-index:-251569152;mso-width-relative:page;mso-height-relative:page;" fillcolor="#FFFFFF" filled="t" stroked="f" coordsize="21600,21600" o:gfxdata="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UCMBjYAAAACwEAAA8A&#10;AAAAAAAAAQAgAAAAIgAAAGRycy9kb3ducmV2LnhtbFBLAQIUABQAAAAIAIdO4kB88Xj1pQEAAEYD&#10;AAAOAAAAAAAAAAEAIAAAACc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8352" behindDoc="1" locked="0" layoutInCell="1" allowOverlap="1">
                <wp:simplePos x="0" y="0"/>
                <wp:positionH relativeFrom="page">
                  <wp:posOffset>719455</wp:posOffset>
                </wp:positionH>
                <wp:positionV relativeFrom="page">
                  <wp:posOffset>2630805</wp:posOffset>
                </wp:positionV>
                <wp:extent cx="2200910" cy="158750"/>
                <wp:effectExtent l="0" t="0" r="0" b="0"/>
                <wp:wrapNone/>
                <wp:docPr id="1114" name="1114"/>
                <wp:cNvGraphicFramePr/>
                <a:graphic xmlns:a="http://schemas.openxmlformats.org/drawingml/2006/main">
                  <a:graphicData uri="http://schemas.microsoft.com/office/word/2010/wordprocessingShape">
                    <wps:wsp>
                      <wps:cNvSpPr/>
                      <wps:spPr>
                        <a:xfrm>
                          <a:off x="0" y="0"/>
                          <a:ext cx="2200910" cy="158750"/>
                        </a:xfrm>
                        <a:prstGeom prst="rect">
                          <a:avLst/>
                        </a:prstGeom>
                        <a:solidFill>
                          <a:srgbClr val="FFFFFF">
                            <a:alpha val="0"/>
                          </a:srgbClr>
                        </a:solidFill>
                        <a:ln>
                          <a:noFill/>
                        </a:ln>
                      </wps:spPr>
                      <wps:bodyPr vert="horz" wrap="square" anchor="t"/>
                    </wps:wsp>
                  </a:graphicData>
                </a:graphic>
              </wp:anchor>
            </w:drawing>
          </mc:Choice>
          <mc:Fallback>
            <w:pict>
              <v:rect id="1114" o:spid="_x0000_s1026" o:spt="1" style="position:absolute;left:0pt;margin-left:56.65pt;margin-top:207.15pt;height:12.5pt;width:173.3pt;mso-position-horizontal-relative:page;mso-position-vertical-relative:page;z-index:-251568128;mso-width-relative:page;mso-height-relative:page;" fillcolor="#FFFFFF" filled="t" stroked="f" coordsize="21600,21600" o:gfxdata="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WVderdgAAAALAQAADwAA&#10;AAAAAAABACAAAAAiAAAAZHJzL2Rvd25yZXYueG1sUEsBAhQAFAAAAAgAh07iQLbei4ukAQAARgMA&#10;AA4AAAAAAAAAAQAgAAAAJwEAAGRycy9lMm9Eb2MueG1sUEsFBgAAAAAGAAYAWQEAAD0FA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49376" behindDoc="1" locked="0" layoutInCell="1" allowOverlap="1">
                <wp:simplePos x="0" y="0"/>
                <wp:positionH relativeFrom="page">
                  <wp:posOffset>701040</wp:posOffset>
                </wp:positionH>
                <wp:positionV relativeFrom="page">
                  <wp:posOffset>2798445</wp:posOffset>
                </wp:positionV>
                <wp:extent cx="5149215" cy="210185"/>
                <wp:effectExtent l="0" t="0" r="0" b="0"/>
                <wp:wrapNone/>
                <wp:docPr id="1115" name="1115"/>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15" o:spid="_x0000_s1026" o:spt="1" style="position:absolute;left:0pt;margin-left:55.2pt;margin-top:220.35pt;height:16.55pt;width:405.45pt;mso-position-horizontal-relative:page;mso-position-vertical-relative:page;z-index:-251567104;mso-width-relative:page;mso-height-relative:page;" fillcolor="#FFFFFF" filled="t" stroked="f" coordsize="21600,21600" o:gfxdata="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pKgZDZAAAACwEAAA8A&#10;AAAAAAAAAQAgAAAAIgAAAGRycy9kb3ducmV2LnhtbFBLAQIUABQAAAAIAIdO4kAR6xuB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0400" behindDoc="1" locked="0" layoutInCell="1" allowOverlap="1">
                <wp:simplePos x="0" y="0"/>
                <wp:positionH relativeFrom="page">
                  <wp:posOffset>986155</wp:posOffset>
                </wp:positionH>
                <wp:positionV relativeFrom="page">
                  <wp:posOffset>2839720</wp:posOffset>
                </wp:positionV>
                <wp:extent cx="4048760" cy="158750"/>
                <wp:effectExtent l="0" t="0" r="0" b="0"/>
                <wp:wrapNone/>
                <wp:docPr id="1116" name="1116"/>
                <wp:cNvGraphicFramePr/>
                <a:graphic xmlns:a="http://schemas.openxmlformats.org/drawingml/2006/main">
                  <a:graphicData uri="http://schemas.microsoft.com/office/word/2010/wordprocessingShape">
                    <wps:wsp>
                      <wps:cNvSpPr/>
                      <wps:spPr>
                        <a:xfrm>
                          <a:off x="0" y="0"/>
                          <a:ext cx="4048760" cy="158750"/>
                        </a:xfrm>
                        <a:prstGeom prst="rect">
                          <a:avLst/>
                        </a:prstGeom>
                        <a:solidFill>
                          <a:srgbClr val="FFFFFF">
                            <a:alpha val="0"/>
                          </a:srgbClr>
                        </a:solidFill>
                        <a:ln>
                          <a:noFill/>
                        </a:ln>
                      </wps:spPr>
                      <wps:bodyPr vert="horz" wrap="square" anchor="t"/>
                    </wps:wsp>
                  </a:graphicData>
                </a:graphic>
              </wp:anchor>
            </w:drawing>
          </mc:Choice>
          <mc:Fallback>
            <w:pict>
              <v:rect id="1116" o:spid="_x0000_s1026" o:spt="1" style="position:absolute;left:0pt;margin-left:77.65pt;margin-top:223.6pt;height:12.5pt;width:318.8pt;mso-position-horizontal-relative:page;mso-position-vertical-relative:page;z-index:-251566080;mso-width-relative:page;mso-height-relative:page;" fillcolor="#FFFFFF" filled="t" stroked="f" coordsize="21600,21600" o:gfxdata="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fdas9oAAAALAQAA&#10;DwAAAAAAAAABACAAAAAiAAAAZHJzL2Rvd25yZXYueG1sUEsBAhQAFAAAAAgAh07iQLUPw/2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0" w:after="0" w:line="238"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“Goodbye, Mom!” Sara yelled. She ran out the door, and I went behind her.</w:t>
      </w:r>
    </w:p>
    <w:p>
      <w:pPr>
        <w:autoSpaceDE w:val="0"/>
        <w:autoSpaceDN w:val="0"/>
        <w:snapToGrid w:val="0"/>
        <w:spacing w:before="90"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“Be careful!” my mom yelled.</w:t>
      </w:r>
      <w:r>
        <w:rPr>
          <w:rFonts w:hint="default" w:ascii="Times New Roman" w:hAnsi="Times New Roman" w:eastAsia="Times New Roman" w:cs="Times New Roman"/>
          <w:sz w:val="21"/>
        </w:rPr>
        <mc:AlternateContent>
          <mc:Choice Requires="wps">
            <w:drawing>
              <wp:anchor distT="0" distB="0" distL="0" distR="0" simplePos="0" relativeHeight="251751424" behindDoc="1" locked="0" layoutInCell="1" allowOverlap="1">
                <wp:simplePos x="0" y="0"/>
                <wp:positionH relativeFrom="page">
                  <wp:posOffset>701040</wp:posOffset>
                </wp:positionH>
                <wp:positionV relativeFrom="page">
                  <wp:posOffset>3008630</wp:posOffset>
                </wp:positionV>
                <wp:extent cx="5149215" cy="208915"/>
                <wp:effectExtent l="0" t="0" r="0" b="0"/>
                <wp:wrapNone/>
                <wp:docPr id="1117" name="1117"/>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17" o:spid="_x0000_s1026" o:spt="1" style="position:absolute;left:0pt;margin-left:55.2pt;margin-top:236.9pt;height:16.45pt;width:405.45pt;mso-position-horizontal-relative:page;mso-position-vertical-relative:page;z-index:-251565056;mso-width-relative:page;mso-height-relative:page;" fillcolor="#FFFFFF" filled="t" stroked="f" coordsize="21600,21600" o:gfxdata="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fja88NoAAAALAQAA&#10;DwAAAAAAAAABACAAAAAiAAAAZHJzL2Rvd25yZXYueG1sUEsBAhQAFAAAAAgAh07iQEMdJ5+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2448" behindDoc="1" locked="0" layoutInCell="1" allowOverlap="1">
                <wp:simplePos x="0" y="0"/>
                <wp:positionH relativeFrom="page">
                  <wp:posOffset>986155</wp:posOffset>
                </wp:positionH>
                <wp:positionV relativeFrom="page">
                  <wp:posOffset>3049905</wp:posOffset>
                </wp:positionV>
                <wp:extent cx="1618615" cy="158750"/>
                <wp:effectExtent l="0" t="0" r="0" b="0"/>
                <wp:wrapNone/>
                <wp:docPr id="1118" name="1118"/>
                <wp:cNvGraphicFramePr/>
                <a:graphic xmlns:a="http://schemas.openxmlformats.org/drawingml/2006/main">
                  <a:graphicData uri="http://schemas.microsoft.com/office/word/2010/wordprocessingShape">
                    <wps:wsp>
                      <wps:cNvSpPr/>
                      <wps:spPr>
                        <a:xfrm>
                          <a:off x="0" y="0"/>
                          <a:ext cx="1618615" cy="158750"/>
                        </a:xfrm>
                        <a:prstGeom prst="rect">
                          <a:avLst/>
                        </a:prstGeom>
                        <a:solidFill>
                          <a:srgbClr val="FFFFFF">
                            <a:alpha val="0"/>
                          </a:srgbClr>
                        </a:solidFill>
                        <a:ln>
                          <a:noFill/>
                        </a:ln>
                      </wps:spPr>
                      <wps:bodyPr vert="horz" wrap="square" anchor="t"/>
                    </wps:wsp>
                  </a:graphicData>
                </a:graphic>
              </wp:anchor>
            </w:drawing>
          </mc:Choice>
          <mc:Fallback>
            <w:pict>
              <v:rect id="1118" o:spid="_x0000_s1026" o:spt="1" style="position:absolute;left:0pt;margin-left:77.65pt;margin-top:240.15pt;height:12.5pt;width:127.45pt;mso-position-horizontal-relative:page;mso-position-vertical-relative:page;z-index:-251564032;mso-width-relative:page;mso-height-relative:page;" fillcolor="#FFFFFF" filled="t" stroked="f" coordsize="21600,21600" o:gfxdata="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7cNXfZAAAACwEAAA8A&#10;AAAAAAAAAQAgAAAAIgAAAGRycy9kb3ducmV2LnhtbFBLAQIUABQAAAAIAIdO4kBikzKTpAEAAEYD&#10;AAAOAAAAAAAAAAEAIAAAACgBAABkcnMvZTJvRG9jLnhtbFBLBQYAAAAABgAGAFkBAAA+BQAAAAA=&#10;">
                <v:fill on="t" opacity="0f" focussize="0,0"/>
                <v:stroke on="f"/>
                <v:imagedata o:title=""/>
                <o:lock v:ext="edit" aspectratio="f"/>
              </v:rect>
            </w:pict>
          </mc:Fallback>
        </mc:AlternateContent>
      </w:r>
    </w:p>
    <w:p>
      <w:pPr>
        <w:autoSpaceDE w:val="0"/>
        <w:autoSpaceDN w:val="0"/>
        <w:snapToGrid w:val="0"/>
        <w:spacing w:before="87" w:after="0" w:line="329" w:lineRule="auto"/>
        <w:ind w:left="625" w:right="625"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4"/>
          <w:sz w:val="21"/>
        </w:rPr>
        <w:t>“</w:t>
      </w:r>
      <w:r>
        <w:rPr>
          <w:rFonts w:hint="default" w:ascii="Times New Roman" w:hAnsi="Times New Roman" w:eastAsia="Times New Roman" w:cs="Times New Roman"/>
          <w:sz w:val="21"/>
        </w:rPr>
        <w:t>I will!</w:t>
      </w:r>
      <w:r>
        <w:rPr>
          <w:rFonts w:hint="default" w:ascii="Times New Roman" w:hAnsi="Times New Roman" w:eastAsia="Times New Roman" w:cs="Times New Roman"/>
          <w:spacing w:val="-25"/>
          <w:sz w:val="21"/>
        </w:rPr>
        <w:t>”</w:t>
      </w:r>
      <w:r>
        <w:rPr>
          <w:rFonts w:hint="default" w:ascii="Times New Roman" w:hAnsi="Times New Roman" w:eastAsia="Times New Roman" w:cs="Times New Roman"/>
          <w:sz w:val="21"/>
        </w:rPr>
        <w:t xml:space="preserve"> I said back and ran outside. Sara was skipping down the front walkway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 the sidewalk.</w:t>
      </w:r>
      <w:r>
        <w:rPr>
          <w:rFonts w:hint="default" w:ascii="Times New Roman" w:hAnsi="Times New Roman" w:eastAsia="Times New Roman" w:cs="Times New Roman"/>
          <w:sz w:val="21"/>
        </w:rPr>
        <mc:AlternateContent>
          <mc:Choice Requires="wps">
            <w:drawing>
              <wp:anchor distT="0" distB="0" distL="0" distR="0" simplePos="0" relativeHeight="251753472" behindDoc="1" locked="0" layoutInCell="1" allowOverlap="1">
                <wp:simplePos x="0" y="0"/>
                <wp:positionH relativeFrom="page">
                  <wp:posOffset>701040</wp:posOffset>
                </wp:positionH>
                <wp:positionV relativeFrom="page">
                  <wp:posOffset>3217545</wp:posOffset>
                </wp:positionV>
                <wp:extent cx="5149215" cy="210185"/>
                <wp:effectExtent l="0" t="0" r="0" b="0"/>
                <wp:wrapNone/>
                <wp:docPr id="1119" name="1119"/>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19" o:spid="_x0000_s1026" o:spt="1" style="position:absolute;left:0pt;margin-left:55.2pt;margin-top:253.35pt;height:16.55pt;width:405.45pt;mso-position-horizontal-relative:page;mso-position-vertical-relative:page;z-index:-251563008;mso-width-relative:page;mso-height-relative:page;" fillcolor="#FFFFFF" filled="t" stroked="f" coordsize="21600,21600" o:gfxdata="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IzCEF9oAAAALAQAA&#10;DwAAAAAAAAABACAAAAAiAAAAZHJzL2Rvd25yZXYueG1sUEsBAhQAFAAAAAgAh07iQFDf+z+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4496" behindDoc="1" locked="0" layoutInCell="1" allowOverlap="1">
                <wp:simplePos x="0" y="0"/>
                <wp:positionH relativeFrom="page">
                  <wp:posOffset>986155</wp:posOffset>
                </wp:positionH>
                <wp:positionV relativeFrom="page">
                  <wp:posOffset>3258820</wp:posOffset>
                </wp:positionV>
                <wp:extent cx="4845685" cy="158750"/>
                <wp:effectExtent l="0" t="0" r="0" b="0"/>
                <wp:wrapNone/>
                <wp:docPr id="1120" name="1120"/>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120" o:spid="_x0000_s1026" o:spt="1" style="position:absolute;left:0pt;margin-left:77.65pt;margin-top:256.6pt;height:12.5pt;width:381.55pt;mso-position-horizontal-relative:page;mso-position-vertical-relative:page;z-index:-251561984;mso-width-relative:page;mso-height-relative:page;" fillcolor="#FFFFFF" filled="t" stroked="f" coordsize="21600,21600" o:gfxdata="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THsbHZAAAACwEAAA8A&#10;AAAAAAAAAQAgAAAAIgAAAGRycy9kb3ducmV2LnhtbFBLAQIUABQAAAAIAIdO4kA013Zg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5520" behindDoc="1" locked="0" layoutInCell="1" allowOverlap="1">
                <wp:simplePos x="0" y="0"/>
                <wp:positionH relativeFrom="page">
                  <wp:posOffset>701040</wp:posOffset>
                </wp:positionH>
                <wp:positionV relativeFrom="page">
                  <wp:posOffset>3427730</wp:posOffset>
                </wp:positionV>
                <wp:extent cx="5149215" cy="208915"/>
                <wp:effectExtent l="0" t="0" r="0" b="0"/>
                <wp:wrapNone/>
                <wp:docPr id="1121" name="1121"/>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21" o:spid="_x0000_s1026" o:spt="1" style="position:absolute;left:0pt;margin-left:55.2pt;margin-top:269.9pt;height:16.45pt;width:405.45pt;mso-position-horizontal-relative:page;mso-position-vertical-relative:page;z-index:-251560960;mso-width-relative:page;mso-height-relative:page;" fillcolor="#FFFFFF" filled="t" stroked="f" coordsize="21600,21600" o:gfxdata="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5qbu2gAAAAsBAAAP&#10;AAAAAAAAAAEAIAAAACIAAABkcnMvZG93bnJldi54bWxQSwECFAAUAAAACACHTuJAL2MOwK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6544" behindDoc="1" locked="0" layoutInCell="1" allowOverlap="1">
                <wp:simplePos x="0" y="0"/>
                <wp:positionH relativeFrom="page">
                  <wp:posOffset>719455</wp:posOffset>
                </wp:positionH>
                <wp:positionV relativeFrom="page">
                  <wp:posOffset>3469005</wp:posOffset>
                </wp:positionV>
                <wp:extent cx="507365" cy="158750"/>
                <wp:effectExtent l="0" t="0" r="0" b="0"/>
                <wp:wrapNone/>
                <wp:docPr id="1122" name="1122"/>
                <wp:cNvGraphicFramePr/>
                <a:graphic xmlns:a="http://schemas.openxmlformats.org/drawingml/2006/main">
                  <a:graphicData uri="http://schemas.microsoft.com/office/word/2010/wordprocessingShape">
                    <wps:wsp>
                      <wps:cNvSpPr/>
                      <wps:spPr>
                        <a:xfrm>
                          <a:off x="0" y="0"/>
                          <a:ext cx="507365" cy="158750"/>
                        </a:xfrm>
                        <a:prstGeom prst="rect">
                          <a:avLst/>
                        </a:prstGeom>
                        <a:solidFill>
                          <a:srgbClr val="FFFFFF">
                            <a:alpha val="0"/>
                          </a:srgbClr>
                        </a:solidFill>
                        <a:ln>
                          <a:noFill/>
                        </a:ln>
                      </wps:spPr>
                      <wps:bodyPr vert="horz" wrap="square" anchor="t"/>
                    </wps:wsp>
                  </a:graphicData>
                </a:graphic>
              </wp:anchor>
            </w:drawing>
          </mc:Choice>
          <mc:Fallback>
            <w:pict>
              <v:rect id="1122" o:spid="_x0000_s1026" o:spt="1" style="position:absolute;left:0pt;margin-left:56.65pt;margin-top:273.15pt;height:12.5pt;width:39.95pt;mso-position-horizontal-relative:page;mso-position-vertical-relative:page;z-index:-251559936;mso-width-relative:page;mso-height-relative:page;" fillcolor="#FFFFFF" filled="t" stroked="f" coordsize="21600,21600" o:gfxdata="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sg27ZAAAACwEAAA8A&#10;AAAAAAAAAQAgAAAAIgAAAGRycy9kb3ducmV2LnhtbFBLAQIUABQAAAAIAIdO4kBFSgf0pAEAAEU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7568" behindDoc="1" locked="0" layoutInCell="1" allowOverlap="1">
                <wp:simplePos x="0" y="0"/>
                <wp:positionH relativeFrom="page">
                  <wp:posOffset>701040</wp:posOffset>
                </wp:positionH>
                <wp:positionV relativeFrom="page">
                  <wp:posOffset>3636645</wp:posOffset>
                </wp:positionV>
                <wp:extent cx="5149215" cy="210185"/>
                <wp:effectExtent l="0" t="0" r="0" b="0"/>
                <wp:wrapNone/>
                <wp:docPr id="1123" name="1123"/>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23" o:spid="_x0000_s1026" o:spt="1" style="position:absolute;left:0pt;margin-left:55.2pt;margin-top:286.35pt;height:16.55pt;width:405.45pt;mso-position-horizontal-relative:page;mso-position-vertical-relative:page;z-index:-251558912;mso-width-relative:page;mso-height-relative:page;" fillcolor="#FFFFFF" filled="t" stroked="f" coordsize="21600,21600" o:gfxdata="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Puuq79oAAAALAQAA&#10;DwAAAAAAAAABACAAAAAiAAAAZHJzL2Rvd25yZXYueG1sUEsBAhQAFAAAAAgAh07iQH2VMt6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58592" behindDoc="1" locked="0" layoutInCell="1" allowOverlap="1">
                <wp:simplePos x="0" y="0"/>
                <wp:positionH relativeFrom="page">
                  <wp:posOffset>986155</wp:posOffset>
                </wp:positionH>
                <wp:positionV relativeFrom="page">
                  <wp:posOffset>3677920</wp:posOffset>
                </wp:positionV>
                <wp:extent cx="4845685" cy="158750"/>
                <wp:effectExtent l="0" t="0" r="0" b="0"/>
                <wp:wrapNone/>
                <wp:docPr id="1124" name="1124"/>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124" o:spid="_x0000_s1026" o:spt="1" style="position:absolute;left:0pt;margin-left:77.65pt;margin-top:289.6pt;height:12.5pt;width:381.55pt;mso-position-horizontal-relative:page;mso-position-vertical-relative:page;z-index:-251557888;mso-width-relative:page;mso-height-relative:page;" fillcolor="#FFFFFF" filled="t" stroked="f" coordsize="21600,21600" o:gfxdata="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6O2nK9oAAAALAQAA&#10;DwAAAAAAAAABACAAAAAiAAAAZHJzL2Rvd25yZXYueG1sUEsBAhQAFAAAAAgAh07iQAs7KQq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0" w:after="0" w:line="237"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grabbed</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Sara’s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hand.</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eager</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excited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your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first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school?”</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asked,</w:t>
      </w:r>
    </w:p>
    <w:p>
      <w:pPr>
        <w:autoSpaceDE w:val="0"/>
        <w:autoSpaceDN w:val="0"/>
        <w:snapToGrid w:val="0"/>
        <w:spacing w:before="90" w:after="0" w:line="328" w:lineRule="auto"/>
        <w:ind w:left="625" w:right="62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trying to sound like a grown-up. Sara smiled and nodded her head yes. Meanwhile, my mom was staring at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us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throu</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 xml:space="preserve">h </w:t>
      </w:r>
      <w:r>
        <w:rPr>
          <w:rFonts w:hint="default" w:ascii="Times New Roman" w:hAnsi="Times New Roman" w:eastAsia="Times New Roman" w:cs="Times New Roman"/>
          <w:spacing w:val="-3"/>
          <w:sz w:val="21"/>
        </w:rPr>
        <w:t>t</w:t>
      </w:r>
      <w:r>
        <w:rPr>
          <w:rFonts w:hint="default" w:ascii="Times New Roman" w:hAnsi="Times New Roman" w:eastAsia="Times New Roman" w:cs="Times New Roman"/>
          <w:sz w:val="21"/>
        </w:rPr>
        <w:t>he window.</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31"/>
          <w:sz w:val="21"/>
        </w:rPr>
        <w:t>“</w:t>
      </w:r>
      <w:r>
        <w:rPr>
          <w:rFonts w:hint="default" w:ascii="Times New Roman" w:hAnsi="Times New Roman" w:eastAsia="Times New Roman" w:cs="Times New Roman"/>
          <w:sz w:val="21"/>
        </w:rPr>
        <w:t>W</w:t>
      </w:r>
      <w:r>
        <w:rPr>
          <w:rFonts w:hint="default" w:ascii="Times New Roman" w:hAnsi="Times New Roman" w:eastAsia="Times New Roman" w:cs="Times New Roman"/>
          <w:spacing w:val="-2"/>
          <w:sz w:val="21"/>
        </w:rPr>
        <w:t>h</w:t>
      </w:r>
      <w:r>
        <w:rPr>
          <w:rFonts w:hint="default" w:ascii="Times New Roman" w:hAnsi="Times New Roman" w:eastAsia="Times New Roman" w:cs="Times New Roman"/>
          <w:sz w:val="21"/>
        </w:rPr>
        <w:t>en will s</w:t>
      </w:r>
      <w:r>
        <w:rPr>
          <w:rFonts w:hint="default" w:ascii="Times New Roman" w:hAnsi="Times New Roman" w:eastAsia="Times New Roman" w:cs="Times New Roman"/>
          <w:spacing w:val="-2"/>
          <w:sz w:val="21"/>
        </w:rPr>
        <w:t>h</w:t>
      </w:r>
      <w:r>
        <w:rPr>
          <w:rFonts w:hint="default" w:ascii="Times New Roman" w:hAnsi="Times New Roman" w:eastAsia="Times New Roman" w:cs="Times New Roman"/>
          <w:sz w:val="21"/>
        </w:rPr>
        <w:t>e stop treating</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me like a little ki</w:t>
      </w:r>
      <w:r>
        <w:rPr>
          <w:rFonts w:hint="default" w:ascii="Times New Roman" w:hAnsi="Times New Roman" w:eastAsia="Times New Roman" w:cs="Times New Roman"/>
          <w:spacing w:val="-2"/>
          <w:sz w:val="21"/>
        </w:rPr>
        <w:t>d</w:t>
      </w:r>
      <w:r>
        <w:rPr>
          <w:rFonts w:hint="default" w:ascii="Times New Roman" w:hAnsi="Times New Roman" w:eastAsia="Times New Roman" w:cs="Times New Roman"/>
          <w:sz w:val="21"/>
        </w:rPr>
        <w:t>?</w:t>
      </w:r>
      <w:r>
        <w:rPr>
          <w:rFonts w:hint="default" w:ascii="Times New Roman" w:hAnsi="Times New Roman" w:eastAsia="Times New Roman" w:cs="Times New Roman"/>
          <w:spacing w:val="-32"/>
          <w:sz w:val="21"/>
        </w:rPr>
        <w:t>”</w:t>
      </w:r>
      <w:r>
        <w:rPr>
          <w:rFonts w:hint="default" w:ascii="Times New Roman" w:hAnsi="Times New Roman" w:eastAsia="Times New Roman" w:cs="Times New Roman"/>
          <w:sz w:val="21"/>
        </w:rPr>
        <w:t xml:space="preserve"> I thought. </w:t>
      </w:r>
      <w:r>
        <w:rPr>
          <w:rFonts w:hint="default" w:ascii="Times New Roman" w:hAnsi="Times New Roman" w:eastAsia="Times New Roman" w:cs="Times New Roman"/>
          <w:spacing w:val="-27"/>
          <w:sz w:val="21"/>
        </w:rPr>
        <w:t>“</w:t>
      </w:r>
      <w:r>
        <w:rPr>
          <w:rFonts w:hint="default" w:ascii="Times New Roman" w:hAnsi="Times New Roman" w:eastAsia="Times New Roman" w:cs="Times New Roman"/>
          <w:sz w:val="21"/>
        </w:rPr>
        <w:t>I</w:t>
      </w:r>
      <w:r>
        <w:rPr>
          <w:rFonts w:hint="default" w:ascii="Times New Roman" w:hAnsi="Times New Roman" w:eastAsia="Times New Roman" w:cs="Times New Roman"/>
          <w:spacing w:val="-27"/>
          <w:sz w:val="21"/>
        </w:rPr>
        <w:t>’</w:t>
      </w:r>
      <w:r>
        <w:rPr>
          <w:rFonts w:hint="default" w:ascii="Times New Roman" w:hAnsi="Times New Roman" w:eastAsia="Times New Roman" w:cs="Times New Roman"/>
          <w:sz w:val="21"/>
        </w:rPr>
        <w:t>ll show you the way.</w:t>
      </w:r>
      <w:r>
        <w:rPr>
          <w:rFonts w:hint="default" w:ascii="Times New Roman" w:hAnsi="Times New Roman" w:eastAsia="Times New Roman" w:cs="Times New Roman"/>
          <w:spacing w:val="-27"/>
          <w:sz w:val="21"/>
        </w:rPr>
        <w:t>”</w:t>
      </w:r>
      <w:r>
        <w:rPr>
          <w:rFonts w:hint="default" w:ascii="Times New Roman" w:hAnsi="Times New Roman" w:eastAsia="Times New Roman" w:cs="Times New Roman"/>
          <w:sz w:val="21"/>
        </w:rPr>
        <w:t xml:space="preserve"> I said. I felt proud to be the elder sister. We walked past beautiful gardens and big, leafy trees. Suddenly, I heard a growl and saw a dog walking </w:t>
      </w:r>
      <w:r>
        <w:rPr>
          <w:rFonts w:hint="default" w:ascii="Times New Roman" w:hAnsi="Times New Roman" w:eastAsia="Times New Roman" w:cs="Times New Roman"/>
          <w:spacing w:val="-1"/>
          <w:sz w:val="21"/>
        </w:rPr>
        <w:t>towards us. He was big and fierce looking with long sharp t</w:t>
      </w:r>
      <w:r>
        <w:rPr>
          <w:rFonts w:hint="default" w:ascii="Times New Roman" w:hAnsi="Times New Roman" w:eastAsia="Times New Roman" w:cs="Times New Roman"/>
          <w:sz w:val="21"/>
        </w:rPr>
        <w:t>eeth. “GRRRR!!!” the dog growled. I didn</w:t>
      </w:r>
      <w:r>
        <w:rPr>
          <w:rFonts w:hint="default" w:ascii="Times New Roman" w:hAnsi="Times New Roman" w:eastAsia="Times New Roman" w:cs="Times New Roman"/>
          <w:spacing w:val="-8"/>
          <w:sz w:val="21"/>
        </w:rPr>
        <w:t>’</w:t>
      </w:r>
      <w:r>
        <w:rPr>
          <w:rFonts w:hint="default" w:ascii="Times New Roman" w:hAnsi="Times New Roman" w:eastAsia="Times New Roman" w:cs="Times New Roman"/>
          <w:sz w:val="21"/>
        </w:rPr>
        <w:t>t see its owner or anyone who could help us. My hand became sweaty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and Sara stopped walking. </w:t>
      </w:r>
      <w:r>
        <w:rPr>
          <w:rFonts w:hint="default" w:ascii="Times New Roman" w:hAnsi="Times New Roman" w:eastAsia="Times New Roman" w:cs="Times New Roman"/>
          <w:spacing w:val="-14"/>
          <w:sz w:val="21"/>
        </w:rPr>
        <w:t>“</w:t>
      </w:r>
      <w:r>
        <w:rPr>
          <w:rFonts w:hint="default" w:ascii="Times New Roman" w:hAnsi="Times New Roman" w:eastAsia="Times New Roman" w:cs="Times New Roman"/>
          <w:sz w:val="21"/>
        </w:rPr>
        <w:t>I</w:t>
      </w:r>
      <w:r>
        <w:rPr>
          <w:rFonts w:hint="default" w:ascii="Times New Roman" w:hAnsi="Times New Roman" w:eastAsia="Times New Roman" w:cs="Times New Roman"/>
          <w:spacing w:val="-13"/>
          <w:sz w:val="21"/>
        </w:rPr>
        <w:t>’</w:t>
      </w:r>
      <w:r>
        <w:rPr>
          <w:rFonts w:hint="default" w:ascii="Times New Roman" w:hAnsi="Times New Roman" w:eastAsia="Times New Roman" w:cs="Times New Roman"/>
          <w:sz w:val="21"/>
        </w:rPr>
        <w:t>m scared, Julie,</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 xml:space="preserve"> she said. I didn</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t want her to be scared. I wanted to seem brave. “Everything will be okay,” I said.</w:t>
      </w:r>
      <w:r>
        <w:rPr>
          <w:rFonts w:hint="default" w:ascii="Times New Roman" w:hAnsi="Times New Roman" w:eastAsia="Times New Roman" w:cs="Times New Roman"/>
          <w:sz w:val="21"/>
        </w:rPr>
        <mc:AlternateContent>
          <mc:Choice Requires="wps">
            <w:drawing>
              <wp:anchor distT="0" distB="0" distL="0" distR="0" simplePos="0" relativeHeight="251759616" behindDoc="1" locked="0" layoutInCell="1" allowOverlap="1">
                <wp:simplePos x="0" y="0"/>
                <wp:positionH relativeFrom="page">
                  <wp:posOffset>701040</wp:posOffset>
                </wp:positionH>
                <wp:positionV relativeFrom="page">
                  <wp:posOffset>3846830</wp:posOffset>
                </wp:positionV>
                <wp:extent cx="5149215" cy="208915"/>
                <wp:effectExtent l="0" t="0" r="0" b="0"/>
                <wp:wrapNone/>
                <wp:docPr id="1125" name="1125"/>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25" o:spid="_x0000_s1026" o:spt="1" style="position:absolute;left:0pt;margin-left:55.2pt;margin-top:302.9pt;height:16.45pt;width:405.45pt;mso-position-horizontal-relative:page;mso-position-vertical-relative:page;z-index:-251556864;mso-width-relative:page;mso-height-relative:page;" fillcolor="#FFFFFF" filled="t" stroked="f" coordsize="21600,21600" o:gfxdata="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VExIfZAAAACwEAAA8A&#10;AAAAAAAAAQAgAAAAIgAAAGRycy9kb3ducmV2LnhtbFBLAQIUABQAAAAIAIdO4kAQj1Gq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0640" behindDoc="1" locked="0" layoutInCell="1" allowOverlap="1">
                <wp:simplePos x="0" y="0"/>
                <wp:positionH relativeFrom="page">
                  <wp:posOffset>719455</wp:posOffset>
                </wp:positionH>
                <wp:positionV relativeFrom="page">
                  <wp:posOffset>3888105</wp:posOffset>
                </wp:positionV>
                <wp:extent cx="5112385" cy="158750"/>
                <wp:effectExtent l="0" t="0" r="0" b="0"/>
                <wp:wrapNone/>
                <wp:docPr id="1126" name="1126"/>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26" o:spid="_x0000_s1026" o:spt="1" style="position:absolute;left:0pt;margin-left:56.65pt;margin-top:306.15pt;height:12.5pt;width:402.55pt;mso-position-horizontal-relative:page;mso-position-vertical-relative:page;z-index:-251555840;mso-width-relative:page;mso-height-relative:page;" fillcolor="#FFFFFF" filled="t" stroked="f" coordsize="21600,21600" o:gfxdata="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dO0F7ZAAAACwEAAA8A&#10;AAAAAAAAAQAgAAAAIgAAAGRycy9kb3ducmV2LnhtbFBLAQIUABQAAAAIAIdO4kC4cReu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1664" behindDoc="1" locked="0" layoutInCell="1" allowOverlap="1">
                <wp:simplePos x="0" y="0"/>
                <wp:positionH relativeFrom="page">
                  <wp:posOffset>701040</wp:posOffset>
                </wp:positionH>
                <wp:positionV relativeFrom="page">
                  <wp:posOffset>4055745</wp:posOffset>
                </wp:positionV>
                <wp:extent cx="5149215" cy="210820"/>
                <wp:effectExtent l="0" t="0" r="0" b="0"/>
                <wp:wrapNone/>
                <wp:docPr id="1127" name="1127"/>
                <wp:cNvGraphicFramePr/>
                <a:graphic xmlns:a="http://schemas.openxmlformats.org/drawingml/2006/main">
                  <a:graphicData uri="http://schemas.microsoft.com/office/word/2010/wordprocessingShape">
                    <wps:wsp>
                      <wps:cNvSpPr/>
                      <wps:spPr>
                        <a:xfrm>
                          <a:off x="0" y="0"/>
                          <a:ext cx="5149215" cy="210820"/>
                        </a:xfrm>
                        <a:prstGeom prst="rect">
                          <a:avLst/>
                        </a:prstGeom>
                        <a:solidFill>
                          <a:srgbClr val="FFFFFF">
                            <a:alpha val="0"/>
                          </a:srgbClr>
                        </a:solidFill>
                        <a:ln>
                          <a:noFill/>
                        </a:ln>
                      </wps:spPr>
                      <wps:bodyPr vert="horz" wrap="square" anchor="t"/>
                    </wps:wsp>
                  </a:graphicData>
                </a:graphic>
              </wp:anchor>
            </w:drawing>
          </mc:Choice>
          <mc:Fallback>
            <w:pict>
              <v:rect id="1127" o:spid="_x0000_s1026" o:spt="1" style="position:absolute;left:0pt;margin-left:55.2pt;margin-top:319.35pt;height:16.6pt;width:405.45pt;mso-position-horizontal-relative:page;mso-position-vertical-relative:page;z-index:-251554816;mso-width-relative:page;mso-height-relative:page;" fillcolor="#FFFFFF" filled="t" stroked="f" coordsize="21600,21600" o:gfxdata="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BmZqqPZAAAACwEAAA8A&#10;AAAAAAAAAQAgAAAAIgAAAGRycy9kb3ducmV2LnhtbFBLAQIUABQAAAAIAIdO4kBl+PnH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2688" behindDoc="1" locked="0" layoutInCell="1" allowOverlap="1">
                <wp:simplePos x="0" y="0"/>
                <wp:positionH relativeFrom="page">
                  <wp:posOffset>719455</wp:posOffset>
                </wp:positionH>
                <wp:positionV relativeFrom="page">
                  <wp:posOffset>4097020</wp:posOffset>
                </wp:positionV>
                <wp:extent cx="5112385" cy="158750"/>
                <wp:effectExtent l="0" t="0" r="0" b="0"/>
                <wp:wrapNone/>
                <wp:docPr id="1128" name="1128"/>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28" o:spid="_x0000_s1026" o:spt="1" style="position:absolute;left:0pt;margin-left:56.65pt;margin-top:322.6pt;height:12.5pt;width:402.55pt;mso-position-horizontal-relative:page;mso-position-vertical-relative:page;z-index:-251553792;mso-width-relative:page;mso-height-relative:page;" fillcolor="#FFFFFF" filled="t" stroked="f" coordsize="21600,21600" o:gfxdata="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opftD2gAAAAsBAAAP&#10;AAAAAAAAAAEAIAAAACIAAABkcnMvZG93bnJldi54bWxQSwECFAAUAAAACACHTuJAxjBgyK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3712" behindDoc="1" locked="0" layoutInCell="1" allowOverlap="1">
                <wp:simplePos x="0" y="0"/>
                <wp:positionH relativeFrom="page">
                  <wp:posOffset>701040</wp:posOffset>
                </wp:positionH>
                <wp:positionV relativeFrom="page">
                  <wp:posOffset>4266565</wp:posOffset>
                </wp:positionV>
                <wp:extent cx="5149215" cy="208915"/>
                <wp:effectExtent l="0" t="0" r="0" b="0"/>
                <wp:wrapNone/>
                <wp:docPr id="1129" name="1129"/>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29" o:spid="_x0000_s1026" o:spt="1" style="position:absolute;left:0pt;margin-left:55.2pt;margin-top:335.95pt;height:16.45pt;width:405.45pt;mso-position-horizontal-relative:page;mso-position-vertical-relative:page;z-index:-251552768;mso-width-relative:page;mso-height-relative:page;" fillcolor="#FFFFFF" filled="t" stroked="f" coordsize="21600,21600" o:gfxdata="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p19WS2gAAAAsBAAAP&#10;AAAAAAAAAAEAIAAAACIAAABkcnMvZG93bnJldi54bWxQSwECFAAUAAAACACHTuJAUbuxFKQBAABG&#10;AwAADgAAAAAAAAABACAAAAAp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4736" behindDoc="1" locked="0" layoutInCell="1" allowOverlap="1">
                <wp:simplePos x="0" y="0"/>
                <wp:positionH relativeFrom="page">
                  <wp:posOffset>719455</wp:posOffset>
                </wp:positionH>
                <wp:positionV relativeFrom="page">
                  <wp:posOffset>4307205</wp:posOffset>
                </wp:positionV>
                <wp:extent cx="5112385" cy="158750"/>
                <wp:effectExtent l="0" t="0" r="0" b="0"/>
                <wp:wrapNone/>
                <wp:docPr id="1130" name="1130"/>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30" o:spid="_x0000_s1026" o:spt="1" style="position:absolute;left:0pt;margin-left:56.65pt;margin-top:339.15pt;height:12.5pt;width:402.55pt;mso-position-horizontal-relative:page;mso-position-vertical-relative:page;z-index:-251551744;mso-width-relative:page;mso-height-relative:page;" fillcolor="#FFFFFF" filled="t" stroked="f" coordsize="21600,21600" o:gfxdata="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l7TXfZAAAACwEAAA8A&#10;AAAAAAAAAQAgAAAAIgAAAGRycy9kb3ducmV2LnhtbFBLAQIUABQAAAAIAIdO4kCctYBH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5760" behindDoc="1" locked="0" layoutInCell="1" allowOverlap="1">
                <wp:simplePos x="0" y="0"/>
                <wp:positionH relativeFrom="page">
                  <wp:posOffset>701040</wp:posOffset>
                </wp:positionH>
                <wp:positionV relativeFrom="page">
                  <wp:posOffset>4474845</wp:posOffset>
                </wp:positionV>
                <wp:extent cx="5149215" cy="210185"/>
                <wp:effectExtent l="0" t="0" r="0" b="0"/>
                <wp:wrapNone/>
                <wp:docPr id="1131" name="1131"/>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31" o:spid="_x0000_s1026" o:spt="1" style="position:absolute;left:0pt;margin-left:55.2pt;margin-top:352.35pt;height:16.55pt;width:405.45pt;mso-position-horizontal-relative:page;mso-position-vertical-relative:page;z-index:-251550720;mso-width-relative:page;mso-height-relative:page;" fillcolor="#FFFFFF" filled="t" stroked="f" coordsize="21600,21600" o:gfxdata="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ObbRl2QAAAAsBAAAP&#10;AAAAAAAAAAEAIAAAACIAAABkcnMvZG93bnJldi54bWxQSwECFAAUAAAACACHTuJAZr36X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6784" behindDoc="1" locked="0" layoutInCell="1" allowOverlap="1">
                <wp:simplePos x="0" y="0"/>
                <wp:positionH relativeFrom="page">
                  <wp:posOffset>719455</wp:posOffset>
                </wp:positionH>
                <wp:positionV relativeFrom="page">
                  <wp:posOffset>4516120</wp:posOffset>
                </wp:positionV>
                <wp:extent cx="5112385" cy="158750"/>
                <wp:effectExtent l="0" t="0" r="0" b="0"/>
                <wp:wrapNone/>
                <wp:docPr id="1132" name="1132"/>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32" o:spid="_x0000_s1026" o:spt="1" style="position:absolute;left:0pt;margin-left:56.65pt;margin-top:355.6pt;height:12.5pt;width:402.55pt;mso-position-horizontal-relative:page;mso-position-vertical-relative:page;z-index:-251549696;mso-width-relative:page;mso-height-relative:page;" fillcolor="#FFFFFF" filled="t" stroked="f" coordsize="21600,21600" o:gfxdata="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GFCGZ2QAAAAsBAAAP&#10;AAAAAAAAAAEAIAAAACIAAABkcnMvZG93bnJldi54bWxQSwECFAAUAAAACACHTuJAo8AXn6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7808" behindDoc="1" locked="0" layoutInCell="1" allowOverlap="1">
                <wp:simplePos x="0" y="0"/>
                <wp:positionH relativeFrom="page">
                  <wp:posOffset>701040</wp:posOffset>
                </wp:positionH>
                <wp:positionV relativeFrom="page">
                  <wp:posOffset>4685665</wp:posOffset>
                </wp:positionV>
                <wp:extent cx="5149215" cy="208915"/>
                <wp:effectExtent l="0" t="0" r="0" b="0"/>
                <wp:wrapNone/>
                <wp:docPr id="1133" name="1133"/>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33" o:spid="_x0000_s1026" o:spt="1" style="position:absolute;left:0pt;margin-left:55.2pt;margin-top:368.95pt;height:16.45pt;width:405.45pt;mso-position-horizontal-relative:page;mso-position-vertical-relative:page;z-index:-251548672;mso-width-relative:page;mso-height-relative:page;" fillcolor="#FFFFFF" filled="t" stroked="f" coordsize="21600,21600" o:gfxdata="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EAB5g2QAAAAsBAAAP&#10;AAAAAAAAAAEAIAAAACIAAABkcnMvZG93bnJldi54bWxQSwECFAAUAAAACACHTuJANEvGQ6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8832" behindDoc="1" locked="0" layoutInCell="1" allowOverlap="1">
                <wp:simplePos x="0" y="0"/>
                <wp:positionH relativeFrom="page">
                  <wp:posOffset>719455</wp:posOffset>
                </wp:positionH>
                <wp:positionV relativeFrom="page">
                  <wp:posOffset>4726305</wp:posOffset>
                </wp:positionV>
                <wp:extent cx="5112385" cy="158750"/>
                <wp:effectExtent l="0" t="0" r="0" b="0"/>
                <wp:wrapNone/>
                <wp:docPr id="1134" name="1134"/>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34" o:spid="_x0000_s1026" o:spt="1" style="position:absolute;left:0pt;margin-left:56.65pt;margin-top:372.15pt;height:12.5pt;width:402.55pt;mso-position-horizontal-relative:page;mso-position-vertical-relative:page;z-index:-251547648;mso-width-relative:page;mso-height-relative:page;" fillcolor="#FFFFFF" filled="t" stroked="f" coordsize="21600,21600" o:gfxdata="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YFdrRtoAAAALAQAA&#10;DwAAAAAAAAABACAAAAAiAAAAZHJzL2Rvd25yZXYueG1sUEsBAhQAFAAAAAgAh07iQKNZ3y2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69856" behindDoc="1" locked="0" layoutInCell="1" allowOverlap="1">
                <wp:simplePos x="0" y="0"/>
                <wp:positionH relativeFrom="page">
                  <wp:posOffset>701040</wp:posOffset>
                </wp:positionH>
                <wp:positionV relativeFrom="page">
                  <wp:posOffset>4893945</wp:posOffset>
                </wp:positionV>
                <wp:extent cx="5149215" cy="210185"/>
                <wp:effectExtent l="0" t="0" r="0" b="0"/>
                <wp:wrapNone/>
                <wp:docPr id="1135" name="1135"/>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35" o:spid="_x0000_s1026" o:spt="1" style="position:absolute;left:0pt;margin-left:55.2pt;margin-top:385.35pt;height:16.55pt;width:405.45pt;mso-position-horizontal-relative:page;mso-position-vertical-relative:page;z-index:-251546624;mso-width-relative:page;mso-height-relative:page;" fillcolor="#FFFFFF" filled="t" stroked="f" coordsize="21600,21600" o:gfxdata="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1aPl2QAAAAsBAAAP&#10;AAAAAAAAAAEAIAAAACIAAABkcnMvZG93bnJldi54bWxQSwECFAAUAAAACACHTuJAWVGlN6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0880" behindDoc="1" locked="0" layoutInCell="1" allowOverlap="1">
                <wp:simplePos x="0" y="0"/>
                <wp:positionH relativeFrom="page">
                  <wp:posOffset>719455</wp:posOffset>
                </wp:positionH>
                <wp:positionV relativeFrom="page">
                  <wp:posOffset>4935220</wp:posOffset>
                </wp:positionV>
                <wp:extent cx="5112385" cy="158750"/>
                <wp:effectExtent l="0" t="0" r="0" b="0"/>
                <wp:wrapNone/>
                <wp:docPr id="1136" name="1136"/>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36" o:spid="_x0000_s1026" o:spt="1" style="position:absolute;left:0pt;margin-left:56.65pt;margin-top:388.6pt;height:12.5pt;width:402.55pt;mso-position-horizontal-relative:page;mso-position-vertical-relative:page;z-index:-251545600;mso-width-relative:page;mso-height-relative:page;" fillcolor="#FFFFFF" filled="t" stroked="f" coordsize="21600,21600" o:gfxdata="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RVrfl9oAAAALAQAA&#10;DwAAAAAAAAABACAAAAAiAAAAZHJzL2Rvd25yZXYueG1sUEsBAhQAFAAAAAgAh07iQJwsSPWlAQAA&#10;RgMAAA4AAAAAAAAAAQAgAAAAKQ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1904" behindDoc="1" locked="0" layoutInCell="1" allowOverlap="1">
                <wp:simplePos x="0" y="0"/>
                <wp:positionH relativeFrom="page">
                  <wp:posOffset>701040</wp:posOffset>
                </wp:positionH>
                <wp:positionV relativeFrom="page">
                  <wp:posOffset>5104765</wp:posOffset>
                </wp:positionV>
                <wp:extent cx="5149215" cy="208915"/>
                <wp:effectExtent l="0" t="0" r="0" b="0"/>
                <wp:wrapNone/>
                <wp:docPr id="1137" name="1137"/>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37" o:spid="_x0000_s1026" o:spt="1" style="position:absolute;left:0pt;margin-left:55.2pt;margin-top:401.95pt;height:16.45pt;width:405.45pt;mso-position-horizontal-relative:page;mso-position-vertical-relative:page;z-index:-251544576;mso-width-relative:page;mso-height-relative:page;" fillcolor="#FFFFFF" filled="t" stroked="f" coordsize="21600,21600" o:gfxdata="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yEjsi2QAAAAsBAAAP&#10;AAAAAAAAAAEAIAAAACIAAABkcnMvZG93bnJldi54bWxQSwECFAAUAAAACACHTuJAC6eZKa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2928" behindDoc="1" locked="0" layoutInCell="1" allowOverlap="1">
                <wp:simplePos x="0" y="0"/>
                <wp:positionH relativeFrom="page">
                  <wp:posOffset>719455</wp:posOffset>
                </wp:positionH>
                <wp:positionV relativeFrom="page">
                  <wp:posOffset>5145405</wp:posOffset>
                </wp:positionV>
                <wp:extent cx="5112385" cy="158750"/>
                <wp:effectExtent l="0" t="0" r="0" b="0"/>
                <wp:wrapNone/>
                <wp:docPr id="1138" name="1138"/>
                <wp:cNvGraphicFramePr/>
                <a:graphic xmlns:a="http://schemas.openxmlformats.org/drawingml/2006/main">
                  <a:graphicData uri="http://schemas.microsoft.com/office/word/2010/wordprocessingShape">
                    <wps:wsp>
                      <wps:cNvSpPr/>
                      <wps:spPr>
                        <a:xfrm>
                          <a:off x="0" y="0"/>
                          <a:ext cx="5112385" cy="158750"/>
                        </a:xfrm>
                        <a:prstGeom prst="rect">
                          <a:avLst/>
                        </a:prstGeom>
                        <a:solidFill>
                          <a:srgbClr val="FFFFFF">
                            <a:alpha val="0"/>
                          </a:srgbClr>
                        </a:solidFill>
                        <a:ln>
                          <a:noFill/>
                        </a:ln>
                      </wps:spPr>
                      <wps:bodyPr vert="horz" wrap="square" anchor="t"/>
                    </wps:wsp>
                  </a:graphicData>
                </a:graphic>
              </wp:anchor>
            </w:drawing>
          </mc:Choice>
          <mc:Fallback>
            <w:pict>
              <v:rect id="1138" o:spid="_x0000_s1026" o:spt="1" style="position:absolute;left:0pt;margin-left:56.65pt;margin-top:405.15pt;height:12.5pt;width:402.55pt;mso-position-horizontal-relative:page;mso-position-vertical-relative:page;z-index:-251543552;mso-width-relative:page;mso-height-relative:page;" fillcolor="#FFFFFF" filled="t" stroked="f" coordsize="21600,21600" o:gfxdata="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FZxrDZAAAACwEAAA8A&#10;AAAAAAAAAQAgAAAAIgAAAGRycy9kb3ducmV2LnhtbFBLAQIUABQAAAAIAIdO4kDibT+T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3952" behindDoc="1" locked="0" layoutInCell="1" allowOverlap="1">
                <wp:simplePos x="0" y="0"/>
                <wp:positionH relativeFrom="page">
                  <wp:posOffset>701040</wp:posOffset>
                </wp:positionH>
                <wp:positionV relativeFrom="page">
                  <wp:posOffset>5313045</wp:posOffset>
                </wp:positionV>
                <wp:extent cx="5149215" cy="210185"/>
                <wp:effectExtent l="0" t="0" r="0" b="0"/>
                <wp:wrapNone/>
                <wp:docPr id="1139" name="1139"/>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39" o:spid="_x0000_s1026" o:spt="1" style="position:absolute;left:0pt;margin-left:55.2pt;margin-top:418.35pt;height:16.55pt;width:405.45pt;mso-position-horizontal-relative:page;mso-position-vertical-relative:page;z-index:-251542528;mso-width-relative:page;mso-height-relative:page;" fillcolor="#FFFFFF" filled="t" stroked="f" coordsize="21600,21600" o:gfxdata="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WipAvtkAAAALAQAA&#10;DwAAAAAAAAABACAAAAAiAAAAZHJzL2Rvd25yZXYueG1sUEsBAhQAFAAAAAgAh07iQBhlRYmmAQAA&#10;RgMAAA4AAAAAAAAAAQAgAAAAKAEAAGRycy9lMm9Eb2MueG1sUEsFBgAAAAAGAAYAWQEAAEAFAAAA&#10;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4976" behindDoc="1" locked="0" layoutInCell="1" allowOverlap="1">
                <wp:simplePos x="0" y="0"/>
                <wp:positionH relativeFrom="page">
                  <wp:posOffset>719455</wp:posOffset>
                </wp:positionH>
                <wp:positionV relativeFrom="page">
                  <wp:posOffset>5354320</wp:posOffset>
                </wp:positionV>
                <wp:extent cx="1864360" cy="158750"/>
                <wp:effectExtent l="0" t="0" r="0" b="0"/>
                <wp:wrapNone/>
                <wp:docPr id="1140" name="1140"/>
                <wp:cNvGraphicFramePr/>
                <a:graphic xmlns:a="http://schemas.openxmlformats.org/drawingml/2006/main">
                  <a:graphicData uri="http://schemas.microsoft.com/office/word/2010/wordprocessingShape">
                    <wps:wsp>
                      <wps:cNvSpPr/>
                      <wps:spPr>
                        <a:xfrm>
                          <a:off x="0" y="0"/>
                          <a:ext cx="1864360" cy="158750"/>
                        </a:xfrm>
                        <a:prstGeom prst="rect">
                          <a:avLst/>
                        </a:prstGeom>
                        <a:solidFill>
                          <a:srgbClr val="FFFFFF">
                            <a:alpha val="0"/>
                          </a:srgbClr>
                        </a:solidFill>
                        <a:ln>
                          <a:noFill/>
                        </a:ln>
                      </wps:spPr>
                      <wps:bodyPr vert="horz" wrap="square" anchor="t"/>
                    </wps:wsp>
                  </a:graphicData>
                </a:graphic>
              </wp:anchor>
            </w:drawing>
          </mc:Choice>
          <mc:Fallback>
            <w:pict>
              <v:rect id="1140" o:spid="_x0000_s1026" o:spt="1" style="position:absolute;left:0pt;margin-left:56.65pt;margin-top:421.6pt;height:12.5pt;width:146.8pt;mso-position-horizontal-relative:page;mso-position-vertical-relative:page;z-index:-251541504;mso-width-relative:page;mso-height-relative:page;" fillcolor="#FFFFFF" filled="t" stroked="f" coordsize="21600,21600" o:gfxdata="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p2xXXZAAAACwEAAA8A&#10;AAAAAAAAAQAgAAAAIgAAAGRycy9kb3ducmV2LnhtbFBLAQIUABQAAAAIAIdO4kCGIcjlpAEAAEYD&#10;AAAOAAAAAAAAAAEAIAAAACgBAABkcnMvZTJvRG9jLnhtbFBLBQYAAAAABgAGAFkBAAA+BQ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6000" behindDoc="1" locked="0" layoutInCell="1" allowOverlap="1">
                <wp:simplePos x="0" y="0"/>
                <wp:positionH relativeFrom="page">
                  <wp:posOffset>701040</wp:posOffset>
                </wp:positionH>
                <wp:positionV relativeFrom="page">
                  <wp:posOffset>5523865</wp:posOffset>
                </wp:positionV>
                <wp:extent cx="5149215" cy="208915"/>
                <wp:effectExtent l="0" t="0" r="0" b="0"/>
                <wp:wrapNone/>
                <wp:docPr id="1141" name="1141"/>
                <wp:cNvGraphicFramePr/>
                <a:graphic xmlns:a="http://schemas.openxmlformats.org/drawingml/2006/main">
                  <a:graphicData uri="http://schemas.microsoft.com/office/word/2010/wordprocessingShape">
                    <wps:wsp>
                      <wps:cNvSpPr/>
                      <wps:spPr>
                        <a:xfrm>
                          <a:off x="0" y="0"/>
                          <a:ext cx="5149215" cy="208915"/>
                        </a:xfrm>
                        <a:prstGeom prst="rect">
                          <a:avLst/>
                        </a:prstGeom>
                        <a:solidFill>
                          <a:srgbClr val="FFFFFF">
                            <a:alpha val="0"/>
                          </a:srgbClr>
                        </a:solidFill>
                        <a:ln>
                          <a:noFill/>
                        </a:ln>
                      </wps:spPr>
                      <wps:bodyPr vert="horz" wrap="square" anchor="t"/>
                    </wps:wsp>
                  </a:graphicData>
                </a:graphic>
              </wp:anchor>
            </w:drawing>
          </mc:Choice>
          <mc:Fallback>
            <w:pict>
              <v:rect id="1141" o:spid="_x0000_s1026" o:spt="1" style="position:absolute;left:0pt;margin-left:55.2pt;margin-top:434.95pt;height:16.45pt;width:405.45pt;mso-position-horizontal-relative:page;mso-position-vertical-relative:page;z-index:-251540480;mso-width-relative:page;mso-height-relative:page;" fillcolor="#FFFFFF" filled="t" stroked="f" coordsize="21600,21600" o:gfxdata="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sJ6YL2QAAAAsBAAAP&#10;AAAAAAAAAAEAIAAAACIAAABkcnMvZG93bnJldi54bWxQSwECFAAUAAAACACHTuJAtqu8wKUBAABG&#10;AwAADgAAAAAAAAABACAAAAAoAQAAZHJzL2Uyb0RvYy54bWxQSwUGAAAAAAYABgBZAQAAPwUAA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7024" behindDoc="1" locked="0" layoutInCell="1" allowOverlap="1">
                <wp:simplePos x="0" y="0"/>
                <wp:positionH relativeFrom="page">
                  <wp:posOffset>986155</wp:posOffset>
                </wp:positionH>
                <wp:positionV relativeFrom="page">
                  <wp:posOffset>5564505</wp:posOffset>
                </wp:positionV>
                <wp:extent cx="4845685" cy="158750"/>
                <wp:effectExtent l="0" t="0" r="0" b="0"/>
                <wp:wrapNone/>
                <wp:docPr id="1142" name="1142"/>
                <wp:cNvGraphicFramePr/>
                <a:graphic xmlns:a="http://schemas.openxmlformats.org/drawingml/2006/main">
                  <a:graphicData uri="http://schemas.microsoft.com/office/word/2010/wordprocessingShape">
                    <wps:wsp>
                      <wps:cNvSpPr/>
                      <wps:spPr>
                        <a:xfrm>
                          <a:off x="0" y="0"/>
                          <a:ext cx="4845685" cy="158750"/>
                        </a:xfrm>
                        <a:prstGeom prst="rect">
                          <a:avLst/>
                        </a:prstGeom>
                        <a:solidFill>
                          <a:srgbClr val="FFFFFF">
                            <a:alpha val="0"/>
                          </a:srgbClr>
                        </a:solidFill>
                        <a:ln>
                          <a:noFill/>
                        </a:ln>
                      </wps:spPr>
                      <wps:bodyPr vert="horz" wrap="square" anchor="t"/>
                    </wps:wsp>
                  </a:graphicData>
                </a:graphic>
              </wp:anchor>
            </w:drawing>
          </mc:Choice>
          <mc:Fallback>
            <w:pict>
              <v:rect id="1142" o:spid="_x0000_s1026" o:spt="1" style="position:absolute;left:0pt;margin-left:77.65pt;margin-top:438.15pt;height:12.5pt;width:381.55pt;mso-position-horizontal-relative:page;mso-position-vertical-relative:page;z-index:-251539456;mso-width-relative:page;mso-height-relative:page;" fillcolor="#FFFFFF" filled="t" stroked="f" coordsize="21600,21600" o:gfxdata="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LeUqL9oAAAALAQAA&#10;DwAAAAAAAAABACAAAAAiAAAAZHJzL2Rvd25yZXYueG1sUEsBAhQAFAAAAAgAh07iQJJqU7ilAQAA&#10;RgMAAA4AAAAAAAAAAQAgAAAAKQEAAGRycy9lMm9Eb2MueG1sUEsFBgAAAAAGAAYAWQEAAEAFAAAA&#10;AA==&#10;">
                <v:fill on="t" opacity="0f" focussize="0,0"/>
                <v:stroke on="f"/>
                <v:imagedata o:title=""/>
                <o:lock v:ext="edit" aspectratio="f"/>
              </v:rect>
            </w:pict>
          </mc:Fallback>
        </mc:AlternateContent>
      </w:r>
    </w:p>
    <w:p>
      <w:pPr>
        <w:autoSpaceDE w:val="0"/>
        <w:autoSpaceDN w:val="0"/>
        <w:snapToGrid w:val="0"/>
        <w:spacing w:before="2" w:after="0" w:line="240" w:lineRule="auto"/>
        <w:ind w:left="104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“GRRRR!!!”</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61"/>
          <w:sz w:val="21"/>
        </w:rPr>
        <w:t xml:space="preserve"> </w:t>
      </w:r>
      <w:r>
        <w:rPr>
          <w:rFonts w:hint="default" w:ascii="Times New Roman" w:hAnsi="Times New Roman" w:eastAsia="Times New Roman" w:cs="Times New Roman"/>
          <w:sz w:val="21"/>
        </w:rPr>
        <w:t>dog</w:t>
      </w:r>
      <w:r>
        <w:rPr>
          <w:rFonts w:hint="default" w:ascii="Times New Roman" w:hAnsi="Times New Roman" w:eastAsia="Times New Roman" w:cs="Times New Roman"/>
          <w:spacing w:val="61"/>
          <w:sz w:val="21"/>
        </w:rPr>
        <w:t xml:space="preserve"> </w:t>
      </w:r>
      <w:r>
        <w:rPr>
          <w:rFonts w:hint="default" w:ascii="Times New Roman" w:hAnsi="Times New Roman" w:eastAsia="Times New Roman" w:cs="Times New Roman"/>
          <w:sz w:val="21"/>
        </w:rPr>
        <w:t>stepped</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closer</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we</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pacing w:val="61"/>
          <w:sz w:val="21"/>
        </w:rPr>
        <w:t xml:space="preserve"> </w:t>
      </w:r>
      <w:r>
        <w:rPr>
          <w:rFonts w:hint="default" w:ascii="Times New Roman" w:hAnsi="Times New Roman" w:eastAsia="Times New Roman" w:cs="Times New Roman"/>
          <w:sz w:val="21"/>
        </w:rPr>
        <w:t>see</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59"/>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6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size</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6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sz w:val="21"/>
        </w:rPr>
        <w:t>small</w:t>
      </w:r>
    </w:p>
    <w:p>
      <w:pPr>
        <w:autoSpaceDE w:val="0"/>
        <w:autoSpaceDN w:val="0"/>
        <w:snapToGrid w:val="0"/>
        <w:spacing w:before="87" w:after="0" w:line="240" w:lineRule="auto"/>
        <w:ind w:left="62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horse—with red eyes and sharp teeth.</w:t>
      </w:r>
      <w:r>
        <w:rPr>
          <w:rFonts w:hint="default" w:ascii="Times New Roman" w:hAnsi="Times New Roman" w:eastAsia="Times New Roman" w:cs="Times New Roman"/>
          <w:sz w:val="21"/>
        </w:rPr>
        <mc:AlternateContent>
          <mc:Choice Requires="wps">
            <w:drawing>
              <wp:anchor distT="0" distB="0" distL="0" distR="0" simplePos="0" relativeHeight="251778048" behindDoc="1" locked="0" layoutInCell="1" allowOverlap="1">
                <wp:simplePos x="0" y="0"/>
                <wp:positionH relativeFrom="page">
                  <wp:posOffset>701040</wp:posOffset>
                </wp:positionH>
                <wp:positionV relativeFrom="page">
                  <wp:posOffset>5732145</wp:posOffset>
                </wp:positionV>
                <wp:extent cx="5149215" cy="210185"/>
                <wp:effectExtent l="0" t="0" r="0" b="0"/>
                <wp:wrapNone/>
                <wp:docPr id="1143" name="1143"/>
                <wp:cNvGraphicFramePr/>
                <a:graphic xmlns:a="http://schemas.openxmlformats.org/drawingml/2006/main">
                  <a:graphicData uri="http://schemas.microsoft.com/office/word/2010/wordprocessingShape">
                    <wps:wsp>
                      <wps:cNvSpPr/>
                      <wps:spPr>
                        <a:xfrm>
                          <a:off x="0" y="0"/>
                          <a:ext cx="5149215" cy="210185"/>
                        </a:xfrm>
                        <a:prstGeom prst="rect">
                          <a:avLst/>
                        </a:prstGeom>
                        <a:solidFill>
                          <a:srgbClr val="FFFFFF">
                            <a:alpha val="0"/>
                          </a:srgbClr>
                        </a:solidFill>
                        <a:ln>
                          <a:noFill/>
                        </a:ln>
                      </wps:spPr>
                      <wps:bodyPr vert="horz" wrap="square" anchor="t"/>
                    </wps:wsp>
                  </a:graphicData>
                </a:graphic>
              </wp:anchor>
            </w:drawing>
          </mc:Choice>
          <mc:Fallback>
            <w:pict>
              <v:rect id="1143" o:spid="_x0000_s1026" o:spt="1" style="position:absolute;left:0pt;margin-left:55.2pt;margin-top:451.35pt;height:16.55pt;width:405.45pt;mso-position-horizontal-relative:page;mso-position-vertical-relative:page;z-index:-251538432;mso-width-relative:page;mso-height-relative:page;" fillcolor="#FFFFFF" filled="t" stroked="f" coordsize="21600,21600" o:gfxdata="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OHEtDaAAAACwEA&#10;AA8AAAAAAAAAAQAgAAAAIgAAAGRycy9kb3ducmV2LnhtbFBLAQIUABQAAAAIAIdO4kDkXYDepgEA&#10;AEYDAAAOAAAAAAAAAAEAIAAAACkBAABkcnMvZTJvRG9jLnhtbFBLBQYAAAAABgAGAFkBAABBBQAA&#10;AAA=&#10;">
                <v:fill on="t" opacity="0f"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79072" behindDoc="1" locked="0" layoutInCell="1" allowOverlap="1">
                <wp:simplePos x="0" y="0"/>
                <wp:positionH relativeFrom="page">
                  <wp:posOffset>719455</wp:posOffset>
                </wp:positionH>
                <wp:positionV relativeFrom="page">
                  <wp:posOffset>5773420</wp:posOffset>
                </wp:positionV>
                <wp:extent cx="2074545" cy="158750"/>
                <wp:effectExtent l="0" t="0" r="0" b="0"/>
                <wp:wrapNone/>
                <wp:docPr id="1144" name="1144"/>
                <wp:cNvGraphicFramePr/>
                <a:graphic xmlns:a="http://schemas.openxmlformats.org/drawingml/2006/main">
                  <a:graphicData uri="http://schemas.microsoft.com/office/word/2010/wordprocessingShape">
                    <wps:wsp>
                      <wps:cNvSpPr/>
                      <wps:spPr>
                        <a:xfrm>
                          <a:off x="0" y="0"/>
                          <a:ext cx="2074545" cy="158750"/>
                        </a:xfrm>
                        <a:prstGeom prst="rect">
                          <a:avLst/>
                        </a:prstGeom>
                        <a:solidFill>
                          <a:srgbClr val="FFFFFF">
                            <a:alpha val="0"/>
                          </a:srgbClr>
                        </a:solidFill>
                        <a:ln>
                          <a:noFill/>
                        </a:ln>
                      </wps:spPr>
                      <wps:bodyPr vert="horz" wrap="square" anchor="t"/>
                    </wps:wsp>
                  </a:graphicData>
                </a:graphic>
              </wp:anchor>
            </w:drawing>
          </mc:Choice>
          <mc:Fallback>
            <w:pict>
              <v:rect id="1144" o:spid="_x0000_s1026" o:spt="1" style="position:absolute;left:0pt;margin-left:56.65pt;margin-top:454.6pt;height:12.5pt;width:163.35pt;mso-position-horizontal-relative:page;mso-position-vertical-relative:page;z-index:-251537408;mso-width-relative:page;mso-height-relative:page;" fillcolor="#FFFFFF" filled="t" stroked="f" coordsize="21600,21600" o:gfxdata="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5XBBp2QAAAAsBAAAP&#10;AAAAAAAAAAEAIAAAACIAAABkcnMvZG93bnJldi54bWxQSwECFAAUAAAACACHTuJAe/MsCqUBAABG&#10;AwAADgAAAAAAAAABACAAAAAoAQAAZHJzL2Uyb0RvYy54bWxQSwUGAAAAAAYABgBZAQAAPwUAAAAA&#10;">
                <v:fill on="t" opacity="0f" focussize="0,0"/>
                <v:stroke on="f"/>
                <v:imagedata o:title=""/>
                <o:lock v:ext="edit" aspectratio="f"/>
              </v:rect>
            </w:pict>
          </mc:Fallback>
        </mc:AlternateContent>
      </w:r>
    </w:p>
    <w:p>
      <w:pPr>
        <w:autoSpaceDE w:val="0"/>
        <w:autoSpaceDN w:val="0"/>
        <w:snapToGrid w:val="0"/>
        <w:spacing w:before="405" w:after="0" w:line="263" w:lineRule="exact"/>
        <w:ind w:left="625" w:right="0" w:firstLine="0"/>
        <w:jc w:val="left"/>
        <w:textAlignment w:val="auto"/>
        <w:rPr>
          <w:rFonts w:hint="default" w:ascii="宋体" w:hAnsi="宋体" w:eastAsia="宋体" w:cs="宋体"/>
          <w:sz w:val="21"/>
        </w:rPr>
      </w:pPr>
      <w:r>
        <w:rPr>
          <w:rFonts w:hint="default" w:ascii="宋体" w:hAnsi="宋体" w:eastAsia="宋体" w:cs="宋体"/>
          <w:sz w:val="21"/>
        </w:rPr>
        <w:t>注意：</w:t>
      </w:r>
    </w:p>
    <w:p>
      <w:pPr>
        <w:numPr>
          <w:ilvl w:val="0"/>
          <w:numId w:val="10"/>
        </w:numPr>
        <w:autoSpaceDE w:val="0"/>
        <w:autoSpaceDN w:val="0"/>
        <w:snapToGrid w:val="0"/>
        <w:spacing w:before="69" w:after="0" w:line="240" w:lineRule="auto"/>
        <w:ind w:left="130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续写词数应</w:t>
      </w:r>
      <w:r>
        <w:rPr>
          <w:rFonts w:hint="default" w:ascii="宋体" w:hAnsi="宋体" w:eastAsia="宋体" w:cs="宋体"/>
          <w:spacing w:val="27"/>
          <w:sz w:val="21"/>
        </w:rPr>
        <w:t>为</w:t>
      </w:r>
      <w:r>
        <w:rPr>
          <w:rFonts w:hint="default" w:ascii="Times New Roman" w:hAnsi="Times New Roman" w:eastAsia="Times New Roman" w:cs="Times New Roman"/>
          <w:sz w:val="21"/>
        </w:rPr>
        <w:t>15</w:t>
      </w:r>
      <w:r>
        <w:rPr>
          <w:rFonts w:hint="default" w:ascii="Times New Roman" w:hAnsi="Times New Roman" w:eastAsia="Times New Roman" w:cs="Times New Roman"/>
          <w:spacing w:val="54"/>
          <w:sz w:val="21"/>
        </w:rPr>
        <w:t>0</w:t>
      </w:r>
      <w:r>
        <w:rPr>
          <w:rFonts w:hint="default" w:ascii="宋体" w:hAnsi="宋体" w:eastAsia="宋体" w:cs="宋体"/>
          <w:sz w:val="21"/>
        </w:rPr>
        <w:t>左右；</w:t>
      </w:r>
    </w:p>
    <w:p>
      <w:pPr>
        <w:numPr>
          <w:ilvl w:val="0"/>
          <w:numId w:val="10"/>
        </w:numPr>
        <w:autoSpaceDE w:val="0"/>
        <w:autoSpaceDN w:val="0"/>
        <w:snapToGrid w:val="0"/>
        <w:spacing w:before="81" w:after="0" w:line="240" w:lineRule="auto"/>
        <w:ind w:left="1309" w:right="0" w:hanging="264"/>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请按如下格式在答题卡的相应位置作答。</w:t>
      </w:r>
    </w:p>
    <w:p>
      <w:pPr>
        <w:autoSpaceDE w:val="0"/>
        <w:autoSpaceDN w:val="0"/>
        <w:snapToGrid w:val="0"/>
        <w:spacing w:before="371" w:after="0" w:line="240" w:lineRule="auto"/>
        <w:ind w:left="128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i/>
          <w:sz w:val="21"/>
        </w:rPr>
        <w:t xml:space="preserve">I was trying to make my voice sound calm. </w:t>
      </w:r>
      <w:r>
        <w:rPr>
          <w:rFonts w:hint="default" w:ascii="Times New Roman" w:hAnsi="Times New Roman" w:eastAsia="Times New Roman" w:cs="Times New Roman"/>
          <w:sz w:val="21"/>
        </w:rPr>
        <w:t>___________________________________</w:t>
      </w:r>
      <w:r>
        <w:rPr>
          <w:rFonts w:hint="default" w:ascii="Times New Roman" w:hAnsi="Times New Roman" w:eastAsia="Times New Roman" w:cs="Times New Roman"/>
          <w:sz w:val="21"/>
        </w:rPr>
        <w:drawing>
          <wp:anchor distT="0" distB="0" distL="0" distR="0" simplePos="0" relativeHeight="251780096" behindDoc="1" locked="0" layoutInCell="1" allowOverlap="1">
            <wp:simplePos x="0" y="0"/>
            <wp:positionH relativeFrom="page">
              <wp:posOffset>819150</wp:posOffset>
            </wp:positionH>
            <wp:positionV relativeFrom="page">
              <wp:posOffset>6953885</wp:posOffset>
            </wp:positionV>
            <wp:extent cx="5205095" cy="325755"/>
            <wp:effectExtent l="0" t="0" r="0" b="0"/>
            <wp:wrapNone/>
            <wp:docPr id="1145" name="1145"/>
            <wp:cNvGraphicFramePr/>
            <a:graphic xmlns:a="http://schemas.openxmlformats.org/drawingml/2006/main">
              <a:graphicData uri="http://schemas.openxmlformats.org/drawingml/2006/picture">
                <pic:pic xmlns:pic="http://schemas.openxmlformats.org/drawingml/2006/picture">
                  <pic:nvPicPr>
                    <pic:cNvPr id="1145" name="1145"/>
                    <pic:cNvPicPr/>
                  </pic:nvPicPr>
                  <pic:blipFill>
                    <a:blip r:embed="rId8">
                      <a:clrChange>
                        <a:clrFrom>
                          <a:srgbClr val="FFFFFF"/>
                        </a:clrFrom>
                        <a:clrTo>
                          <a:srgbClr val="FFFFFF">
                            <a:alpha val="0"/>
                          </a:srgbClr>
                        </a:clrTo>
                      </a:clrChange>
                    </a:blip>
                    <a:stretch>
                      <a:fillRect/>
                    </a:stretch>
                  </pic:blipFill>
                  <pic:spPr>
                    <a:xfrm>
                      <a:off x="0" y="0"/>
                      <a:ext cx="5205095" cy="325755"/>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1120" behindDoc="1" locked="0" layoutInCell="1" allowOverlap="1">
            <wp:simplePos x="0" y="0"/>
            <wp:positionH relativeFrom="page">
              <wp:posOffset>1103630</wp:posOffset>
            </wp:positionH>
            <wp:positionV relativeFrom="page">
              <wp:posOffset>6973570</wp:posOffset>
            </wp:positionV>
            <wp:extent cx="4702175" cy="222250"/>
            <wp:effectExtent l="0" t="0" r="0" b="0"/>
            <wp:wrapNone/>
            <wp:docPr id="1146" name="1146"/>
            <wp:cNvGraphicFramePr/>
            <a:graphic xmlns:a="http://schemas.openxmlformats.org/drawingml/2006/main">
              <a:graphicData uri="http://schemas.openxmlformats.org/drawingml/2006/picture">
                <pic:pic xmlns:pic="http://schemas.openxmlformats.org/drawingml/2006/picture">
                  <pic:nvPicPr>
                    <pic:cNvPr id="1146" name="1146"/>
                    <pic:cNvPicPr/>
                  </pic:nvPicPr>
                  <pic:blipFill>
                    <a:blip r:embed="rId9">
                      <a:clrChange>
                        <a:clrFrom>
                          <a:srgbClr val="FFFFFF"/>
                        </a:clrFrom>
                        <a:clrTo>
                          <a:srgbClr val="FFFFFF">
                            <a:alpha val="0"/>
                          </a:srgbClr>
                        </a:clrTo>
                      </a:clrChange>
                    </a:blip>
                    <a:stretch>
                      <a:fillRect/>
                    </a:stretch>
                  </pic:blipFill>
                  <pic:spPr>
                    <a:xfrm>
                      <a:off x="0" y="0"/>
                      <a:ext cx="4702175" cy="222250"/>
                    </a:xfrm>
                    <a:prstGeom prst="rect">
                      <a:avLst/>
                    </a:prstGeom>
                    <a:ln>
                      <a:noFill/>
                    </a:ln>
                  </pic:spPr>
                </pic:pic>
              </a:graphicData>
            </a:graphic>
          </wp:anchor>
        </w:drawing>
      </w:r>
      <w:r>
        <w:rPr>
          <w:rFonts w:hint="default" w:ascii="Times New Roman" w:hAnsi="Times New Roman" w:eastAsia="Times New Roman" w:cs="Times New Roman"/>
          <w:sz w:val="21"/>
        </w:rPr>
        <mc:AlternateContent>
          <mc:Choice Requires="wps">
            <w:drawing>
              <wp:anchor distT="0" distB="0" distL="0" distR="0" simplePos="0" relativeHeight="251786240" behindDoc="1" locked="0" layoutInCell="1" allowOverlap="1">
                <wp:simplePos x="0" y="0"/>
                <wp:positionH relativeFrom="page">
                  <wp:posOffset>797560</wp:posOffset>
                </wp:positionH>
                <wp:positionV relativeFrom="page">
                  <wp:posOffset>6915150</wp:posOffset>
                </wp:positionV>
                <wp:extent cx="6350" cy="6350"/>
                <wp:effectExtent l="0" t="0" r="0" b="0"/>
                <wp:wrapNone/>
                <wp:docPr id="1147" name="1147"/>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47" o:spid="_x0000_s1026" o:spt="1" style="position:absolute;left:0pt;margin-left:62.8pt;margin-top:544.5pt;height:0.5pt;width:0.5pt;mso-position-horizontal-relative:page;mso-position-vertical-relative:page;z-index:-251530240;mso-width-relative:page;mso-height-relative:page;" fillcolor="#000000" filled="t" stroked="f" coordsize="21600,21600" o:gfxdata="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lYbAtcAAAANAQAADwAAAAAAAAABACAAAAAiAAAAZHJz&#10;L2Rvd25yZXYueG1sUEsBAhQAFAAAAAgAh07iQCups0uTAQAAJAMAAA4AAAAAAAAAAQAgAAAAJgEA&#10;AGRycy9lMm9Eb2MueG1sUEsFBgAAAAAGAAYAWQEAACs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87264" behindDoc="1" locked="0" layoutInCell="1" allowOverlap="1">
                <wp:simplePos x="0" y="0"/>
                <wp:positionH relativeFrom="page">
                  <wp:posOffset>797560</wp:posOffset>
                </wp:positionH>
                <wp:positionV relativeFrom="page">
                  <wp:posOffset>6915150</wp:posOffset>
                </wp:positionV>
                <wp:extent cx="6350" cy="6350"/>
                <wp:effectExtent l="0" t="0" r="0" b="0"/>
                <wp:wrapNone/>
                <wp:docPr id="1148" name="1148"/>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48" o:spid="_x0000_s1026" o:spt="1" style="position:absolute;left:0pt;margin-left:62.8pt;margin-top:544.5pt;height:0.5pt;width:0.5pt;mso-position-horizontal-relative:page;mso-position-vertical-relative:page;z-index:-251529216;mso-width-relative:page;mso-height-relative:page;" fillcolor="#000000" filled="t" stroked="f" coordsize="21600,21600" o:gfxdata="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lYbAtcAAAANAQAADwAAAAAAAAABACAAAAAiAAAAZHJz&#10;L2Rvd25yZXYueG1sUEsBAhQAFAAAAAgAh07iQDSq092TAQAAJAMAAA4AAAAAAAAAAQAgAAAAJgEA&#10;AGRycy9lMm9Eb2MueG1sUEsFBgAAAAAGAAYAWQEAACs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88288" behindDoc="1" locked="0" layoutInCell="1" allowOverlap="1">
                <wp:simplePos x="0" y="0"/>
                <wp:positionH relativeFrom="page">
                  <wp:posOffset>803275</wp:posOffset>
                </wp:positionH>
                <wp:positionV relativeFrom="page">
                  <wp:posOffset>6918325</wp:posOffset>
                </wp:positionV>
                <wp:extent cx="5235575" cy="0"/>
                <wp:effectExtent l="4445" t="4445" r="8255" b="5080"/>
                <wp:wrapNone/>
                <wp:docPr id="1149" name="1149"/>
                <wp:cNvGraphicFramePr/>
                <a:graphic xmlns:a="http://schemas.openxmlformats.org/drawingml/2006/main">
                  <a:graphicData uri="http://schemas.microsoft.com/office/word/2010/wordprocessingShape">
                    <wps:wsp>
                      <wps:cNvCnPr/>
                      <wps:spPr>
                        <a:xfrm>
                          <a:off x="0" y="0"/>
                          <a:ext cx="5235575" cy="0"/>
                        </a:xfrm>
                        <a:prstGeom prst="line">
                          <a:avLst/>
                        </a:prstGeom>
                        <a:solidFill>
                          <a:srgbClr val="000000"/>
                        </a:solidFill>
                        <a:ln w="6350" cap="rnd">
                          <a:solidFill>
                            <a:srgbClr val="000000"/>
                          </a:solidFill>
                        </a:ln>
                      </wps:spPr>
                      <wps:bodyPr vert="horz" wrap="square" anchor="t"/>
                    </wps:wsp>
                  </a:graphicData>
                </a:graphic>
              </wp:anchor>
            </w:drawing>
          </mc:Choice>
          <mc:Fallback>
            <w:pict>
              <v:line id="1149" o:spid="_x0000_s1026" o:spt="20" style="position:absolute;left:0pt;margin-left:63.25pt;margin-top:544.75pt;height:0pt;width:412.25pt;mso-position-horizontal-relative:page;mso-position-vertical-relative:page;z-index:-251528192;mso-width-relative:page;mso-height-relative:page;" fillcolor="#000000" filled="t" stroked="t" coordsize="21600,21600" o:gfxdata="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XD+Z3dcAAAANAQAA&#10;DwAAAAAAAAABACAAAAAiAAAAZHJzL2Rvd25yZXYueG1sUEsBAhQAFAAAAAgAh07iQC7IsI6oAQAA&#10;YAMAAA4AAAAAAAAAAQAgAAAAJgEAAGRycy9lMm9Eb2MueG1sUEsFBgAAAAAGAAYAWQEAAEAFAAAA&#10;AA==&#10;">
                <v:fill on="t"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89312" behindDoc="1" locked="0" layoutInCell="1" allowOverlap="1">
                <wp:simplePos x="0" y="0"/>
                <wp:positionH relativeFrom="page">
                  <wp:posOffset>6039485</wp:posOffset>
                </wp:positionH>
                <wp:positionV relativeFrom="page">
                  <wp:posOffset>6915150</wp:posOffset>
                </wp:positionV>
                <wp:extent cx="6350" cy="6350"/>
                <wp:effectExtent l="0" t="0" r="0" b="0"/>
                <wp:wrapNone/>
                <wp:docPr id="1150" name="1150"/>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50" o:spid="_x0000_s1026" o:spt="1" style="position:absolute;left:0pt;margin-left:475.55pt;margin-top:544.5pt;height:0.5pt;width:0.5pt;mso-position-horizontal-relative:page;mso-position-vertical-relative:page;z-index:-251527168;mso-width-relative:page;mso-height-relative:page;" fillcolor="#000000" filled="t" stroked="f" coordsize="21600,21600" o:gfxdata="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p4+M59kAAAANAQAADwAAAAAAAAABACAAAAAiAAAAZHJz&#10;L2Rvd25yZXYueG1sUEsBAhQAFAAAAAgAh07iQPWj8jGRAQAAJAMAAA4AAAAAAAAAAQAgAAAAKAEA&#10;AGRycy9lMm9Eb2MueG1sUEsFBgAAAAAGAAYAWQEAACs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90336" behindDoc="1" locked="0" layoutInCell="1" allowOverlap="1">
                <wp:simplePos x="0" y="0"/>
                <wp:positionH relativeFrom="page">
                  <wp:posOffset>6039485</wp:posOffset>
                </wp:positionH>
                <wp:positionV relativeFrom="page">
                  <wp:posOffset>6915150</wp:posOffset>
                </wp:positionV>
                <wp:extent cx="6350" cy="6350"/>
                <wp:effectExtent l="0" t="0" r="0" b="0"/>
                <wp:wrapNone/>
                <wp:docPr id="1151" name="1151"/>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51" o:spid="_x0000_s1026" o:spt="1" style="position:absolute;left:0pt;margin-left:475.55pt;margin-top:544.5pt;height:0.5pt;width:0.5pt;mso-position-horizontal-relative:page;mso-position-vertical-relative:page;z-index:-251526144;mso-width-relative:page;mso-height-relative:page;" fillcolor="#000000" filled="t" stroked="f" coordsize="21600,21600" o:gfxdata="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nj4zn2QAAAA0BAAAPAAAAAAAAAAEAIAAAACIAAABk&#10;cnMvZG93bnJldi54bWxQSwECFAAUAAAACACHTuJAIm7YYpMBAAAkAwAADgAAAAAAAAABACAAAAAo&#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91360" behindDoc="1" locked="0" layoutInCell="1" allowOverlap="1">
                <wp:simplePos x="0" y="0"/>
                <wp:positionH relativeFrom="page">
                  <wp:posOffset>800100</wp:posOffset>
                </wp:positionH>
                <wp:positionV relativeFrom="page">
                  <wp:posOffset>6921500</wp:posOffset>
                </wp:positionV>
                <wp:extent cx="0" cy="1111250"/>
                <wp:effectExtent l="4445" t="4445" r="5080" b="8255"/>
                <wp:wrapNone/>
                <wp:docPr id="1152" name="1152"/>
                <wp:cNvGraphicFramePr/>
                <a:graphic xmlns:a="http://schemas.openxmlformats.org/drawingml/2006/main">
                  <a:graphicData uri="http://schemas.microsoft.com/office/word/2010/wordprocessingShape">
                    <wps:wsp>
                      <wps:cNvCnPr/>
                      <wps:spPr>
                        <a:xfrm>
                          <a:off x="0" y="0"/>
                          <a:ext cx="0" cy="1111250"/>
                        </a:xfrm>
                        <a:prstGeom prst="line">
                          <a:avLst/>
                        </a:prstGeom>
                        <a:solidFill>
                          <a:srgbClr val="000000"/>
                        </a:solidFill>
                        <a:ln w="6350" cap="rnd">
                          <a:solidFill>
                            <a:srgbClr val="000000"/>
                          </a:solidFill>
                        </a:ln>
                      </wps:spPr>
                      <wps:bodyPr vert="horz" wrap="square" anchor="t"/>
                    </wps:wsp>
                  </a:graphicData>
                </a:graphic>
              </wp:anchor>
            </w:drawing>
          </mc:Choice>
          <mc:Fallback>
            <w:pict>
              <v:line id="1152" o:spid="_x0000_s1026" o:spt="20" style="position:absolute;left:0pt;margin-left:63pt;margin-top:545pt;height:87.5pt;width:0pt;mso-position-horizontal-relative:page;mso-position-vertical-relative:page;z-index:-251525120;mso-width-relative:page;mso-height-relative:page;" fillcolor="#000000" filled="t" stroked="t" coordsize="21600,21600" o:gfxdata="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bcY1bWAAAADQEAAA8AAAAA&#10;AAAAAQAgAAAAIgAAAGRycy9kb3ducmV2LnhtbFBLAQIUABQAAAAIAIdO4kAF5VXMpAEAAGADAAAO&#10;AAAAAAAAAAEAIAAAACUBAABkcnMvZTJvRG9jLnhtbFBLBQYAAAAABgAGAFkBAAA7BQAAAAA=&#10;">
                <v:fill on="t"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795456" behindDoc="1" locked="0" layoutInCell="1" allowOverlap="1">
                <wp:simplePos x="0" y="0"/>
                <wp:positionH relativeFrom="page">
                  <wp:posOffset>6042660</wp:posOffset>
                </wp:positionH>
                <wp:positionV relativeFrom="page">
                  <wp:posOffset>6921500</wp:posOffset>
                </wp:positionV>
                <wp:extent cx="0" cy="1111250"/>
                <wp:effectExtent l="4445" t="4445" r="5080" b="8255"/>
                <wp:wrapNone/>
                <wp:docPr id="1153" name="1153"/>
                <wp:cNvGraphicFramePr/>
                <a:graphic xmlns:a="http://schemas.openxmlformats.org/drawingml/2006/main">
                  <a:graphicData uri="http://schemas.microsoft.com/office/word/2010/wordprocessingShape">
                    <wps:wsp>
                      <wps:cNvCnPr/>
                      <wps:spPr>
                        <a:xfrm>
                          <a:off x="0" y="0"/>
                          <a:ext cx="0" cy="1111250"/>
                        </a:xfrm>
                        <a:prstGeom prst="line">
                          <a:avLst/>
                        </a:prstGeom>
                        <a:solidFill>
                          <a:srgbClr val="000000"/>
                        </a:solidFill>
                        <a:ln w="6350" cap="rnd">
                          <a:solidFill>
                            <a:srgbClr val="000000"/>
                          </a:solidFill>
                        </a:ln>
                      </wps:spPr>
                      <wps:bodyPr vert="horz" wrap="square" anchor="t"/>
                    </wps:wsp>
                  </a:graphicData>
                </a:graphic>
              </wp:anchor>
            </w:drawing>
          </mc:Choice>
          <mc:Fallback>
            <w:pict>
              <v:line id="1153" o:spid="_x0000_s1026" o:spt="20" style="position:absolute;left:0pt;margin-left:475.8pt;margin-top:545pt;height:87.5pt;width:0pt;mso-position-horizontal-relative:page;mso-position-vertical-relative:page;z-index:-251521024;mso-width-relative:page;mso-height-relative:page;" fillcolor="#000000" filled="t" stroked="t" coordsize="21600,21600" o:gfxdata="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Ynrj2QAAAA0BAAAP&#10;AAAAAAAAAAEAIAAAACIAAABkcnMvZG93bnJldi54bWxQSwECFAAUAAAACACHTuJAXgVldaUBAABg&#10;AwAADgAAAAAAAAABACAAAAAoAQAAZHJzL2Uyb0RvYy54bWxQSwUGAAAAAAYABgBZAQAAPwUAAAAA&#10;">
                <v:fill on="t" focussize="0,0"/>
                <v:stroke weight="0.5pt" color="#000000" joinstyle="round" endcap="round"/>
                <v:imagedata o:title=""/>
                <o:lock v:ext="edit" aspectratio="f"/>
              </v:line>
            </w:pict>
          </mc:Fallback>
        </mc:AlternateContent>
      </w:r>
    </w:p>
    <w:p>
      <w:pPr>
        <w:autoSpaceDE w:val="0"/>
        <w:autoSpaceDN w:val="0"/>
        <w:snapToGrid w:val="0"/>
        <w:spacing w:before="582" w:after="0" w:line="240" w:lineRule="auto"/>
        <w:ind w:left="128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i/>
          <w:sz w:val="21"/>
        </w:rPr>
        <w:t xml:space="preserve">I told Mom what had happened. </w:t>
      </w:r>
      <w:r>
        <w:rPr>
          <w:rFonts w:hint="default" w:ascii="Times New Roman" w:hAnsi="Times New Roman" w:eastAsia="Times New Roman" w:cs="Times New Roman"/>
          <w:sz w:val="21"/>
        </w:rPr>
        <w:t>____________________________________________</w:t>
      </w:r>
      <w:r>
        <w:rPr>
          <w:rFonts w:hint="default" w:ascii="Times New Roman" w:hAnsi="Times New Roman" w:eastAsia="Times New Roman" w:cs="Times New Roman"/>
          <w:sz w:val="21"/>
        </w:rPr>
        <w:drawing>
          <wp:anchor distT="0" distB="0" distL="0" distR="0" simplePos="0" relativeHeight="251782144" behindDoc="1" locked="0" layoutInCell="1" allowOverlap="1">
            <wp:simplePos x="0" y="0"/>
            <wp:positionH relativeFrom="page">
              <wp:posOffset>819150</wp:posOffset>
            </wp:positionH>
            <wp:positionV relativeFrom="page">
              <wp:posOffset>7216140</wp:posOffset>
            </wp:positionV>
            <wp:extent cx="5205095" cy="323850"/>
            <wp:effectExtent l="0" t="0" r="0" b="0"/>
            <wp:wrapNone/>
            <wp:docPr id="1154" name="1154"/>
            <wp:cNvGraphicFramePr/>
            <a:graphic xmlns:a="http://schemas.openxmlformats.org/drawingml/2006/main">
              <a:graphicData uri="http://schemas.openxmlformats.org/drawingml/2006/picture">
                <pic:pic xmlns:pic="http://schemas.openxmlformats.org/drawingml/2006/picture">
                  <pic:nvPicPr>
                    <pic:cNvPr id="1154" name="1154"/>
                    <pic:cNvPicPr/>
                  </pic:nvPicPr>
                  <pic:blipFill>
                    <a:blip r:embed="rId8">
                      <a:clrChange>
                        <a:clrFrom>
                          <a:srgbClr val="FFFFFF"/>
                        </a:clrFrom>
                        <a:clrTo>
                          <a:srgbClr val="FFFFFF">
                            <a:alpha val="0"/>
                          </a:srgbClr>
                        </a:clrTo>
                      </a:clrChange>
                    </a:blip>
                    <a:stretch>
                      <a:fillRect/>
                    </a:stretch>
                  </pic:blipFill>
                  <pic:spPr>
                    <a:xfrm>
                      <a:off x="0" y="0"/>
                      <a:ext cx="5205095" cy="32385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3168" behindDoc="1" locked="0" layoutInCell="1" allowOverlap="1">
            <wp:simplePos x="0" y="0"/>
            <wp:positionH relativeFrom="page">
              <wp:posOffset>819150</wp:posOffset>
            </wp:positionH>
            <wp:positionV relativeFrom="page">
              <wp:posOffset>7476490</wp:posOffset>
            </wp:positionV>
            <wp:extent cx="5205095" cy="325755"/>
            <wp:effectExtent l="0" t="0" r="0" b="0"/>
            <wp:wrapNone/>
            <wp:docPr id="1155" name="1155"/>
            <wp:cNvGraphicFramePr/>
            <a:graphic xmlns:a="http://schemas.openxmlformats.org/drawingml/2006/main">
              <a:graphicData uri="http://schemas.openxmlformats.org/drawingml/2006/picture">
                <pic:pic xmlns:pic="http://schemas.openxmlformats.org/drawingml/2006/picture">
                  <pic:nvPicPr>
                    <pic:cNvPr id="1155" name="1155"/>
                    <pic:cNvPicPr/>
                  </pic:nvPicPr>
                  <pic:blipFill>
                    <a:blip r:embed="rId8">
                      <a:clrChange>
                        <a:clrFrom>
                          <a:srgbClr val="FFFFFF"/>
                        </a:clrFrom>
                        <a:clrTo>
                          <a:srgbClr val="FFFFFF">
                            <a:alpha val="0"/>
                          </a:srgbClr>
                        </a:clrTo>
                      </a:clrChange>
                    </a:blip>
                    <a:stretch>
                      <a:fillRect/>
                    </a:stretch>
                  </pic:blipFill>
                  <pic:spPr>
                    <a:xfrm>
                      <a:off x="0" y="0"/>
                      <a:ext cx="5205095" cy="325755"/>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4192" behindDoc="1" locked="0" layoutInCell="1" allowOverlap="1">
            <wp:simplePos x="0" y="0"/>
            <wp:positionH relativeFrom="page">
              <wp:posOffset>1103630</wp:posOffset>
            </wp:positionH>
            <wp:positionV relativeFrom="page">
              <wp:posOffset>7496175</wp:posOffset>
            </wp:positionV>
            <wp:extent cx="4735195" cy="222250"/>
            <wp:effectExtent l="0" t="0" r="0" b="0"/>
            <wp:wrapNone/>
            <wp:docPr id="1156" name="1156"/>
            <wp:cNvGraphicFramePr/>
            <a:graphic xmlns:a="http://schemas.openxmlformats.org/drawingml/2006/main">
              <a:graphicData uri="http://schemas.openxmlformats.org/drawingml/2006/picture">
                <pic:pic xmlns:pic="http://schemas.openxmlformats.org/drawingml/2006/picture">
                  <pic:nvPicPr>
                    <pic:cNvPr id="1156" name="1156"/>
                    <pic:cNvPicPr/>
                  </pic:nvPicPr>
                  <pic:blipFill>
                    <a:blip r:embed="rId10">
                      <a:clrChange>
                        <a:clrFrom>
                          <a:srgbClr val="FFFFFF"/>
                        </a:clrFrom>
                        <a:clrTo>
                          <a:srgbClr val="FFFFFF">
                            <a:alpha val="0"/>
                          </a:srgbClr>
                        </a:clrTo>
                      </a:clrChange>
                    </a:blip>
                    <a:stretch>
                      <a:fillRect/>
                    </a:stretch>
                  </pic:blipFill>
                  <pic:spPr>
                    <a:xfrm>
                      <a:off x="0" y="0"/>
                      <a:ext cx="4735195" cy="222250"/>
                    </a:xfrm>
                    <a:prstGeom prst="rect">
                      <a:avLst/>
                    </a:prstGeom>
                    <a:ln>
                      <a:noFill/>
                    </a:ln>
                  </pic:spPr>
                </pic:pic>
              </a:graphicData>
            </a:graphic>
          </wp:anchor>
        </w:drawing>
      </w:r>
    </w:p>
    <w:p>
      <w:pPr>
        <w:autoSpaceDE w:val="0"/>
        <w:autoSpaceDN w:val="0"/>
        <w:snapToGrid w:val="0"/>
        <w:spacing w:before="1246" w:after="0" w:line="240" w:lineRule="auto"/>
        <w:ind w:left="2576" w:right="0" w:firstLine="0"/>
        <w:jc w:val="left"/>
        <w:textAlignment w:val="auto"/>
        <w:rPr>
          <w:rFonts w:hint="default" w:ascii="宋体" w:hAnsi="宋体" w:eastAsia="宋体" w:cs="宋体"/>
          <w:sz w:val="18"/>
        </w:rPr>
        <w:sectPr>
          <w:headerReference r:id="rId4" w:type="default"/>
          <w:footerReference r:id="rId5" w:type="default"/>
          <w:footnotePr>
            <w:numStart w:val="0"/>
          </w:footnotePr>
          <w:endnotePr>
            <w:numFmt w:val="decimal"/>
            <w:numStart w:val="0"/>
          </w:endnotePr>
          <w:pgSz w:w="10318" w:h="14570"/>
          <w:pgMar w:top="508" w:right="508" w:bottom="508" w:left="508" w:header="0" w:footer="0" w:gutter="0"/>
          <w:pgNumType w:fmt="decimal"/>
          <w:cols w:space="708" w:num="1"/>
        </w:sectPr>
      </w:pPr>
      <w:r>
        <w:rPr>
          <w:rFonts w:hint="default" w:ascii="宋体" w:hAnsi="宋体" w:eastAsia="宋体" w:cs="宋体"/>
          <w:sz w:val="18"/>
        </w:rPr>
        <w:t xml:space="preserve">高三第二次模拟考试 英语试题 </w:t>
      </w:r>
      <w:r>
        <w:rPr>
          <w:rFonts w:hint="default" w:ascii="宋体" w:hAnsi="宋体" w:eastAsia="宋体" w:cs="宋体"/>
          <w:spacing w:val="23"/>
          <w:sz w:val="18"/>
        </w:rPr>
        <w:t>第</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10</w:t>
      </w:r>
      <w:r>
        <w:rPr>
          <w:rFonts w:hint="default" w:ascii="Calibri" w:hAnsi="Calibri" w:eastAsia="Calibri" w:cs="Calibri"/>
          <w:spacing w:val="-22"/>
          <w:sz w:val="18"/>
        </w:rPr>
        <w:t xml:space="preserve"> </w:t>
      </w:r>
      <w:r>
        <w:rPr>
          <w:rFonts w:hint="default" w:ascii="宋体" w:hAnsi="宋体" w:eastAsia="宋体" w:cs="宋体"/>
          <w:sz w:val="18"/>
        </w:rPr>
        <w:t>页）</w:t>
      </w:r>
      <w:r>
        <w:rPr>
          <w:rFonts w:hint="default" w:ascii="宋体" w:hAnsi="宋体" w:eastAsia="宋体" w:cs="宋体"/>
          <w:sz w:val="18"/>
        </w:rPr>
        <w:drawing>
          <wp:anchor distT="0" distB="0" distL="0" distR="0" simplePos="0" relativeHeight="251785216" behindDoc="1" locked="0" layoutInCell="1" allowOverlap="1">
            <wp:simplePos x="0" y="0"/>
            <wp:positionH relativeFrom="page">
              <wp:posOffset>819150</wp:posOffset>
            </wp:positionH>
            <wp:positionV relativeFrom="page">
              <wp:posOffset>7738745</wp:posOffset>
            </wp:positionV>
            <wp:extent cx="5205095" cy="261620"/>
            <wp:effectExtent l="0" t="0" r="0" b="0"/>
            <wp:wrapNone/>
            <wp:docPr id="1157" name="1157"/>
            <wp:cNvGraphicFramePr/>
            <a:graphic xmlns:a="http://schemas.openxmlformats.org/drawingml/2006/main">
              <a:graphicData uri="http://schemas.openxmlformats.org/drawingml/2006/picture">
                <pic:pic xmlns:pic="http://schemas.openxmlformats.org/drawingml/2006/picture">
                  <pic:nvPicPr>
                    <pic:cNvPr id="1157" name="1157"/>
                    <pic:cNvPicPr/>
                  </pic:nvPicPr>
                  <pic:blipFill>
                    <a:blip r:embed="rId11">
                      <a:clrChange>
                        <a:clrFrom>
                          <a:srgbClr val="FFFFFF"/>
                        </a:clrFrom>
                        <a:clrTo>
                          <a:srgbClr val="FFFFFF">
                            <a:alpha val="0"/>
                          </a:srgbClr>
                        </a:clrTo>
                      </a:clrChange>
                    </a:blip>
                    <a:stretch>
                      <a:fillRect/>
                    </a:stretch>
                  </pic:blipFill>
                  <pic:spPr>
                    <a:xfrm>
                      <a:off x="0" y="0"/>
                      <a:ext cx="5205095" cy="261620"/>
                    </a:xfrm>
                    <a:prstGeom prst="rect">
                      <a:avLst/>
                    </a:prstGeom>
                    <a:ln>
                      <a:noFill/>
                    </a:ln>
                  </pic:spPr>
                </pic:pic>
              </a:graphicData>
            </a:graphic>
          </wp:anchor>
        </w:drawing>
      </w:r>
      <w:r>
        <w:rPr>
          <w:rFonts w:hint="default" w:ascii="宋体" w:hAnsi="宋体" w:eastAsia="宋体" w:cs="宋体"/>
          <w:sz w:val="18"/>
        </w:rPr>
        <mc:AlternateContent>
          <mc:Choice Requires="wps">
            <w:drawing>
              <wp:anchor distT="0" distB="0" distL="0" distR="0" simplePos="0" relativeHeight="251792384" behindDoc="1" locked="0" layoutInCell="1" allowOverlap="1">
                <wp:simplePos x="0" y="0"/>
                <wp:positionH relativeFrom="page">
                  <wp:posOffset>797560</wp:posOffset>
                </wp:positionH>
                <wp:positionV relativeFrom="page">
                  <wp:posOffset>8032750</wp:posOffset>
                </wp:positionV>
                <wp:extent cx="6350" cy="6350"/>
                <wp:effectExtent l="0" t="0" r="0" b="0"/>
                <wp:wrapNone/>
                <wp:docPr id="1158" name="1158"/>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58" o:spid="_x0000_s1026" o:spt="1" style="position:absolute;left:0pt;margin-left:62.8pt;margin-top:632.5pt;height:0.5pt;width:0.5pt;mso-position-horizontal-relative:page;mso-position-vertical-relative:page;z-index:-251524096;mso-width-relative:page;mso-height-relative:page;" fillcolor="#000000" filled="t" stroked="f" coordsize="21600,21600" o:gfxdata="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zWnONcAAAANAQAADwAAAAAAAAABACAAAAAiAAAAZHJz&#10;L2Rvd25yZXYueG1sUEsBAhQAFAAAAAgAh07iQI7HN8WTAQAAJAMAAA4AAAAAAAAAAQAgAAAAJgEA&#10;AGRycy9lMm9Eb2MueG1sUEsFBgAAAAAGAAYAWQEAACsFA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93408" behindDoc="1" locked="0" layoutInCell="1" allowOverlap="1">
                <wp:simplePos x="0" y="0"/>
                <wp:positionH relativeFrom="page">
                  <wp:posOffset>797560</wp:posOffset>
                </wp:positionH>
                <wp:positionV relativeFrom="page">
                  <wp:posOffset>8032750</wp:posOffset>
                </wp:positionV>
                <wp:extent cx="6350" cy="6350"/>
                <wp:effectExtent l="0" t="0" r="0" b="0"/>
                <wp:wrapNone/>
                <wp:docPr id="1159" name="1159"/>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59" o:spid="_x0000_s1026" o:spt="1" style="position:absolute;left:0pt;margin-left:62.8pt;margin-top:632.5pt;height:0.5pt;width:0.5pt;mso-position-horizontal-relative:page;mso-position-vertical-relative:page;z-index:-251523072;mso-width-relative:page;mso-height-relative:page;" fillcolor="#000000" filled="t" stroked="f" coordsize="21600,21600" o:gfxdata="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zWnONcAAAANAQAADwAAAAAAAAABACAAAAAiAAAAZHJz&#10;L2Rvd25yZXYueG1sUEsBAhQAFAAAAAgAh07iQFkKHZaTAQAAJAMAAA4AAAAAAAAAAQAgAAAAJgEA&#10;AGRycy9lMm9Eb2MueG1sUEsFBgAAAAAGAAYAWQEAACsFA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94432" behindDoc="1" locked="0" layoutInCell="1" allowOverlap="1">
                <wp:simplePos x="0" y="0"/>
                <wp:positionH relativeFrom="page">
                  <wp:posOffset>803275</wp:posOffset>
                </wp:positionH>
                <wp:positionV relativeFrom="page">
                  <wp:posOffset>8035925</wp:posOffset>
                </wp:positionV>
                <wp:extent cx="5235575" cy="0"/>
                <wp:effectExtent l="4445" t="4445" r="8255" b="5080"/>
                <wp:wrapNone/>
                <wp:docPr id="1160" name="1160"/>
                <wp:cNvGraphicFramePr/>
                <a:graphic xmlns:a="http://schemas.openxmlformats.org/drawingml/2006/main">
                  <a:graphicData uri="http://schemas.microsoft.com/office/word/2010/wordprocessingShape">
                    <wps:wsp>
                      <wps:cNvCnPr/>
                      <wps:spPr>
                        <a:xfrm>
                          <a:off x="0" y="0"/>
                          <a:ext cx="5235575" cy="0"/>
                        </a:xfrm>
                        <a:prstGeom prst="line">
                          <a:avLst/>
                        </a:prstGeom>
                        <a:solidFill>
                          <a:srgbClr val="000000"/>
                        </a:solidFill>
                        <a:ln w="6350" cap="rnd">
                          <a:solidFill>
                            <a:srgbClr val="000000"/>
                          </a:solidFill>
                        </a:ln>
                      </wps:spPr>
                      <wps:bodyPr vert="horz" wrap="square" anchor="t"/>
                    </wps:wsp>
                  </a:graphicData>
                </a:graphic>
              </wp:anchor>
            </w:drawing>
          </mc:Choice>
          <mc:Fallback>
            <w:pict>
              <v:line id="1160" o:spid="_x0000_s1026" o:spt="20" style="position:absolute;left:0pt;margin-left:63.25pt;margin-top:632.75pt;height:0pt;width:412.25pt;mso-position-horizontal-relative:page;mso-position-vertical-relative:page;z-index:-251522048;mso-width-relative:page;mso-height-relative:page;" fillcolor="#000000" filled="t" stroked="t" coordsize="21600,21600" o:gfxdata="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X/qL9UAAAANAQAADwAA&#10;AAAAAAABACAAAAAiAAAAZHJzL2Rvd25yZXYueG1sUEsBAhQAFAAAAAgAh07iQBNOIN2nAQAAYAMA&#10;AA4AAAAAAAAAAQAgAAAAJAEAAGRycy9lMm9Eb2MueG1sUEsFBgAAAAAGAAYAWQEAAD0FAAAAAA==&#10;">
                <v:fill on="t" focussize="0,0"/>
                <v:stroke weight="0.5pt" color="#000000" joinstyle="round" endcap="round"/>
                <v:imagedata o:title=""/>
                <o:lock v:ext="edit" aspectratio="f"/>
              </v:line>
            </w:pict>
          </mc:Fallback>
        </mc:AlternateContent>
      </w:r>
      <w:r>
        <w:rPr>
          <w:rFonts w:hint="default" w:ascii="宋体" w:hAnsi="宋体" w:eastAsia="宋体" w:cs="宋体"/>
          <w:sz w:val="18"/>
        </w:rPr>
        <mc:AlternateContent>
          <mc:Choice Requires="wps">
            <w:drawing>
              <wp:anchor distT="0" distB="0" distL="0" distR="0" simplePos="0" relativeHeight="251796480" behindDoc="1" locked="0" layoutInCell="1" allowOverlap="1">
                <wp:simplePos x="0" y="0"/>
                <wp:positionH relativeFrom="page">
                  <wp:posOffset>6039485</wp:posOffset>
                </wp:positionH>
                <wp:positionV relativeFrom="page">
                  <wp:posOffset>8032750</wp:posOffset>
                </wp:positionV>
                <wp:extent cx="6350" cy="6350"/>
                <wp:effectExtent l="0" t="0" r="0" b="0"/>
                <wp:wrapNone/>
                <wp:docPr id="1161" name="1161"/>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61" o:spid="_x0000_s1026" o:spt="1" style="position:absolute;left:0pt;margin-left:475.55pt;margin-top:632.5pt;height:0.5pt;width:0.5pt;mso-position-horizontal-relative:page;mso-position-vertical-relative:page;z-index:-251520000;mso-width-relative:page;mso-height-relative:page;" fillcolor="#000000" filled="t" stroked="f" coordsize="21600,21600" o:gfxdata="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e7DDd2QAAAA0BAAAPAAAAAAAAAAEAIAAAACIAAABk&#10;cnMvZG93bnJldi54bWxQSwECFAAUAAAACACHTuJA7Nj0S5MBAAAkAwAADgAAAAAAAAABACAAAAAo&#10;AQAAZHJzL2Uyb0RvYy54bWxQSwUGAAAAAAYABgBZAQAALQUAAAAA&#10;">
                <v:fill on="t" focussize="0,0"/>
                <v:stroke on="f"/>
                <v:imagedata o:title=""/>
                <o:lock v:ext="edit" aspectratio="f"/>
              </v:rect>
            </w:pict>
          </mc:Fallback>
        </mc:AlternateContent>
      </w:r>
      <w:r>
        <w:rPr>
          <w:rFonts w:hint="default" w:ascii="宋体" w:hAnsi="宋体" w:eastAsia="宋体" w:cs="宋体"/>
          <w:sz w:val="18"/>
        </w:rPr>
        <mc:AlternateContent>
          <mc:Choice Requires="wps">
            <w:drawing>
              <wp:anchor distT="0" distB="0" distL="0" distR="0" simplePos="0" relativeHeight="251797504" behindDoc="1" locked="0" layoutInCell="1" allowOverlap="1">
                <wp:simplePos x="0" y="0"/>
                <wp:positionH relativeFrom="page">
                  <wp:posOffset>6039485</wp:posOffset>
                </wp:positionH>
                <wp:positionV relativeFrom="page">
                  <wp:posOffset>8032750</wp:posOffset>
                </wp:positionV>
                <wp:extent cx="6350" cy="6350"/>
                <wp:effectExtent l="0" t="0" r="0" b="0"/>
                <wp:wrapNone/>
                <wp:docPr id="1162" name="1162"/>
                <wp:cNvGraphicFramePr/>
                <a:graphic xmlns:a="http://schemas.openxmlformats.org/drawingml/2006/main">
                  <a:graphicData uri="http://schemas.microsoft.com/office/word/2010/wordprocessingShape">
                    <wps:wsp>
                      <wps:cNvSpPr/>
                      <wps:spPr>
                        <a:xfrm>
                          <a:off x="0" y="0"/>
                          <a:ext cx="6350" cy="6350"/>
                        </a:xfrm>
                        <a:prstGeom prst="rect">
                          <a:avLst/>
                        </a:prstGeom>
                        <a:solidFill>
                          <a:srgbClr val="000000"/>
                        </a:solidFill>
                        <a:ln>
                          <a:noFill/>
                        </a:ln>
                      </wps:spPr>
                      <wps:bodyPr vert="horz" wrap="square" anchor="t"/>
                    </wps:wsp>
                  </a:graphicData>
                </a:graphic>
              </wp:anchor>
            </w:drawing>
          </mc:Choice>
          <mc:Fallback>
            <w:pict>
              <v:rect id="1162" o:spid="_x0000_s1026" o:spt="1" style="position:absolute;left:0pt;margin-left:475.55pt;margin-top:632.5pt;height:0.5pt;width:0.5pt;mso-position-horizontal-relative:page;mso-position-vertical-relative:page;z-index:-251518976;mso-width-relative:page;mso-height-relative:page;" fillcolor="#000000" filled="t" stroked="f" coordsize="21600,21600" o:gfxdata="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&#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e7DDd2QAAAA0BAAAPAAAAAAAAAAEAIAAAACIAAABk&#10;cnMvZG93bnJldi54bWxQSwECFAAUAAAACACHTuJAlY6LvpMBAAAkAwAADgAAAAAAAAABACAAAAAo&#10;AQAAZHJzL2Uyb0RvYy54bWxQSwUGAAAAAAYABgBZAQAALQUAAAAA&#10;">
                <v:fill on="t" focussize="0,0"/>
                <v:stroke on="f"/>
                <v:imagedata o:title=""/>
                <o:lock v:ext="edit" aspectratio="f"/>
              </v:rect>
            </w:pict>
          </mc:Fallback>
        </mc:AlternateConten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lvlText w:val="%1."/>
      <w:lvlJc w:val="left"/>
      <w:pPr>
        <w:tabs>
          <w:tab w:val="left" w:pos="832"/>
        </w:tabs>
        <w:autoSpaceDE w:val="0"/>
        <w:autoSpaceDN w:val="0"/>
        <w:ind w:left="832" w:hanging="20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1"/>
    <w:multiLevelType w:val="multilevel"/>
    <w:tmpl w:val="00000001"/>
    <w:lvl w:ilvl="0" w:tentative="0">
      <w:start w:val="1"/>
      <w:numFmt w:val="upperLetter"/>
      <w:lvlText w:val="%1."/>
      <w:lvlJc w:val="left"/>
      <w:pPr>
        <w:tabs>
          <w:tab w:val="left" w:pos="1088"/>
        </w:tabs>
        <w:autoSpaceDE w:val="0"/>
        <w:autoSpaceDN w:val="0"/>
        <w:ind w:left="1088" w:hanging="25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0E"/>
    <w:multiLevelType w:val="multilevel"/>
    <w:tmpl w:val="0000000E"/>
    <w:lvl w:ilvl="0" w:tentative="0">
      <w:start w:val="1"/>
      <w:numFmt w:val="upperLetter"/>
      <w:lvlText w:val="%1."/>
      <w:lvlJc w:val="left"/>
      <w:pPr>
        <w:tabs>
          <w:tab w:val="left" w:pos="1093"/>
        </w:tabs>
        <w:autoSpaceDE w:val="0"/>
        <w:autoSpaceDN w:val="0"/>
        <w:ind w:left="1093"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15"/>
    <w:multiLevelType w:val="multilevel"/>
    <w:tmpl w:val="00000015"/>
    <w:lvl w:ilvl="0" w:tentative="0">
      <w:start w:val="1"/>
      <w:numFmt w:val="upperLetter"/>
      <w:lvlText w:val="%1."/>
      <w:lvlJc w:val="left"/>
      <w:pPr>
        <w:tabs>
          <w:tab w:val="left" w:pos="1199"/>
        </w:tabs>
        <w:autoSpaceDE w:val="0"/>
        <w:autoSpaceDN w:val="0"/>
        <w:ind w:left="1199"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19"/>
    <w:multiLevelType w:val="multilevel"/>
    <w:tmpl w:val="00000019"/>
    <w:lvl w:ilvl="0" w:tentative="0">
      <w:start w:val="12"/>
      <w:numFmt w:val="decimalZero"/>
      <w:lvlText w:val="%1."/>
      <w:lvlJc w:val="left"/>
      <w:pPr>
        <w:tabs>
          <w:tab w:val="left" w:pos="937"/>
        </w:tabs>
        <w:autoSpaceDE w:val="0"/>
        <w:autoSpaceDN w:val="0"/>
        <w:ind w:left="937"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28"/>
    <w:multiLevelType w:val="multilevel"/>
    <w:tmpl w:val="00000028"/>
    <w:lvl w:ilvl="0" w:tentative="0">
      <w:start w:val="1"/>
      <w:numFmt w:val="upperLetter"/>
      <w:lvlText w:val="%1."/>
      <w:lvlJc w:val="left"/>
      <w:pPr>
        <w:tabs>
          <w:tab w:val="left" w:pos="882"/>
        </w:tabs>
        <w:autoSpaceDE w:val="0"/>
        <w:autoSpaceDN w:val="0"/>
        <w:ind w:left="882"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2E"/>
    <w:multiLevelType w:val="multilevel"/>
    <w:tmpl w:val="0000002E"/>
    <w:lvl w:ilvl="0" w:tentative="0">
      <w:start w:val="21"/>
      <w:numFmt w:val="decimalZero"/>
      <w:lvlText w:val="%1."/>
      <w:lvlJc w:val="left"/>
      <w:pPr>
        <w:tabs>
          <w:tab w:val="left" w:pos="930"/>
        </w:tabs>
        <w:autoSpaceDE w:val="0"/>
        <w:autoSpaceDN w:val="0"/>
        <w:ind w:left="930" w:hanging="305"/>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31"/>
    <w:multiLevelType w:val="multilevel"/>
    <w:tmpl w:val="00000031"/>
    <w:lvl w:ilvl="0" w:tentative="0">
      <w:start w:val="1"/>
      <w:numFmt w:val="decimal"/>
      <w:lvlText w:val="%1."/>
      <w:lvlJc w:val="left"/>
      <w:pPr>
        <w:tabs>
          <w:tab w:val="left" w:pos="1309"/>
        </w:tabs>
        <w:autoSpaceDE w:val="0"/>
        <w:autoSpaceDN w:val="0"/>
        <w:ind w:left="1309" w:hanging="26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32"/>
    <w:multiLevelType w:val="multilevel"/>
    <w:tmpl w:val="00000032"/>
    <w:lvl w:ilvl="0" w:tentative="0">
      <w:start w:val="1"/>
      <w:numFmt w:val="decimal"/>
      <w:lvlText w:val="%1."/>
      <w:lvlJc w:val="left"/>
      <w:pPr>
        <w:tabs>
          <w:tab w:val="left" w:pos="1729"/>
        </w:tabs>
        <w:autoSpaceDE w:val="0"/>
        <w:autoSpaceDN w:val="0"/>
        <w:ind w:left="1729" w:hanging="26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33"/>
    <w:multiLevelType w:val="multilevel"/>
    <w:tmpl w:val="00000033"/>
    <w:lvl w:ilvl="0" w:tentative="0">
      <w:start w:val="1"/>
      <w:numFmt w:val="decimal"/>
      <w:lvlText w:val="%1."/>
      <w:lvlJc w:val="left"/>
      <w:pPr>
        <w:tabs>
          <w:tab w:val="left" w:pos="1309"/>
        </w:tabs>
        <w:autoSpaceDE w:val="0"/>
        <w:autoSpaceDN w:val="0"/>
        <w:ind w:left="1309" w:hanging="26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hdrShapeDefaults>
    <o:shapelayout v:ext="edit">
      <o:idmap v:ext="edit" data="2"/>
    </o:shapelayout>
  </w:hdrShapeDefaults>
  <w:footnotePr>
    <w:numStart w:val="0"/>
  </w:footnotePr>
  <w:endnotePr>
    <w:numFmt w:val="decimal"/>
    <w:numStart w:val="0"/>
  </w:endnotePr>
  <w:compat>
    <w:balanceSingleByteDoubleByteWidth/>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51593E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color w:val="000000"/>
      <w:spacing w:val="0"/>
      <w:w w:val="100"/>
      <w:position w:val="0"/>
      <w:sz w:val="24"/>
      <w:highlight w:val="none"/>
      <w:u w:val="none"/>
      <w:vertAlign w:val="baseline"/>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eastAsia="宋体"/>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color w:val="auto"/>
      <w:sz w:val="18"/>
      <w:szCs w:val="18"/>
      <w:lang w:eastAsia="zh-CN"/>
    </w:rPr>
  </w:style>
  <w:style w:type="character" w:customStyle="1" w:styleId="6">
    <w:name w:val="页眉 Char"/>
    <w:link w:val="3"/>
    <w:semiHidden/>
    <w:uiPriority w:val="99"/>
    <w:rPr>
      <w:rFonts w:eastAsia="宋体"/>
      <w:color w:val="auto"/>
      <w:sz w:val="18"/>
      <w:szCs w:val="18"/>
      <w:lang w:eastAsia="zh-CN"/>
    </w:rPr>
  </w:style>
  <w:style w:type="character" w:customStyle="1" w:styleId="7">
    <w:name w:val="页脚 Char"/>
    <w:link w:val="2"/>
    <w:semiHidden/>
    <w:uiPriority w:val="99"/>
    <w:rPr>
      <w:rFonts w:eastAsia="宋体"/>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2023-06-04T10:09:35Z</dcterms:created>
  <dc:creator>24147</dc:creator>
  <cp:lastModifiedBy>24147</cp:lastModifiedBy>
  <dcterms:modified xsi:type="dcterms:W3CDTF">2023-06-04T10:10:17Z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