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1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11633200</wp:posOffset>
            </wp:positionV>
            <wp:extent cx="292100" cy="266700"/>
            <wp:effectExtent l="0" t="0" r="1270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绝密</w:t>
      </w:r>
      <w:r>
        <w:rPr>
          <w:rFonts w:ascii="Segoe UI Symbol" w:hAnsi="Segoe UI Symbol" w:eastAsia="Segoe UI Symbol"/>
        </w:rPr>
        <w:t>★</w:t>
      </w:r>
      <w:r>
        <w:rPr>
          <w:rFonts w:hint="eastAsia" w:ascii="宋体" w:hAnsi="宋体" w:eastAsia="宋体"/>
        </w:rPr>
        <w:t>启用前</w:t>
      </w:r>
    </w:p>
    <w:p>
      <w:pPr>
        <w:spacing w:before="5" w:line="240" w:lineRule="auto"/>
        <w:rPr>
          <w:rFonts w:ascii="宋体"/>
          <w:sz w:val="39"/>
        </w:rPr>
      </w:pPr>
      <w:r>
        <w:br w:type="column"/>
      </w:r>
    </w:p>
    <w:p>
      <w:pPr>
        <w:pStyle w:val="8"/>
      </w:pPr>
      <w:r>
        <w:rPr>
          <w:rFonts w:ascii="Arial" w:eastAsia="Arial"/>
          <w:w w:val="95"/>
        </w:rPr>
        <w:t>2022</w:t>
      </w:r>
      <w:r>
        <w:rPr>
          <w:rFonts w:ascii="Arial" w:eastAsia="Arial"/>
          <w:spacing w:val="65"/>
          <w:w w:val="95"/>
        </w:rPr>
        <w:t xml:space="preserve"> </w:t>
      </w:r>
      <w:r>
        <w:rPr>
          <w:w w:val="95"/>
        </w:rPr>
        <w:t>学年第一学期高三模拟考试试题</w:t>
      </w:r>
    </w:p>
    <w:p>
      <w:pPr>
        <w:spacing w:after="0"/>
        <w:sectPr>
          <w:footerReference r:id="rId5" w:type="default"/>
          <w:type w:val="continuous"/>
          <w:pgSz w:w="11910" w:h="16840"/>
          <w:pgMar w:top="1340" w:right="920" w:bottom="1180" w:left="1200" w:header="0" w:footer="982" w:gutter="0"/>
          <w:pgNumType w:start="1"/>
          <w:cols w:equalWidth="0" w:num="2">
            <w:col w:w="1486" w:space="907"/>
            <w:col w:w="7397"/>
          </w:cols>
        </w:sectPr>
      </w:pPr>
    </w:p>
    <w:p>
      <w:pPr>
        <w:pStyle w:val="2"/>
        <w:spacing w:before="12"/>
        <w:ind w:left="0"/>
        <w:rPr>
          <w:rFonts w:ascii="宋体"/>
          <w:b/>
          <w:sz w:val="15"/>
        </w:rPr>
      </w:pPr>
    </w:p>
    <w:p>
      <w:pPr>
        <w:pStyle w:val="8"/>
        <w:spacing w:before="61"/>
        <w:ind w:left="4456" w:right="4451"/>
        <w:jc w:val="center"/>
      </w:pPr>
      <w:r>
        <w:rPr>
          <w:spacing w:val="46"/>
        </w:rPr>
        <w:t>英 语</w:t>
      </w:r>
    </w:p>
    <w:p>
      <w:pPr>
        <w:pStyle w:val="2"/>
        <w:spacing w:before="163"/>
        <w:rPr>
          <w:rFonts w:hint="eastAsia" w:ascii="宋体" w:eastAsia="宋体"/>
        </w:rPr>
      </w:pPr>
      <w:r>
        <w:rPr>
          <w:rFonts w:hint="eastAsia" w:ascii="宋体" w:eastAsia="宋体"/>
          <w:spacing w:val="-11"/>
        </w:rPr>
        <w:t xml:space="preserve">本试卷共 </w:t>
      </w:r>
      <w:r>
        <w:t>8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11"/>
        </w:rPr>
        <w:t xml:space="preserve">页，满分 </w:t>
      </w:r>
      <w:r>
        <w:t>150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8"/>
        </w:rPr>
        <w:t xml:space="preserve">分。考试用时 </w:t>
      </w:r>
      <w:r>
        <w:t>120</w:t>
      </w:r>
      <w:r>
        <w:rPr>
          <w:spacing w:val="1"/>
        </w:rPr>
        <w:t xml:space="preserve"> </w:t>
      </w:r>
      <w:r>
        <w:rPr>
          <w:rFonts w:hint="eastAsia" w:ascii="宋体" w:eastAsia="宋体"/>
        </w:rPr>
        <w:t>分钟。</w:t>
      </w:r>
    </w:p>
    <w:p>
      <w:pPr>
        <w:pStyle w:val="2"/>
        <w:spacing w:before="151"/>
        <w:rPr>
          <w:rFonts w:hint="eastAsia" w:ascii="宋体" w:eastAsia="宋体"/>
        </w:rPr>
      </w:pPr>
      <w:r>
        <w:rPr>
          <w:rFonts w:hint="eastAsia" w:ascii="宋体" w:eastAsia="宋体"/>
          <w:spacing w:val="-1"/>
        </w:rPr>
        <w:t>第一部分 听力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14"/>
        </w:rPr>
        <w:t xml:space="preserve">共两节 </w:t>
      </w:r>
      <w:r>
        <w:t>20</w:t>
      </w:r>
      <w:r>
        <w:rPr>
          <w:spacing w:val="1"/>
        </w:rPr>
        <w:t xml:space="preserve"> </w:t>
      </w:r>
      <w:r>
        <w:rPr>
          <w:rFonts w:hint="eastAsia" w:ascii="宋体" w:eastAsia="宋体"/>
          <w:spacing w:val="-8"/>
        </w:rPr>
        <w:t xml:space="preserve">小题，每小题 </w:t>
      </w:r>
      <w:r>
        <w:t>1.5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11"/>
        </w:rPr>
        <w:t xml:space="preserve">分，满分 </w:t>
      </w:r>
      <w:r>
        <w:t>30</w:t>
      </w:r>
      <w:r>
        <w:rPr>
          <w:spacing w:val="-1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  <w:spacing w:before="31"/>
        <w:rPr>
          <w:rFonts w:hint="eastAsia" w:ascii="宋体" w:eastAsia="宋体"/>
        </w:rPr>
      </w:pPr>
      <w:r>
        <w:rPr>
          <w:rFonts w:hint="eastAsia" w:ascii="宋体" w:eastAsia="宋体"/>
        </w:rPr>
        <w:t>第一节（</w:t>
      </w:r>
      <w:r>
        <w:rPr>
          <w:rFonts w:hint="eastAsia" w:ascii="宋体" w:eastAsia="宋体"/>
          <w:spacing w:val="-26"/>
        </w:rPr>
        <w:t xml:space="preserve">共 </w:t>
      </w:r>
      <w:r>
        <w:t>5</w:t>
      </w:r>
      <w:r>
        <w:rPr>
          <w:spacing w:val="1"/>
        </w:rPr>
        <w:t xml:space="preserve"> </w:t>
      </w:r>
      <w:r>
        <w:rPr>
          <w:rFonts w:hint="eastAsia" w:ascii="宋体" w:eastAsia="宋体"/>
          <w:spacing w:val="-8"/>
        </w:rPr>
        <w:t xml:space="preserve">小题；每小题 </w:t>
      </w:r>
      <w:r>
        <w:t>1.5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11"/>
        </w:rPr>
        <w:t xml:space="preserve">分，满分 </w:t>
      </w:r>
      <w:r>
        <w:t>7.5</w:t>
      </w:r>
      <w:r>
        <w:rPr>
          <w:spacing w:val="-3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  <w:spacing w:before="31" w:line="266" w:lineRule="auto"/>
        <w:ind w:right="208" w:firstLine="420"/>
        <w:rPr>
          <w:rFonts w:hint="eastAsia" w:ascii="宋体" w:eastAsia="宋体"/>
        </w:rPr>
      </w:pPr>
      <w:r>
        <w:rPr>
          <w:rFonts w:hint="eastAsia" w:ascii="宋体" w:eastAsia="宋体"/>
          <w:spacing w:val="-14"/>
        </w:rPr>
        <w:t xml:space="preserve">听下面 </w:t>
      </w:r>
      <w:r>
        <w:rPr>
          <w:spacing w:val="-1"/>
        </w:rPr>
        <w:t>5</w:t>
      </w:r>
      <w:r>
        <w:t xml:space="preserve"> </w:t>
      </w:r>
      <w:r>
        <w:rPr>
          <w:rFonts w:hint="eastAsia" w:ascii="宋体" w:eastAsia="宋体"/>
          <w:spacing w:val="-4"/>
        </w:rPr>
        <w:t xml:space="preserve">段对话。每段对话后有一个小题，从题中所给的 </w:t>
      </w:r>
      <w:r>
        <w:t>A</w:t>
      </w:r>
      <w:r>
        <w:rPr>
          <w:rFonts w:hint="eastAsia" w:ascii="宋体" w:eastAsia="宋体"/>
        </w:rPr>
        <w:t>、</w:t>
      </w:r>
      <w:r>
        <w:t>B</w:t>
      </w:r>
      <w:r>
        <w:rPr>
          <w:rFonts w:hint="eastAsia" w:ascii="宋体" w:eastAsia="宋体"/>
        </w:rPr>
        <w:t>、</w:t>
      </w:r>
      <w:r>
        <w:t>C</w:t>
      </w:r>
      <w:r>
        <w:rPr>
          <w:spacing w:val="-2"/>
        </w:rPr>
        <w:t xml:space="preserve"> </w:t>
      </w:r>
      <w:r>
        <w:rPr>
          <w:rFonts w:hint="eastAsia" w:ascii="宋体" w:eastAsia="宋体"/>
        </w:rPr>
        <w:t>三个选项中选出最佳选项。听</w:t>
      </w:r>
      <w:r>
        <w:rPr>
          <w:rFonts w:hint="eastAsia" w:ascii="宋体" w:eastAsia="宋体"/>
          <w:spacing w:val="-6"/>
        </w:rPr>
        <w:t xml:space="preserve">完每段对话后，你都有 </w:t>
      </w:r>
      <w:r>
        <w:t>10</w:t>
      </w:r>
      <w:r>
        <w:rPr>
          <w:spacing w:val="-3"/>
        </w:rPr>
        <w:t xml:space="preserve"> </w:t>
      </w:r>
      <w:r>
        <w:rPr>
          <w:rFonts w:hint="eastAsia" w:ascii="宋体" w:eastAsia="宋体"/>
        </w:rPr>
        <w:t>秒钟的时间来回答有关小题和阅读下一小题。每段对话仅读一遍。</w:t>
      </w:r>
    </w:p>
    <w:p>
      <w:pPr>
        <w:pStyle w:val="12"/>
        <w:numPr>
          <w:ilvl w:val="0"/>
          <w:numId w:val="1"/>
        </w:numPr>
        <w:tabs>
          <w:tab w:val="left" w:pos="431"/>
        </w:tabs>
        <w:spacing w:before="17" w:after="0" w:line="240" w:lineRule="auto"/>
        <w:ind w:left="430" w:right="0" w:hanging="213"/>
        <w:jc w:val="left"/>
        <w:rPr>
          <w:sz w:val="21"/>
        </w:rPr>
      </w:pPr>
      <w:r>
        <w:rPr>
          <w:sz w:val="21"/>
        </w:rPr>
        <w:t>Where</w:t>
      </w:r>
      <w:r>
        <w:rPr>
          <w:spacing w:val="-4"/>
          <w:sz w:val="21"/>
        </w:rPr>
        <w:t xml:space="preserve"> </w:t>
      </w:r>
      <w:r>
        <w:rPr>
          <w:sz w:val="21"/>
        </w:rPr>
        <w:t>could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man</w:t>
      </w:r>
      <w:r>
        <w:rPr>
          <w:spacing w:val="-1"/>
          <w:sz w:val="21"/>
        </w:rPr>
        <w:t xml:space="preserve"> </w:t>
      </w:r>
      <w:r>
        <w:rPr>
          <w:sz w:val="21"/>
        </w:rPr>
        <w:t>find</w:t>
      </w:r>
      <w:r>
        <w:rPr>
          <w:spacing w:val="-4"/>
          <w:sz w:val="21"/>
        </w:rPr>
        <w:t xml:space="preserve"> </w:t>
      </w:r>
      <w:r>
        <w:rPr>
          <w:sz w:val="21"/>
        </w:rPr>
        <w:t>Stella?</w:t>
      </w:r>
    </w:p>
    <w:p>
      <w:pPr>
        <w:pStyle w:val="12"/>
        <w:numPr>
          <w:ilvl w:val="1"/>
          <w:numId w:val="1"/>
        </w:numPr>
        <w:tabs>
          <w:tab w:val="left" w:pos="793"/>
          <w:tab w:val="left" w:pos="3159"/>
          <w:tab w:val="left" w:pos="5679"/>
        </w:tabs>
        <w:spacing w:before="58" w:after="0" w:line="240" w:lineRule="auto"/>
        <w:ind w:left="792" w:right="0" w:hanging="260"/>
        <w:jc w:val="left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her</w:t>
      </w:r>
      <w:r>
        <w:rPr>
          <w:spacing w:val="-2"/>
          <w:sz w:val="21"/>
        </w:rPr>
        <w:t xml:space="preserve"> </w:t>
      </w:r>
      <w:r>
        <w:rPr>
          <w:sz w:val="21"/>
        </w:rPr>
        <w:t>office.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library.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2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meeting</w:t>
      </w:r>
      <w:r>
        <w:rPr>
          <w:spacing w:val="-2"/>
          <w:sz w:val="21"/>
        </w:rPr>
        <w:t xml:space="preserve"> </w:t>
      </w:r>
      <w:r>
        <w:rPr>
          <w:sz w:val="21"/>
        </w:rPr>
        <w:t>room.</w:t>
      </w:r>
    </w:p>
    <w:p>
      <w:pPr>
        <w:pStyle w:val="12"/>
        <w:numPr>
          <w:ilvl w:val="0"/>
          <w:numId w:val="1"/>
        </w:numPr>
        <w:tabs>
          <w:tab w:val="left" w:pos="431"/>
        </w:tabs>
        <w:spacing w:before="59" w:after="0" w:line="240" w:lineRule="auto"/>
        <w:ind w:left="430" w:right="0" w:hanging="2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did</w:t>
      </w:r>
      <w:r>
        <w:rPr>
          <w:spacing w:val="-1"/>
          <w:sz w:val="21"/>
        </w:rPr>
        <w:t xml:space="preserve"> </w:t>
      </w:r>
      <w:r>
        <w:rPr>
          <w:sz w:val="21"/>
        </w:rPr>
        <w:t>the man</w:t>
      </w:r>
      <w:r>
        <w:rPr>
          <w:spacing w:val="-1"/>
          <w:sz w:val="21"/>
        </w:rPr>
        <w:t xml:space="preserve"> </w:t>
      </w:r>
      <w:r>
        <w:rPr>
          <w:sz w:val="21"/>
        </w:rPr>
        <w:t>do last</w:t>
      </w:r>
      <w:r>
        <w:rPr>
          <w:spacing w:val="-2"/>
          <w:sz w:val="21"/>
        </w:rPr>
        <w:t xml:space="preserve"> </w:t>
      </w:r>
      <w:r>
        <w:rPr>
          <w:sz w:val="21"/>
        </w:rPr>
        <w:t>weekend?</w:t>
      </w:r>
    </w:p>
    <w:p>
      <w:pPr>
        <w:pStyle w:val="12"/>
        <w:numPr>
          <w:ilvl w:val="1"/>
          <w:numId w:val="1"/>
        </w:numPr>
        <w:tabs>
          <w:tab w:val="left" w:pos="790"/>
        </w:tabs>
        <w:spacing w:before="58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He</w:t>
      </w:r>
      <w:r>
        <w:rPr>
          <w:spacing w:val="-2"/>
          <w:sz w:val="21"/>
        </w:rPr>
        <w:t xml:space="preserve"> </w:t>
      </w:r>
      <w:r>
        <w:rPr>
          <w:sz w:val="21"/>
        </w:rPr>
        <w:t>attended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sz w:val="21"/>
        </w:rPr>
        <w:t>party.</w:t>
      </w:r>
    </w:p>
    <w:p>
      <w:pPr>
        <w:pStyle w:val="12"/>
        <w:numPr>
          <w:ilvl w:val="1"/>
          <w:numId w:val="1"/>
        </w:numPr>
        <w:tabs>
          <w:tab w:val="left" w:pos="778"/>
        </w:tabs>
        <w:spacing w:before="59" w:after="0" w:line="240" w:lineRule="auto"/>
        <w:ind w:left="777" w:right="0" w:hanging="245"/>
        <w:jc w:val="left"/>
        <w:rPr>
          <w:sz w:val="21"/>
        </w:rPr>
      </w:pPr>
      <w:r>
        <w:rPr>
          <w:sz w:val="21"/>
        </w:rPr>
        <w:t>He</w:t>
      </w:r>
      <w:r>
        <w:rPr>
          <w:spacing w:val="-2"/>
          <w:sz w:val="21"/>
        </w:rPr>
        <w:t xml:space="preserve"> </w:t>
      </w:r>
      <w:r>
        <w:rPr>
          <w:sz w:val="21"/>
        </w:rPr>
        <w:t>had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picnic</w:t>
      </w:r>
      <w:r>
        <w:rPr>
          <w:spacing w:val="-2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his</w:t>
      </w:r>
      <w:r>
        <w:rPr>
          <w:spacing w:val="-1"/>
          <w:sz w:val="21"/>
        </w:rPr>
        <w:t xml:space="preserve"> </w:t>
      </w:r>
      <w:r>
        <w:rPr>
          <w:sz w:val="21"/>
        </w:rPr>
        <w:t>friends.</w:t>
      </w:r>
    </w:p>
    <w:p>
      <w:pPr>
        <w:pStyle w:val="12"/>
        <w:numPr>
          <w:ilvl w:val="1"/>
          <w:numId w:val="1"/>
        </w:numPr>
        <w:tabs>
          <w:tab w:val="left" w:pos="778"/>
        </w:tabs>
        <w:spacing w:before="58" w:after="0" w:line="240" w:lineRule="auto"/>
        <w:ind w:left="777" w:right="0" w:hanging="245"/>
        <w:jc w:val="left"/>
        <w:rPr>
          <w:sz w:val="21"/>
        </w:rPr>
      </w:pPr>
      <w:r>
        <w:rPr>
          <w:sz w:val="21"/>
        </w:rPr>
        <w:t>He</w:t>
      </w:r>
      <w:r>
        <w:rPr>
          <w:spacing w:val="-1"/>
          <w:sz w:val="21"/>
        </w:rPr>
        <w:t xml:space="preserve"> </w:t>
      </w:r>
      <w:r>
        <w:rPr>
          <w:sz w:val="21"/>
        </w:rPr>
        <w:t>went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park</w:t>
      </w:r>
      <w:r>
        <w:rPr>
          <w:spacing w:val="-1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his</w:t>
      </w:r>
      <w:r>
        <w:rPr>
          <w:spacing w:val="-1"/>
          <w:sz w:val="21"/>
        </w:rPr>
        <w:t xml:space="preserve"> </w:t>
      </w:r>
      <w:r>
        <w:rPr>
          <w:sz w:val="21"/>
        </w:rPr>
        <w:t>sister.</w:t>
      </w:r>
    </w:p>
    <w:p>
      <w:pPr>
        <w:pStyle w:val="12"/>
        <w:numPr>
          <w:ilvl w:val="0"/>
          <w:numId w:val="1"/>
        </w:numPr>
        <w:tabs>
          <w:tab w:val="left" w:pos="431"/>
        </w:tabs>
        <w:spacing w:before="59" w:after="0" w:line="240" w:lineRule="auto"/>
        <w:ind w:left="430" w:right="0" w:hanging="213"/>
        <w:jc w:val="left"/>
        <w:rPr>
          <w:sz w:val="21"/>
        </w:rPr>
      </w:pPr>
      <w:r>
        <w:rPr>
          <w:sz w:val="21"/>
        </w:rPr>
        <w:t>How</w:t>
      </w:r>
      <w:r>
        <w:rPr>
          <w:spacing w:val="-3"/>
          <w:sz w:val="21"/>
        </w:rPr>
        <w:t xml:space="preserve"> </w:t>
      </w:r>
      <w:r>
        <w:rPr>
          <w:sz w:val="21"/>
        </w:rPr>
        <w:t>did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woman</w:t>
      </w:r>
      <w:r>
        <w:rPr>
          <w:spacing w:val="-1"/>
          <w:sz w:val="21"/>
        </w:rPr>
        <w:t xml:space="preserve"> </w:t>
      </w:r>
      <w:r>
        <w:rPr>
          <w:sz w:val="21"/>
        </w:rPr>
        <w:t>feel</w:t>
      </w:r>
      <w:r>
        <w:rPr>
          <w:spacing w:val="-4"/>
          <w:sz w:val="21"/>
        </w:rPr>
        <w:t xml:space="preserve"> </w:t>
      </w:r>
      <w:r>
        <w:rPr>
          <w:sz w:val="21"/>
        </w:rPr>
        <w:t>about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interview?</w:t>
      </w:r>
    </w:p>
    <w:p>
      <w:pPr>
        <w:pStyle w:val="12"/>
        <w:numPr>
          <w:ilvl w:val="1"/>
          <w:numId w:val="1"/>
        </w:numPr>
        <w:tabs>
          <w:tab w:val="left" w:pos="790"/>
          <w:tab w:val="left" w:pos="3159"/>
          <w:tab w:val="left" w:pos="5679"/>
        </w:tabs>
        <w:spacing w:before="58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Confident.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1"/>
          <w:sz w:val="21"/>
        </w:rPr>
        <w:t xml:space="preserve"> </w:t>
      </w:r>
      <w:r>
        <w:rPr>
          <w:sz w:val="21"/>
        </w:rPr>
        <w:t>Excited.</w:t>
      </w:r>
      <w:r>
        <w:rPr>
          <w:sz w:val="21"/>
        </w:rPr>
        <w:tab/>
      </w:r>
      <w:r>
        <w:rPr>
          <w:sz w:val="21"/>
        </w:rPr>
        <w:t>C. Worried.</w:t>
      </w:r>
    </w:p>
    <w:p>
      <w:pPr>
        <w:pStyle w:val="12"/>
        <w:numPr>
          <w:ilvl w:val="0"/>
          <w:numId w:val="1"/>
        </w:numPr>
        <w:tabs>
          <w:tab w:val="left" w:pos="431"/>
        </w:tabs>
        <w:spacing w:before="59" w:after="0" w:line="240" w:lineRule="auto"/>
        <w:ind w:left="430" w:right="0" w:hanging="2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does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man</w:t>
      </w:r>
      <w:r>
        <w:rPr>
          <w:spacing w:val="-1"/>
          <w:sz w:val="21"/>
        </w:rPr>
        <w:t xml:space="preserve"> </w:t>
      </w:r>
      <w:r>
        <w:rPr>
          <w:sz w:val="21"/>
        </w:rPr>
        <w:t>remind</w:t>
      </w:r>
      <w:r>
        <w:rPr>
          <w:spacing w:val="-1"/>
          <w:sz w:val="21"/>
        </w:rPr>
        <w:t xml:space="preserve"> </w:t>
      </w:r>
      <w:r>
        <w:rPr>
          <w:sz w:val="21"/>
        </w:rPr>
        <w:t>the woman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do?</w:t>
      </w:r>
    </w:p>
    <w:p>
      <w:pPr>
        <w:pStyle w:val="12"/>
        <w:numPr>
          <w:ilvl w:val="1"/>
          <w:numId w:val="1"/>
        </w:numPr>
        <w:tabs>
          <w:tab w:val="left" w:pos="790"/>
          <w:tab w:val="left" w:pos="3159"/>
          <w:tab w:val="left" w:pos="5696"/>
        </w:tabs>
        <w:spacing w:before="58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Have</w:t>
      </w:r>
      <w:r>
        <w:rPr>
          <w:spacing w:val="-1"/>
          <w:sz w:val="21"/>
        </w:rPr>
        <w:t xml:space="preserve"> </w:t>
      </w:r>
      <w:r>
        <w:rPr>
          <w:sz w:val="21"/>
        </w:rPr>
        <w:t>a rest</w:t>
      </w:r>
      <w:r>
        <w:rPr>
          <w:spacing w:val="-1"/>
          <w:sz w:val="21"/>
        </w:rPr>
        <w:t xml:space="preserve"> </w:t>
      </w:r>
      <w:r>
        <w:rPr>
          <w:sz w:val="21"/>
        </w:rPr>
        <w:t>after</w:t>
      </w:r>
      <w:r>
        <w:rPr>
          <w:spacing w:val="-1"/>
          <w:sz w:val="21"/>
        </w:rPr>
        <w:t xml:space="preserve"> </w:t>
      </w:r>
      <w:r>
        <w:rPr>
          <w:sz w:val="21"/>
        </w:rPr>
        <w:t>lunch.</w:t>
      </w:r>
      <w:r>
        <w:rPr>
          <w:sz w:val="21"/>
        </w:rPr>
        <w:tab/>
      </w:r>
      <w:r>
        <w:rPr>
          <w:sz w:val="21"/>
        </w:rPr>
        <w:t>B. Wear her</w:t>
      </w:r>
      <w:r>
        <w:rPr>
          <w:spacing w:val="-1"/>
          <w:sz w:val="21"/>
        </w:rPr>
        <w:t xml:space="preserve"> </w:t>
      </w:r>
      <w:r>
        <w:rPr>
          <w:sz w:val="21"/>
        </w:rPr>
        <w:t>hat.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4"/>
          <w:sz w:val="21"/>
        </w:rPr>
        <w:t xml:space="preserve"> </w:t>
      </w:r>
      <w:r>
        <w:rPr>
          <w:sz w:val="21"/>
        </w:rPr>
        <w:t>Go</w:t>
      </w:r>
      <w:r>
        <w:rPr>
          <w:spacing w:val="-1"/>
          <w:sz w:val="21"/>
        </w:rPr>
        <w:t xml:space="preserve"> </w:t>
      </w:r>
      <w:r>
        <w:rPr>
          <w:sz w:val="21"/>
        </w:rPr>
        <w:t>swimming</w:t>
      </w:r>
      <w:r>
        <w:rPr>
          <w:spacing w:val="-1"/>
          <w:sz w:val="21"/>
        </w:rPr>
        <w:t xml:space="preserve"> </w:t>
      </w:r>
      <w:r>
        <w:rPr>
          <w:sz w:val="21"/>
        </w:rPr>
        <w:t>before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4"/>
          <w:sz w:val="21"/>
        </w:rPr>
        <w:t xml:space="preserve"> </w:t>
      </w:r>
      <w:r>
        <w:rPr>
          <w:sz w:val="21"/>
        </w:rPr>
        <w:t>meal.</w:t>
      </w:r>
    </w:p>
    <w:p>
      <w:pPr>
        <w:pStyle w:val="12"/>
        <w:numPr>
          <w:ilvl w:val="0"/>
          <w:numId w:val="1"/>
        </w:numPr>
        <w:tabs>
          <w:tab w:val="left" w:pos="431"/>
        </w:tabs>
        <w:spacing w:before="59" w:after="0" w:line="240" w:lineRule="auto"/>
        <w:ind w:left="430" w:right="0" w:hanging="2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does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woman</w:t>
      </w:r>
      <w:r>
        <w:rPr>
          <w:spacing w:val="-1"/>
          <w:sz w:val="21"/>
        </w:rPr>
        <w:t xml:space="preserve"> </w:t>
      </w:r>
      <w:r>
        <w:rPr>
          <w:sz w:val="21"/>
        </w:rPr>
        <w:t>mean?</w:t>
      </w:r>
    </w:p>
    <w:p>
      <w:pPr>
        <w:pStyle w:val="12"/>
        <w:numPr>
          <w:ilvl w:val="1"/>
          <w:numId w:val="1"/>
        </w:numPr>
        <w:tabs>
          <w:tab w:val="left" w:pos="790"/>
        </w:tabs>
        <w:spacing w:before="59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man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not</w:t>
      </w:r>
      <w:r>
        <w:rPr>
          <w:spacing w:val="-3"/>
          <w:sz w:val="21"/>
        </w:rPr>
        <w:t xml:space="preserve"> </w:t>
      </w:r>
      <w:r>
        <w:rPr>
          <w:sz w:val="21"/>
        </w:rPr>
        <w:t>suitable</w:t>
      </w:r>
      <w:r>
        <w:rPr>
          <w:spacing w:val="-1"/>
          <w:sz w:val="21"/>
        </w:rPr>
        <w:t xml:space="preserve"> </w:t>
      </w:r>
      <w:r>
        <w:rPr>
          <w:sz w:val="21"/>
        </w:rPr>
        <w:t>for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position.</w:t>
      </w:r>
    </w:p>
    <w:p>
      <w:pPr>
        <w:pStyle w:val="12"/>
        <w:numPr>
          <w:ilvl w:val="1"/>
          <w:numId w:val="1"/>
        </w:numPr>
        <w:tabs>
          <w:tab w:val="left" w:pos="781"/>
        </w:tabs>
        <w:spacing w:before="58" w:after="0" w:line="240" w:lineRule="auto"/>
        <w:ind w:left="780" w:right="0" w:hanging="248"/>
        <w:jc w:val="left"/>
        <w:rPr>
          <w:sz w:val="21"/>
        </w:rPr>
      </w:pP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application</w:t>
      </w:r>
      <w:r>
        <w:rPr>
          <w:spacing w:val="-1"/>
          <w:sz w:val="21"/>
        </w:rPr>
        <w:t xml:space="preserve"> </w:t>
      </w:r>
      <w:r>
        <w:rPr>
          <w:sz w:val="21"/>
        </w:rPr>
        <w:t>arrived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week</w:t>
      </w:r>
      <w:r>
        <w:rPr>
          <w:spacing w:val="-2"/>
          <w:sz w:val="21"/>
        </w:rPr>
        <w:t xml:space="preserve"> </w:t>
      </w:r>
      <w:r>
        <w:rPr>
          <w:sz w:val="21"/>
        </w:rPr>
        <w:t>earlier</w:t>
      </w:r>
      <w:r>
        <w:rPr>
          <w:spacing w:val="-2"/>
          <w:sz w:val="21"/>
        </w:rPr>
        <w:t xml:space="preserve"> </w:t>
      </w:r>
      <w:r>
        <w:rPr>
          <w:sz w:val="21"/>
        </w:rPr>
        <w:t>than</w:t>
      </w:r>
      <w:r>
        <w:rPr>
          <w:spacing w:val="-1"/>
          <w:sz w:val="21"/>
        </w:rPr>
        <w:t xml:space="preserve"> </w:t>
      </w:r>
      <w:r>
        <w:rPr>
          <w:sz w:val="21"/>
        </w:rPr>
        <w:t>expected.</w:t>
      </w:r>
    </w:p>
    <w:p>
      <w:pPr>
        <w:pStyle w:val="12"/>
        <w:numPr>
          <w:ilvl w:val="1"/>
          <w:numId w:val="1"/>
        </w:numPr>
        <w:tabs>
          <w:tab w:val="left" w:pos="781"/>
        </w:tabs>
        <w:spacing w:before="59" w:after="0" w:line="240" w:lineRule="auto"/>
        <w:ind w:left="780" w:right="0" w:hanging="248"/>
        <w:jc w:val="left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job</w:t>
      </w:r>
      <w:r>
        <w:rPr>
          <w:spacing w:val="-4"/>
          <w:sz w:val="21"/>
        </w:rPr>
        <w:t xml:space="preserve"> </w:t>
      </w:r>
      <w:r>
        <w:rPr>
          <w:sz w:val="21"/>
        </w:rPr>
        <w:t>has</w:t>
      </w:r>
      <w:r>
        <w:rPr>
          <w:spacing w:val="-2"/>
          <w:sz w:val="21"/>
        </w:rPr>
        <w:t xml:space="preserve"> </w:t>
      </w:r>
      <w:r>
        <w:rPr>
          <w:sz w:val="21"/>
        </w:rPr>
        <w:t>been given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someone else.</w:t>
      </w:r>
    </w:p>
    <w:p>
      <w:pPr>
        <w:pStyle w:val="2"/>
        <w:spacing w:before="45"/>
        <w:jc w:val="both"/>
        <w:rPr>
          <w:rFonts w:hint="eastAsia" w:ascii="宋体" w:eastAsia="宋体"/>
        </w:rPr>
      </w:pPr>
      <w:r>
        <w:rPr>
          <w:rFonts w:hint="eastAsia" w:ascii="宋体" w:eastAsia="宋体"/>
        </w:rPr>
        <w:t>第二节（</w:t>
      </w:r>
      <w:r>
        <w:rPr>
          <w:rFonts w:hint="eastAsia" w:ascii="宋体" w:eastAsia="宋体"/>
          <w:spacing w:val="-26"/>
        </w:rPr>
        <w:t xml:space="preserve">共 </w:t>
      </w:r>
      <w:r>
        <w:t>15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8"/>
        </w:rPr>
        <w:t xml:space="preserve">小题；每小题 </w:t>
      </w:r>
      <w:r>
        <w:t>1.5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11"/>
        </w:rPr>
        <w:t xml:space="preserve">分，满分 </w:t>
      </w:r>
      <w:r>
        <w:t>22.5</w:t>
      </w:r>
      <w:r>
        <w:rPr>
          <w:spacing w:val="-2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  <w:spacing w:before="30" w:line="266" w:lineRule="auto"/>
        <w:ind w:right="206" w:firstLine="420"/>
        <w:jc w:val="both"/>
        <w:rPr>
          <w:rFonts w:hint="eastAsia" w:ascii="宋体" w:eastAsia="宋体"/>
        </w:rPr>
      </w:pPr>
      <w:r>
        <w:rPr>
          <w:rFonts w:hint="eastAsia" w:ascii="宋体" w:eastAsia="宋体"/>
          <w:spacing w:val="-14"/>
        </w:rPr>
        <w:t xml:space="preserve">听下面 </w:t>
      </w:r>
      <w:r>
        <w:t xml:space="preserve">5 </w:t>
      </w:r>
      <w:r>
        <w:rPr>
          <w:rFonts w:hint="eastAsia" w:ascii="宋体" w:eastAsia="宋体"/>
          <w:spacing w:val="1"/>
        </w:rPr>
        <w:t>段对话或独白。每段对话或独白后有几个小题，从题中所给的</w:t>
      </w:r>
      <w:r>
        <w:t>A</w:t>
      </w:r>
      <w:r>
        <w:rPr>
          <w:rFonts w:hint="eastAsia" w:ascii="宋体" w:eastAsia="宋体"/>
        </w:rPr>
        <w:t>、</w:t>
      </w:r>
      <w:r>
        <w:t>B</w:t>
      </w:r>
      <w:r>
        <w:rPr>
          <w:rFonts w:hint="eastAsia" w:ascii="宋体" w:eastAsia="宋体"/>
        </w:rPr>
        <w:t>、</w:t>
      </w:r>
      <w:r>
        <w:t>C</w:t>
      </w:r>
      <w:r>
        <w:rPr>
          <w:spacing w:val="1"/>
        </w:rPr>
        <w:t xml:space="preserve"> </w:t>
      </w:r>
      <w:r>
        <w:rPr>
          <w:rFonts w:hint="eastAsia" w:ascii="宋体" w:eastAsia="宋体"/>
        </w:rPr>
        <w:t>三个选项中选出</w:t>
      </w:r>
      <w:r>
        <w:rPr>
          <w:rFonts w:hint="eastAsia" w:ascii="宋体" w:eastAsia="宋体"/>
          <w:spacing w:val="-4"/>
        </w:rPr>
        <w:t xml:space="preserve">最佳选项。听每段对话或独白前，你将有时间阅读各个小题，每小题 </w:t>
      </w:r>
      <w:r>
        <w:rPr>
          <w:spacing w:val="-1"/>
        </w:rPr>
        <w:t>5</w:t>
      </w:r>
      <w:r>
        <w:rPr>
          <w:spacing w:val="-3"/>
        </w:rPr>
        <w:t xml:space="preserve"> </w:t>
      </w:r>
      <w:r>
        <w:rPr>
          <w:rFonts w:hint="eastAsia" w:ascii="宋体" w:eastAsia="宋体"/>
          <w:spacing w:val="-5"/>
        </w:rPr>
        <w:t xml:space="preserve">秒钟；听完后，各小题将给出 </w:t>
      </w:r>
      <w:r>
        <w:rPr>
          <w:spacing w:val="-1"/>
        </w:rPr>
        <w:t>5</w:t>
      </w:r>
      <w:r>
        <w:rPr>
          <w:spacing w:val="-50"/>
        </w:rPr>
        <w:t xml:space="preserve"> </w:t>
      </w:r>
      <w:r>
        <w:rPr>
          <w:rFonts w:hint="eastAsia" w:ascii="宋体" w:eastAsia="宋体"/>
        </w:rPr>
        <w:t>秒钟的作答时间。每段对话或独白读两遍。</w:t>
      </w:r>
    </w:p>
    <w:p>
      <w:pPr>
        <w:pStyle w:val="2"/>
        <w:spacing w:before="4"/>
        <w:jc w:val="both"/>
        <w:rPr>
          <w:rFonts w:hint="eastAsia" w:ascii="宋体" w:eastAsia="宋体"/>
        </w:rPr>
      </w:pPr>
      <w:r>
        <w:rPr>
          <w:rFonts w:hint="eastAsia" w:ascii="宋体" w:eastAsia="宋体"/>
          <w:spacing w:val="-19"/>
        </w:rPr>
        <w:t xml:space="preserve">听第 </w:t>
      </w:r>
      <w:r>
        <w:t>6</w:t>
      </w:r>
      <w:r>
        <w:rPr>
          <w:spacing w:val="-3"/>
        </w:rPr>
        <w:t xml:space="preserve"> </w:t>
      </w:r>
      <w:r>
        <w:rPr>
          <w:rFonts w:hint="eastAsia" w:ascii="宋体" w:eastAsia="宋体"/>
          <w:spacing w:val="-7"/>
        </w:rPr>
        <w:t xml:space="preserve">段材料，回答第 </w:t>
      </w:r>
      <w:r>
        <w:t>6</w:t>
      </w:r>
      <w:r>
        <w:rPr>
          <w:rFonts w:hint="eastAsia" w:ascii="宋体" w:eastAsia="宋体"/>
        </w:rPr>
        <w:t>、</w:t>
      </w:r>
      <w:r>
        <w:t xml:space="preserve">7 </w:t>
      </w:r>
      <w:r>
        <w:rPr>
          <w:rFonts w:hint="eastAsia" w:ascii="宋体" w:eastAsia="宋体"/>
        </w:rPr>
        <w:t>题。</w:t>
      </w:r>
    </w:p>
    <w:p>
      <w:pPr>
        <w:pStyle w:val="12"/>
        <w:numPr>
          <w:ilvl w:val="0"/>
          <w:numId w:val="1"/>
        </w:numPr>
        <w:tabs>
          <w:tab w:val="left" w:pos="431"/>
        </w:tabs>
        <w:spacing w:before="45" w:after="0" w:line="240" w:lineRule="auto"/>
        <w:ind w:left="430" w:right="0" w:hanging="21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are</w:t>
      </w:r>
      <w:r>
        <w:rPr>
          <w:spacing w:val="-1"/>
          <w:sz w:val="21"/>
        </w:rPr>
        <w:t xml:space="preserve"> </w:t>
      </w:r>
      <w:r>
        <w:rPr>
          <w:sz w:val="21"/>
        </w:rPr>
        <w:t>the speakers</w:t>
      </w:r>
      <w:r>
        <w:rPr>
          <w:spacing w:val="-1"/>
          <w:sz w:val="21"/>
        </w:rPr>
        <w:t xml:space="preserve"> </w:t>
      </w:r>
      <w:r>
        <w:rPr>
          <w:sz w:val="21"/>
        </w:rPr>
        <w:t>mainly</w:t>
      </w:r>
      <w:r>
        <w:rPr>
          <w:spacing w:val="-6"/>
          <w:sz w:val="21"/>
        </w:rPr>
        <w:t xml:space="preserve"> </w:t>
      </w:r>
      <w:r>
        <w:rPr>
          <w:sz w:val="21"/>
        </w:rPr>
        <w:t>talking about?</w:t>
      </w:r>
    </w:p>
    <w:p>
      <w:pPr>
        <w:pStyle w:val="12"/>
        <w:numPr>
          <w:ilvl w:val="1"/>
          <w:numId w:val="1"/>
        </w:numPr>
        <w:tabs>
          <w:tab w:val="left" w:pos="790"/>
          <w:tab w:val="left" w:pos="3159"/>
          <w:tab w:val="left" w:pos="5679"/>
        </w:tabs>
        <w:spacing w:before="59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A photograph.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video.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painting.</w:t>
      </w:r>
    </w:p>
    <w:p>
      <w:pPr>
        <w:pStyle w:val="12"/>
        <w:numPr>
          <w:ilvl w:val="0"/>
          <w:numId w:val="1"/>
        </w:numPr>
        <w:tabs>
          <w:tab w:val="left" w:pos="431"/>
        </w:tabs>
        <w:spacing w:before="58" w:after="0" w:line="240" w:lineRule="auto"/>
        <w:ind w:left="430" w:right="0" w:hanging="213"/>
        <w:jc w:val="left"/>
        <w:rPr>
          <w:sz w:val="21"/>
        </w:rPr>
      </w:pPr>
      <w:r>
        <w:rPr>
          <w:sz w:val="21"/>
        </w:rPr>
        <w:t>Where</w:t>
      </w:r>
      <w:r>
        <w:rPr>
          <w:spacing w:val="-5"/>
          <w:sz w:val="21"/>
        </w:rPr>
        <w:t xml:space="preserve"> </w:t>
      </w:r>
      <w:r>
        <w:rPr>
          <w:sz w:val="21"/>
        </w:rPr>
        <w:t>did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man's</w:t>
      </w:r>
      <w:r>
        <w:rPr>
          <w:spacing w:val="-1"/>
          <w:sz w:val="21"/>
        </w:rPr>
        <w:t xml:space="preserve"> </w:t>
      </w:r>
      <w:r>
        <w:rPr>
          <w:sz w:val="21"/>
        </w:rPr>
        <w:t>idea</w:t>
      </w:r>
      <w:r>
        <w:rPr>
          <w:spacing w:val="-1"/>
          <w:sz w:val="21"/>
        </w:rPr>
        <w:t xml:space="preserve"> </w:t>
      </w:r>
      <w:r>
        <w:rPr>
          <w:sz w:val="21"/>
        </w:rPr>
        <w:t>come</w:t>
      </w:r>
      <w:r>
        <w:rPr>
          <w:spacing w:val="-2"/>
          <w:sz w:val="21"/>
        </w:rPr>
        <w:t xml:space="preserve"> </w:t>
      </w:r>
      <w:r>
        <w:rPr>
          <w:sz w:val="21"/>
        </w:rPr>
        <w:t>from?</w:t>
      </w:r>
    </w:p>
    <w:p>
      <w:pPr>
        <w:pStyle w:val="12"/>
        <w:numPr>
          <w:ilvl w:val="1"/>
          <w:numId w:val="1"/>
        </w:numPr>
        <w:tabs>
          <w:tab w:val="left" w:pos="790"/>
          <w:tab w:val="left" w:pos="3176"/>
          <w:tab w:val="left" w:pos="5679"/>
        </w:tabs>
        <w:spacing w:before="60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autumn</w:t>
      </w:r>
      <w:r>
        <w:rPr>
          <w:spacing w:val="-2"/>
          <w:sz w:val="21"/>
        </w:rPr>
        <w:t xml:space="preserve"> </w:t>
      </w:r>
      <w:r>
        <w:rPr>
          <w:sz w:val="21"/>
        </w:rPr>
        <w:t>scenery.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4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village</w:t>
      </w:r>
      <w:r>
        <w:rPr>
          <w:spacing w:val="-1"/>
          <w:sz w:val="21"/>
        </w:rPr>
        <w:t xml:space="preserve"> </w:t>
      </w:r>
      <w:r>
        <w:rPr>
          <w:sz w:val="21"/>
        </w:rPr>
        <w:t>trip.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4"/>
          <w:sz w:val="21"/>
        </w:rPr>
        <w:t xml:space="preserve"> </w:t>
      </w:r>
      <w:r>
        <w:rPr>
          <w:sz w:val="21"/>
        </w:rPr>
        <w:t>A visit</w:t>
      </w:r>
      <w:r>
        <w:rPr>
          <w:spacing w:val="-2"/>
          <w:sz w:val="21"/>
        </w:rPr>
        <w:t xml:space="preserve"> </w:t>
      </w:r>
      <w:r>
        <w:rPr>
          <w:sz w:val="21"/>
        </w:rPr>
        <w:t>to downtown.</w:t>
      </w:r>
    </w:p>
    <w:p>
      <w:pPr>
        <w:pStyle w:val="2"/>
        <w:spacing w:before="44"/>
        <w:jc w:val="both"/>
        <w:rPr>
          <w:rFonts w:hint="eastAsia" w:ascii="宋体" w:eastAsia="宋体"/>
        </w:rPr>
      </w:pPr>
      <w:r>
        <w:rPr>
          <w:rFonts w:hint="eastAsia" w:ascii="宋体" w:eastAsia="宋体"/>
          <w:spacing w:val="-19"/>
        </w:rPr>
        <w:t xml:space="preserve">听第 </w:t>
      </w:r>
      <w:r>
        <w:t>7</w:t>
      </w:r>
      <w:r>
        <w:rPr>
          <w:spacing w:val="-3"/>
        </w:rPr>
        <w:t xml:space="preserve"> </w:t>
      </w:r>
      <w:r>
        <w:rPr>
          <w:rFonts w:hint="eastAsia" w:ascii="宋体" w:eastAsia="宋体"/>
          <w:spacing w:val="-7"/>
        </w:rPr>
        <w:t xml:space="preserve">段材料，回答第 </w:t>
      </w:r>
      <w:r>
        <w:t>8</w:t>
      </w:r>
      <w:r>
        <w:rPr>
          <w:rFonts w:hint="eastAsia" w:ascii="宋体" w:eastAsia="宋体"/>
        </w:rPr>
        <w:t>、</w:t>
      </w:r>
      <w:r>
        <w:t xml:space="preserve">9 </w:t>
      </w:r>
      <w:r>
        <w:rPr>
          <w:rFonts w:hint="eastAsia" w:ascii="宋体" w:eastAsia="宋体"/>
        </w:rPr>
        <w:t>题。</w:t>
      </w:r>
    </w:p>
    <w:p>
      <w:pPr>
        <w:pStyle w:val="12"/>
        <w:numPr>
          <w:ilvl w:val="0"/>
          <w:numId w:val="1"/>
        </w:numPr>
        <w:tabs>
          <w:tab w:val="left" w:pos="431"/>
        </w:tabs>
        <w:spacing w:before="45" w:after="0" w:line="240" w:lineRule="auto"/>
        <w:ind w:left="430" w:right="0" w:hanging="213"/>
        <w:jc w:val="left"/>
        <w:rPr>
          <w:sz w:val="21"/>
        </w:rPr>
      </w:pPr>
      <w:r>
        <w:rPr>
          <w:sz w:val="21"/>
        </w:rPr>
        <w:t>Why</w:t>
      </w:r>
      <w:r>
        <w:rPr>
          <w:spacing w:val="-5"/>
          <w:sz w:val="21"/>
        </w:rPr>
        <w:t xml:space="preserve"> </w:t>
      </w:r>
      <w:r>
        <w:rPr>
          <w:sz w:val="21"/>
        </w:rPr>
        <w:t>does</w:t>
      </w:r>
      <w:r>
        <w:rPr>
          <w:spacing w:val="-1"/>
          <w:sz w:val="21"/>
        </w:rPr>
        <w:t xml:space="preserve"> </w:t>
      </w:r>
      <w:r>
        <w:rPr>
          <w:sz w:val="21"/>
        </w:rPr>
        <w:t>Dick</w:t>
      </w:r>
      <w:r>
        <w:rPr>
          <w:spacing w:val="-3"/>
          <w:sz w:val="21"/>
        </w:rPr>
        <w:t xml:space="preserve"> </w:t>
      </w:r>
      <w:r>
        <w:rPr>
          <w:sz w:val="21"/>
        </w:rPr>
        <w:t>go</w:t>
      </w:r>
      <w:r>
        <w:rPr>
          <w:spacing w:val="1"/>
          <w:sz w:val="21"/>
        </w:rPr>
        <w:t xml:space="preserve"> </w:t>
      </w:r>
      <w:r>
        <w:rPr>
          <w:sz w:val="21"/>
        </w:rPr>
        <w:t>to</w:t>
      </w:r>
      <w:r>
        <w:rPr>
          <w:spacing w:val="-3"/>
          <w:sz w:val="21"/>
        </w:rPr>
        <w:t xml:space="preserve"> </w:t>
      </w:r>
      <w:r>
        <w:rPr>
          <w:sz w:val="21"/>
        </w:rPr>
        <w:t>Paris?</w:t>
      </w:r>
    </w:p>
    <w:p>
      <w:pPr>
        <w:pStyle w:val="12"/>
        <w:numPr>
          <w:ilvl w:val="1"/>
          <w:numId w:val="1"/>
        </w:numPr>
        <w:tabs>
          <w:tab w:val="left" w:pos="790"/>
          <w:tab w:val="left" w:pos="3137"/>
          <w:tab w:val="left" w:pos="5694"/>
        </w:tabs>
        <w:spacing w:before="58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further</w:t>
      </w:r>
      <w:r>
        <w:rPr>
          <w:spacing w:val="-2"/>
          <w:sz w:val="21"/>
        </w:rPr>
        <w:t xml:space="preserve"> </w:t>
      </w:r>
      <w:r>
        <w:rPr>
          <w:sz w:val="21"/>
        </w:rPr>
        <w:t>his</w:t>
      </w:r>
      <w:r>
        <w:rPr>
          <w:spacing w:val="-1"/>
          <w:sz w:val="21"/>
        </w:rPr>
        <w:t xml:space="preserve"> </w:t>
      </w:r>
      <w:r>
        <w:rPr>
          <w:sz w:val="21"/>
        </w:rPr>
        <w:t>study.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-2"/>
          <w:sz w:val="21"/>
        </w:rPr>
        <w:t xml:space="preserve"> </w:t>
      </w:r>
      <w:r>
        <w:rPr>
          <w:sz w:val="21"/>
        </w:rPr>
        <w:t>go</w:t>
      </w:r>
      <w:r>
        <w:rPr>
          <w:spacing w:val="1"/>
          <w:sz w:val="21"/>
        </w:rPr>
        <w:t xml:space="preserve"> </w:t>
      </w:r>
      <w:r>
        <w:rPr>
          <w:sz w:val="21"/>
        </w:rPr>
        <w:t>on</w:t>
      </w:r>
      <w:r>
        <w:rPr>
          <w:spacing w:val="-2"/>
          <w:sz w:val="21"/>
        </w:rPr>
        <w:t xml:space="preserve"> </w:t>
      </w:r>
      <w:r>
        <w:rPr>
          <w:sz w:val="21"/>
        </w:rPr>
        <w:t>business.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4"/>
          <w:sz w:val="21"/>
        </w:rPr>
        <w:t xml:space="preserve"> </w:t>
      </w:r>
      <w:r>
        <w:rPr>
          <w:sz w:val="21"/>
        </w:rPr>
        <w:t>To</w:t>
      </w:r>
      <w:r>
        <w:rPr>
          <w:spacing w:val="-2"/>
          <w:sz w:val="21"/>
        </w:rPr>
        <w:t xml:space="preserve"> </w:t>
      </w:r>
      <w:r>
        <w:rPr>
          <w:sz w:val="21"/>
        </w:rPr>
        <w:t>have</w:t>
      </w:r>
      <w:r>
        <w:rPr>
          <w:spacing w:val="-1"/>
          <w:sz w:val="21"/>
        </w:rPr>
        <w:t xml:space="preserve"> </w:t>
      </w:r>
      <w:r>
        <w:rPr>
          <w:sz w:val="21"/>
        </w:rPr>
        <w:t>his</w:t>
      </w:r>
      <w:r>
        <w:rPr>
          <w:spacing w:val="-1"/>
          <w:sz w:val="21"/>
        </w:rPr>
        <w:t xml:space="preserve"> </w:t>
      </w:r>
      <w:r>
        <w:rPr>
          <w:sz w:val="21"/>
        </w:rPr>
        <w:t>holiday.</w:t>
      </w:r>
    </w:p>
    <w:p>
      <w:pPr>
        <w:pStyle w:val="12"/>
        <w:numPr>
          <w:ilvl w:val="0"/>
          <w:numId w:val="1"/>
        </w:numPr>
        <w:tabs>
          <w:tab w:val="left" w:pos="431"/>
        </w:tabs>
        <w:spacing w:before="59" w:after="0" w:line="240" w:lineRule="auto"/>
        <w:ind w:left="430" w:right="0" w:hanging="213"/>
        <w:jc w:val="left"/>
        <w:rPr>
          <w:sz w:val="21"/>
        </w:rPr>
      </w:pPr>
      <w:r>
        <w:rPr>
          <w:sz w:val="21"/>
        </w:rPr>
        <w:t>Who</w:t>
      </w:r>
      <w:r>
        <w:rPr>
          <w:spacing w:val="-4"/>
          <w:sz w:val="21"/>
        </w:rPr>
        <w:t xml:space="preserve"> </w:t>
      </w:r>
      <w:r>
        <w:rPr>
          <w:sz w:val="21"/>
        </w:rPr>
        <w:t>will</w:t>
      </w:r>
      <w:r>
        <w:rPr>
          <w:spacing w:val="-2"/>
          <w:sz w:val="21"/>
        </w:rPr>
        <w:t xml:space="preserve"> </w:t>
      </w:r>
      <w:r>
        <w:rPr>
          <w:sz w:val="21"/>
        </w:rPr>
        <w:t>go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airport</w:t>
      </w:r>
      <w:r>
        <w:rPr>
          <w:spacing w:val="-2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speakers?</w:t>
      </w:r>
    </w:p>
    <w:p>
      <w:pPr>
        <w:pStyle w:val="12"/>
        <w:numPr>
          <w:ilvl w:val="1"/>
          <w:numId w:val="1"/>
        </w:numPr>
        <w:tabs>
          <w:tab w:val="left" w:pos="790"/>
          <w:tab w:val="left" w:pos="3178"/>
          <w:tab w:val="left" w:pos="5694"/>
        </w:tabs>
        <w:spacing w:before="59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Ben.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3"/>
          <w:sz w:val="21"/>
        </w:rPr>
        <w:t xml:space="preserve"> </w:t>
      </w:r>
      <w:r>
        <w:rPr>
          <w:sz w:val="21"/>
        </w:rPr>
        <w:t>Lucy.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4"/>
          <w:sz w:val="21"/>
        </w:rPr>
        <w:t xml:space="preserve"> </w:t>
      </w:r>
      <w:r>
        <w:rPr>
          <w:sz w:val="21"/>
        </w:rPr>
        <w:t>Their</w:t>
      </w:r>
      <w:r>
        <w:rPr>
          <w:spacing w:val="-2"/>
          <w:sz w:val="21"/>
        </w:rPr>
        <w:t xml:space="preserve"> </w:t>
      </w:r>
      <w:r>
        <w:rPr>
          <w:sz w:val="21"/>
        </w:rPr>
        <w:t>mother.</w:t>
      </w:r>
    </w:p>
    <w:p>
      <w:pPr>
        <w:pStyle w:val="2"/>
        <w:spacing w:before="44"/>
        <w:jc w:val="both"/>
        <w:rPr>
          <w:rFonts w:hint="eastAsia" w:ascii="宋体" w:eastAsia="宋体"/>
        </w:rPr>
      </w:pPr>
      <w:r>
        <w:rPr>
          <w:rFonts w:hint="eastAsia" w:ascii="宋体" w:eastAsia="宋体"/>
          <w:spacing w:val="-18"/>
        </w:rPr>
        <w:t xml:space="preserve">听第 </w:t>
      </w:r>
      <w:r>
        <w:t>8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7"/>
        </w:rPr>
        <w:t xml:space="preserve">段材料，回答第 </w:t>
      </w:r>
      <w:r>
        <w:t>10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26"/>
        </w:rPr>
        <w:t xml:space="preserve">至 </w:t>
      </w:r>
      <w:r>
        <w:t>12</w:t>
      </w:r>
      <w:r>
        <w:rPr>
          <w:spacing w:val="-2"/>
        </w:rPr>
        <w:t xml:space="preserve"> </w:t>
      </w:r>
      <w:r>
        <w:rPr>
          <w:rFonts w:hint="eastAsia" w:ascii="宋体" w:eastAsia="宋体"/>
        </w:rPr>
        <w:t>题。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45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When</w:t>
      </w:r>
      <w:r>
        <w:rPr>
          <w:spacing w:val="-2"/>
          <w:sz w:val="21"/>
        </w:rPr>
        <w:t xml:space="preserve"> </w:t>
      </w:r>
      <w:r>
        <w:rPr>
          <w:sz w:val="21"/>
        </w:rPr>
        <w:t>does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conversation</w:t>
      </w:r>
      <w:r>
        <w:rPr>
          <w:spacing w:val="-1"/>
          <w:sz w:val="21"/>
        </w:rPr>
        <w:t xml:space="preserve"> </w:t>
      </w:r>
      <w:r>
        <w:rPr>
          <w:sz w:val="21"/>
        </w:rPr>
        <w:t>probably</w:t>
      </w:r>
      <w:r>
        <w:rPr>
          <w:spacing w:val="-6"/>
          <w:sz w:val="21"/>
        </w:rPr>
        <w:t xml:space="preserve"> </w:t>
      </w:r>
      <w:r>
        <w:rPr>
          <w:sz w:val="21"/>
        </w:rPr>
        <w:t>take</w:t>
      </w:r>
      <w:r>
        <w:rPr>
          <w:spacing w:val="-1"/>
          <w:sz w:val="21"/>
        </w:rPr>
        <w:t xml:space="preserve"> </w:t>
      </w:r>
      <w:r>
        <w:rPr>
          <w:sz w:val="21"/>
        </w:rPr>
        <w:t>place?</w:t>
      </w:r>
    </w:p>
    <w:p>
      <w:pPr>
        <w:pStyle w:val="12"/>
        <w:numPr>
          <w:ilvl w:val="1"/>
          <w:numId w:val="1"/>
        </w:numPr>
        <w:tabs>
          <w:tab w:val="left" w:pos="793"/>
          <w:tab w:val="left" w:pos="3200"/>
          <w:tab w:val="left" w:pos="5679"/>
        </w:tabs>
        <w:spacing w:before="59" w:after="0" w:line="240" w:lineRule="auto"/>
        <w:ind w:left="792" w:right="0" w:hanging="260"/>
        <w:jc w:val="left"/>
        <w:rPr>
          <w:sz w:val="21"/>
        </w:rPr>
      </w:pP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evening.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afternoon.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morning.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8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 xml:space="preserve"> </w:t>
      </w:r>
      <w:r>
        <w:rPr>
          <w:sz w:val="21"/>
        </w:rPr>
        <w:t>happened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man?</w:t>
      </w:r>
    </w:p>
    <w:p>
      <w:pPr>
        <w:pStyle w:val="12"/>
        <w:numPr>
          <w:ilvl w:val="1"/>
          <w:numId w:val="1"/>
        </w:numPr>
        <w:tabs>
          <w:tab w:val="left" w:pos="790"/>
        </w:tabs>
        <w:spacing w:before="59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He</w:t>
      </w:r>
      <w:r>
        <w:rPr>
          <w:spacing w:val="-1"/>
          <w:sz w:val="21"/>
        </w:rPr>
        <w:t xml:space="preserve"> </w:t>
      </w:r>
      <w:r>
        <w:rPr>
          <w:sz w:val="21"/>
        </w:rPr>
        <w:t>had a car</w:t>
      </w:r>
      <w:r>
        <w:rPr>
          <w:spacing w:val="-1"/>
          <w:sz w:val="21"/>
        </w:rPr>
        <w:t xml:space="preserve"> </w:t>
      </w:r>
      <w:r>
        <w:rPr>
          <w:sz w:val="21"/>
        </w:rPr>
        <w:t>accident</w:t>
      </w:r>
      <w:r>
        <w:rPr>
          <w:spacing w:val="-1"/>
          <w:sz w:val="21"/>
        </w:rPr>
        <w:t xml:space="preserve"> </w:t>
      </w:r>
      <w:r>
        <w:rPr>
          <w:sz w:val="21"/>
        </w:rPr>
        <w:t>on</w:t>
      </w:r>
      <w:r>
        <w:rPr>
          <w:spacing w:val="-3"/>
          <w:sz w:val="21"/>
        </w:rPr>
        <w:t xml:space="preserve"> </w:t>
      </w:r>
      <w:r>
        <w:rPr>
          <w:sz w:val="21"/>
        </w:rPr>
        <w:t>his way</w:t>
      </w:r>
      <w:r>
        <w:rPr>
          <w:spacing w:val="-4"/>
          <w:sz w:val="21"/>
        </w:rPr>
        <w:t xml:space="preserve"> </w:t>
      </w:r>
      <w:r>
        <w:rPr>
          <w:sz w:val="21"/>
        </w:rPr>
        <w:t>home.</w:t>
      </w:r>
    </w:p>
    <w:p>
      <w:pPr>
        <w:pStyle w:val="12"/>
        <w:numPr>
          <w:ilvl w:val="1"/>
          <w:numId w:val="1"/>
        </w:numPr>
        <w:tabs>
          <w:tab w:val="left" w:pos="778"/>
        </w:tabs>
        <w:spacing w:before="58" w:after="0" w:line="240" w:lineRule="auto"/>
        <w:ind w:left="777" w:right="0" w:hanging="245"/>
        <w:jc w:val="left"/>
        <w:rPr>
          <w:sz w:val="21"/>
        </w:rPr>
      </w:pPr>
      <w:r>
        <w:rPr>
          <w:sz w:val="21"/>
        </w:rPr>
        <w:t>He</w:t>
      </w:r>
      <w:r>
        <w:rPr>
          <w:spacing w:val="-2"/>
          <w:sz w:val="21"/>
        </w:rPr>
        <w:t xml:space="preserve"> </w:t>
      </w:r>
      <w:r>
        <w:rPr>
          <w:sz w:val="21"/>
        </w:rPr>
        <w:t>was</w:t>
      </w:r>
      <w:r>
        <w:rPr>
          <w:spacing w:val="-3"/>
          <w:sz w:val="21"/>
        </w:rPr>
        <w:t xml:space="preserve"> </w:t>
      </w:r>
      <w:r>
        <w:rPr>
          <w:sz w:val="21"/>
        </w:rPr>
        <w:t>stuck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2"/>
          <w:sz w:val="21"/>
        </w:rPr>
        <w:t xml:space="preserve"> </w:t>
      </w:r>
      <w:r>
        <w:rPr>
          <w:sz w:val="21"/>
        </w:rPr>
        <w:t>traffic</w:t>
      </w:r>
      <w:r>
        <w:rPr>
          <w:spacing w:val="-1"/>
          <w:sz w:val="21"/>
        </w:rPr>
        <w:t xml:space="preserve"> </w:t>
      </w:r>
      <w:r>
        <w:rPr>
          <w:sz w:val="21"/>
        </w:rPr>
        <w:t>jams.</w:t>
      </w:r>
    </w:p>
    <w:p>
      <w:pPr>
        <w:pStyle w:val="12"/>
        <w:numPr>
          <w:ilvl w:val="1"/>
          <w:numId w:val="1"/>
        </w:numPr>
        <w:tabs>
          <w:tab w:val="left" w:pos="778"/>
        </w:tabs>
        <w:spacing w:before="59" w:after="0" w:line="240" w:lineRule="auto"/>
        <w:ind w:left="777" w:right="0" w:hanging="245"/>
        <w:jc w:val="left"/>
        <w:rPr>
          <w:sz w:val="21"/>
        </w:rPr>
      </w:pPr>
      <w:r>
        <w:rPr>
          <w:sz w:val="21"/>
        </w:rPr>
        <w:t>He</w:t>
      </w:r>
      <w:r>
        <w:rPr>
          <w:spacing w:val="-2"/>
          <w:sz w:val="21"/>
        </w:rPr>
        <w:t xml:space="preserve"> </w:t>
      </w:r>
      <w:r>
        <w:rPr>
          <w:sz w:val="21"/>
        </w:rPr>
        <w:t>felt</w:t>
      </w:r>
      <w:r>
        <w:rPr>
          <w:spacing w:val="-2"/>
          <w:sz w:val="21"/>
        </w:rPr>
        <w:t xml:space="preserve"> </w:t>
      </w:r>
      <w:r>
        <w:rPr>
          <w:sz w:val="21"/>
        </w:rPr>
        <w:t>ill</w:t>
      </w:r>
      <w:r>
        <w:rPr>
          <w:spacing w:val="-2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his</w:t>
      </w:r>
      <w:r>
        <w:rPr>
          <w:spacing w:val="-1"/>
          <w:sz w:val="21"/>
        </w:rPr>
        <w:t xml:space="preserve"> </w:t>
      </w:r>
      <w:r>
        <w:rPr>
          <w:sz w:val="21"/>
        </w:rPr>
        <w:t>office.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Where</w:t>
      </w:r>
      <w:r>
        <w:rPr>
          <w:spacing w:val="-2"/>
          <w:sz w:val="21"/>
        </w:rPr>
        <w:t xml:space="preserve"> </w:t>
      </w:r>
      <w:r>
        <w:rPr>
          <w:sz w:val="21"/>
        </w:rPr>
        <w:t>are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speakers?</w:t>
      </w:r>
    </w:p>
    <w:p>
      <w:pPr>
        <w:spacing w:after="0" w:line="240" w:lineRule="auto"/>
        <w:jc w:val="left"/>
        <w:rPr>
          <w:sz w:val="21"/>
        </w:rPr>
        <w:sectPr>
          <w:type w:val="continuous"/>
          <w:pgSz w:w="11910" w:h="16840"/>
          <w:pgMar w:top="1340" w:right="920" w:bottom="1180" w:left="1200" w:header="0" w:footer="982" w:gutter="0"/>
          <w:cols w:space="720" w:num="1"/>
        </w:sectPr>
      </w:pPr>
    </w:p>
    <w:p>
      <w:pPr>
        <w:pStyle w:val="12"/>
        <w:numPr>
          <w:ilvl w:val="1"/>
          <w:numId w:val="1"/>
        </w:numPr>
        <w:tabs>
          <w:tab w:val="left" w:pos="790"/>
          <w:tab w:val="left" w:pos="3236"/>
          <w:tab w:val="left" w:pos="5679"/>
        </w:tabs>
        <w:spacing w:before="64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At</w:t>
      </w:r>
      <w:r>
        <w:rPr>
          <w:spacing w:val="-2"/>
          <w:sz w:val="21"/>
        </w:rPr>
        <w:t xml:space="preserve"> </w:t>
      </w:r>
      <w:r>
        <w:rPr>
          <w:sz w:val="21"/>
        </w:rPr>
        <w:t>a restaurant.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3"/>
          <w:sz w:val="21"/>
        </w:rPr>
        <w:t xml:space="preserve"> </w:t>
      </w:r>
      <w:r>
        <w:rPr>
          <w:sz w:val="21"/>
        </w:rPr>
        <w:t>In an</w:t>
      </w:r>
      <w:r>
        <w:rPr>
          <w:spacing w:val="-1"/>
          <w:sz w:val="21"/>
        </w:rPr>
        <w:t xml:space="preserve"> </w:t>
      </w:r>
      <w:r>
        <w:rPr>
          <w:sz w:val="21"/>
        </w:rPr>
        <w:t>office.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2"/>
          <w:sz w:val="21"/>
        </w:rPr>
        <w:t xml:space="preserve"> </w:t>
      </w:r>
      <w:r>
        <w:rPr>
          <w:sz w:val="21"/>
        </w:rPr>
        <w:t>At</w:t>
      </w:r>
      <w:r>
        <w:rPr>
          <w:spacing w:val="-1"/>
          <w:sz w:val="21"/>
        </w:rPr>
        <w:t xml:space="preserve"> </w:t>
      </w:r>
      <w:r>
        <w:rPr>
          <w:sz w:val="21"/>
        </w:rPr>
        <w:t>home.</w:t>
      </w:r>
    </w:p>
    <w:p>
      <w:pPr>
        <w:pStyle w:val="2"/>
        <w:spacing w:before="45"/>
        <w:rPr>
          <w:rFonts w:hint="eastAsia" w:ascii="宋体" w:eastAsia="宋体"/>
        </w:rPr>
      </w:pPr>
      <w:r>
        <w:rPr>
          <w:rFonts w:hint="eastAsia" w:ascii="宋体" w:eastAsia="宋体"/>
          <w:spacing w:val="-18"/>
        </w:rPr>
        <w:t xml:space="preserve">听第 </w:t>
      </w:r>
      <w:r>
        <w:t>9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7"/>
        </w:rPr>
        <w:t xml:space="preserve">段材料，回答第 </w:t>
      </w:r>
      <w:r>
        <w:t>13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26"/>
        </w:rPr>
        <w:t xml:space="preserve">至 </w:t>
      </w:r>
      <w:r>
        <w:t>16</w:t>
      </w:r>
      <w:r>
        <w:rPr>
          <w:spacing w:val="-2"/>
        </w:rPr>
        <w:t xml:space="preserve"> </w:t>
      </w:r>
      <w:r>
        <w:rPr>
          <w:rFonts w:hint="eastAsia" w:ascii="宋体" w:eastAsia="宋体"/>
        </w:rPr>
        <w:t>题。</w:t>
      </w:r>
    </w:p>
    <w:p>
      <w:pPr>
        <w:pStyle w:val="12"/>
        <w:numPr>
          <w:ilvl w:val="0"/>
          <w:numId w:val="1"/>
        </w:numPr>
        <w:tabs>
          <w:tab w:val="left" w:pos="317"/>
        </w:tabs>
        <w:spacing w:before="45" w:after="0" w:line="240" w:lineRule="auto"/>
        <w:ind w:left="535" w:right="6054" w:hanging="536"/>
        <w:jc w:val="right"/>
        <w:rPr>
          <w:sz w:val="21"/>
        </w:rPr>
      </w:pPr>
      <w:r>
        <w:rPr>
          <w:sz w:val="21"/>
        </w:rPr>
        <w:t>When</w:t>
      </w:r>
      <w:r>
        <w:rPr>
          <w:spacing w:val="-2"/>
          <w:sz w:val="21"/>
        </w:rPr>
        <w:t xml:space="preserve"> </w:t>
      </w:r>
      <w:r>
        <w:rPr>
          <w:sz w:val="21"/>
        </w:rPr>
        <w:t>did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woman</w:t>
      </w:r>
      <w:r>
        <w:rPr>
          <w:spacing w:val="-2"/>
          <w:sz w:val="21"/>
        </w:rPr>
        <w:t xml:space="preserve"> </w:t>
      </w:r>
      <w:r>
        <w:rPr>
          <w:sz w:val="21"/>
        </w:rPr>
        <w:t>last</w:t>
      </w:r>
      <w:r>
        <w:rPr>
          <w:spacing w:val="-3"/>
          <w:sz w:val="21"/>
        </w:rPr>
        <w:t xml:space="preserve"> </w:t>
      </w:r>
      <w:r>
        <w:rPr>
          <w:sz w:val="21"/>
        </w:rPr>
        <w:t>see</w:t>
      </w:r>
      <w:r>
        <w:rPr>
          <w:spacing w:val="-1"/>
          <w:sz w:val="21"/>
        </w:rPr>
        <w:t xml:space="preserve"> </w:t>
      </w:r>
      <w:r>
        <w:rPr>
          <w:sz w:val="21"/>
        </w:rPr>
        <w:t>Harold?</w:t>
      </w:r>
    </w:p>
    <w:p>
      <w:pPr>
        <w:pStyle w:val="12"/>
        <w:numPr>
          <w:ilvl w:val="1"/>
          <w:numId w:val="1"/>
        </w:numPr>
        <w:tabs>
          <w:tab w:val="left" w:pos="257"/>
        </w:tabs>
        <w:spacing w:before="58" w:after="0" w:line="240" w:lineRule="auto"/>
        <w:ind w:left="789" w:right="6017" w:hanging="790"/>
        <w:jc w:val="right"/>
        <w:rPr>
          <w:sz w:val="21"/>
        </w:rPr>
      </w:pPr>
      <w:r>
        <w:rPr>
          <w:sz w:val="21"/>
        </w:rPr>
        <w:t>At</w:t>
      </w:r>
      <w:r>
        <w:rPr>
          <w:spacing w:val="-2"/>
          <w:sz w:val="21"/>
        </w:rPr>
        <w:t xml:space="preserve"> </w:t>
      </w:r>
      <w:r>
        <w:rPr>
          <w:sz w:val="21"/>
        </w:rPr>
        <w:t>eight</w:t>
      </w:r>
      <w:r>
        <w:rPr>
          <w:spacing w:val="-2"/>
          <w:sz w:val="21"/>
        </w:rPr>
        <w:t xml:space="preserve"> </w:t>
      </w:r>
      <w:r>
        <w:rPr>
          <w:sz w:val="21"/>
        </w:rPr>
        <w:t>o'clock</w:t>
      </w:r>
      <w:r>
        <w:rPr>
          <w:spacing w:val="-1"/>
          <w:sz w:val="21"/>
        </w:rPr>
        <w:t xml:space="preserve"> </w:t>
      </w:r>
      <w:r>
        <w:rPr>
          <w:sz w:val="21"/>
        </w:rPr>
        <w:t>early</w:t>
      </w:r>
      <w:r>
        <w:rPr>
          <w:spacing w:val="-6"/>
          <w:sz w:val="21"/>
        </w:rPr>
        <w:t xml:space="preserve"> </w:t>
      </w:r>
      <w:r>
        <w:rPr>
          <w:sz w:val="21"/>
        </w:rPr>
        <w:t>this morning.</w:t>
      </w:r>
    </w:p>
    <w:p>
      <w:pPr>
        <w:pStyle w:val="12"/>
        <w:numPr>
          <w:ilvl w:val="1"/>
          <w:numId w:val="1"/>
        </w:numPr>
        <w:tabs>
          <w:tab w:val="left" w:pos="778"/>
        </w:tabs>
        <w:spacing w:before="59" w:after="0" w:line="240" w:lineRule="auto"/>
        <w:ind w:left="777" w:right="0" w:hanging="245"/>
        <w:jc w:val="left"/>
        <w:rPr>
          <w:sz w:val="21"/>
        </w:rPr>
      </w:pPr>
      <w:r>
        <w:rPr>
          <w:sz w:val="21"/>
        </w:rPr>
        <w:t>At</w:t>
      </w:r>
      <w:r>
        <w:rPr>
          <w:spacing w:val="-2"/>
          <w:sz w:val="21"/>
        </w:rPr>
        <w:t xml:space="preserve"> </w:t>
      </w:r>
      <w:r>
        <w:rPr>
          <w:sz w:val="21"/>
        </w:rPr>
        <w:t>eleven</w:t>
      </w:r>
      <w:r>
        <w:rPr>
          <w:spacing w:val="-1"/>
          <w:sz w:val="21"/>
        </w:rPr>
        <w:t xml:space="preserve"> </w:t>
      </w:r>
      <w:r>
        <w:rPr>
          <w:sz w:val="21"/>
        </w:rPr>
        <w:t>o’clock</w:t>
      </w:r>
      <w:r>
        <w:rPr>
          <w:spacing w:val="-1"/>
          <w:sz w:val="21"/>
        </w:rPr>
        <w:t xml:space="preserve"> </w:t>
      </w:r>
      <w:r>
        <w:rPr>
          <w:sz w:val="21"/>
        </w:rPr>
        <w:t>this</w:t>
      </w:r>
      <w:r>
        <w:rPr>
          <w:spacing w:val="-1"/>
          <w:sz w:val="21"/>
        </w:rPr>
        <w:t xml:space="preserve"> </w:t>
      </w:r>
      <w:r>
        <w:rPr>
          <w:sz w:val="21"/>
        </w:rPr>
        <w:t>morning.</w:t>
      </w:r>
    </w:p>
    <w:p>
      <w:pPr>
        <w:pStyle w:val="12"/>
        <w:numPr>
          <w:ilvl w:val="1"/>
          <w:numId w:val="1"/>
        </w:numPr>
        <w:tabs>
          <w:tab w:val="left" w:pos="778"/>
        </w:tabs>
        <w:spacing w:before="58" w:after="0" w:line="240" w:lineRule="auto"/>
        <w:ind w:left="777" w:right="0" w:hanging="245"/>
        <w:jc w:val="left"/>
        <w:rPr>
          <w:sz w:val="21"/>
        </w:rPr>
      </w:pPr>
      <w:r>
        <w:rPr>
          <w:sz w:val="21"/>
        </w:rPr>
        <w:t>At</w:t>
      </w:r>
      <w:r>
        <w:rPr>
          <w:spacing w:val="-1"/>
          <w:sz w:val="21"/>
        </w:rPr>
        <w:t xml:space="preserve"> </w:t>
      </w:r>
      <w:r>
        <w:rPr>
          <w:sz w:val="21"/>
        </w:rPr>
        <w:t>four</w:t>
      </w:r>
      <w:r>
        <w:rPr>
          <w:spacing w:val="-1"/>
          <w:sz w:val="21"/>
        </w:rPr>
        <w:t xml:space="preserve"> </w:t>
      </w:r>
      <w:r>
        <w:rPr>
          <w:sz w:val="21"/>
        </w:rPr>
        <w:t>o’clock</w:t>
      </w:r>
      <w:r>
        <w:rPr>
          <w:spacing w:val="-3"/>
          <w:sz w:val="21"/>
        </w:rPr>
        <w:t xml:space="preserve"> </w:t>
      </w:r>
      <w:r>
        <w:rPr>
          <w:sz w:val="21"/>
        </w:rPr>
        <w:t>this afternoon.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Why</w:t>
      </w:r>
      <w:r>
        <w:rPr>
          <w:spacing w:val="-6"/>
          <w:sz w:val="21"/>
        </w:rPr>
        <w:t xml:space="preserve"> </w:t>
      </w:r>
      <w:r>
        <w:rPr>
          <w:sz w:val="21"/>
        </w:rPr>
        <w:t>did</w:t>
      </w:r>
      <w:r>
        <w:rPr>
          <w:spacing w:val="-1"/>
          <w:sz w:val="21"/>
        </w:rPr>
        <w:t xml:space="preserve"> </w:t>
      </w:r>
      <w:r>
        <w:rPr>
          <w:sz w:val="21"/>
        </w:rPr>
        <w:t>Harold</w:t>
      </w:r>
      <w:r>
        <w:rPr>
          <w:spacing w:val="-1"/>
          <w:sz w:val="21"/>
        </w:rPr>
        <w:t xml:space="preserve"> </w:t>
      </w:r>
      <w:r>
        <w:rPr>
          <w:sz w:val="21"/>
        </w:rPr>
        <w:t>run</w:t>
      </w:r>
      <w:r>
        <w:rPr>
          <w:spacing w:val="-1"/>
          <w:sz w:val="21"/>
        </w:rPr>
        <w:t xml:space="preserve"> </w:t>
      </w:r>
      <w:r>
        <w:rPr>
          <w:sz w:val="21"/>
        </w:rPr>
        <w:t>away</w:t>
      </w:r>
      <w:r>
        <w:rPr>
          <w:spacing w:val="-4"/>
          <w:sz w:val="21"/>
        </w:rPr>
        <w:t xml:space="preserve"> </w:t>
      </w:r>
      <w:r>
        <w:rPr>
          <w:sz w:val="21"/>
        </w:rPr>
        <w:t>according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woman?</w:t>
      </w:r>
    </w:p>
    <w:p>
      <w:pPr>
        <w:pStyle w:val="12"/>
        <w:numPr>
          <w:ilvl w:val="1"/>
          <w:numId w:val="1"/>
        </w:numPr>
        <w:tabs>
          <w:tab w:val="left" w:pos="793"/>
        </w:tabs>
        <w:spacing w:before="58" w:after="0" w:line="240" w:lineRule="auto"/>
        <w:ind w:left="792" w:right="0" w:hanging="260"/>
        <w:jc w:val="left"/>
        <w:rPr>
          <w:sz w:val="21"/>
        </w:rPr>
      </w:pPr>
      <w:r>
        <w:rPr>
          <w:sz w:val="21"/>
        </w:rPr>
        <w:t>She</w:t>
      </w:r>
      <w:r>
        <w:rPr>
          <w:spacing w:val="-3"/>
          <w:sz w:val="21"/>
        </w:rPr>
        <w:t xml:space="preserve"> </w:t>
      </w:r>
      <w:r>
        <w:rPr>
          <w:sz w:val="21"/>
        </w:rPr>
        <w:t>quarreled</w:t>
      </w:r>
      <w:r>
        <w:rPr>
          <w:spacing w:val="-2"/>
          <w:sz w:val="21"/>
        </w:rPr>
        <w:t xml:space="preserve"> </w:t>
      </w:r>
      <w:r>
        <w:rPr>
          <w:sz w:val="21"/>
        </w:rPr>
        <w:t>with</w:t>
      </w:r>
      <w:r>
        <w:rPr>
          <w:spacing w:val="-2"/>
          <w:sz w:val="21"/>
        </w:rPr>
        <w:t xml:space="preserve"> </w:t>
      </w:r>
      <w:r>
        <w:rPr>
          <w:sz w:val="21"/>
        </w:rPr>
        <w:t>Harold.</w:t>
      </w:r>
    </w:p>
    <w:p>
      <w:pPr>
        <w:pStyle w:val="12"/>
        <w:numPr>
          <w:ilvl w:val="1"/>
          <w:numId w:val="1"/>
        </w:numPr>
        <w:tabs>
          <w:tab w:val="left" w:pos="781"/>
        </w:tabs>
        <w:spacing w:before="59" w:after="0" w:line="240" w:lineRule="auto"/>
        <w:ind w:left="780" w:right="0" w:hanging="248"/>
        <w:jc w:val="left"/>
        <w:rPr>
          <w:sz w:val="21"/>
        </w:rPr>
      </w:pPr>
      <w:r>
        <w:rPr>
          <w:sz w:val="21"/>
        </w:rPr>
        <w:t>She</w:t>
      </w:r>
      <w:r>
        <w:rPr>
          <w:spacing w:val="-1"/>
          <w:sz w:val="21"/>
        </w:rPr>
        <w:t xml:space="preserve"> </w:t>
      </w:r>
      <w:r>
        <w:rPr>
          <w:sz w:val="21"/>
        </w:rPr>
        <w:t>scolded</w:t>
      </w:r>
      <w:r>
        <w:rPr>
          <w:spacing w:val="-4"/>
          <w:sz w:val="21"/>
        </w:rPr>
        <w:t xml:space="preserve"> </w:t>
      </w:r>
      <w:r>
        <w:rPr>
          <w:sz w:val="21"/>
        </w:rPr>
        <w:t>Harold.</w:t>
      </w:r>
    </w:p>
    <w:p>
      <w:pPr>
        <w:pStyle w:val="12"/>
        <w:numPr>
          <w:ilvl w:val="1"/>
          <w:numId w:val="1"/>
        </w:numPr>
        <w:tabs>
          <w:tab w:val="left" w:pos="781"/>
        </w:tabs>
        <w:spacing w:before="58" w:after="0" w:line="240" w:lineRule="auto"/>
        <w:ind w:left="780" w:right="0" w:hanging="248"/>
        <w:jc w:val="left"/>
        <w:rPr>
          <w:sz w:val="21"/>
        </w:rPr>
      </w:pPr>
      <w:r>
        <w:rPr>
          <w:sz w:val="21"/>
        </w:rPr>
        <w:t>She</w:t>
      </w:r>
      <w:r>
        <w:rPr>
          <w:spacing w:val="-3"/>
          <w:sz w:val="21"/>
        </w:rPr>
        <w:t xml:space="preserve"> </w:t>
      </w:r>
      <w:r>
        <w:rPr>
          <w:sz w:val="21"/>
        </w:rPr>
        <w:t>hit</w:t>
      </w:r>
      <w:r>
        <w:rPr>
          <w:spacing w:val="-3"/>
          <w:sz w:val="21"/>
        </w:rPr>
        <w:t xml:space="preserve"> </w:t>
      </w:r>
      <w:r>
        <w:rPr>
          <w:sz w:val="21"/>
        </w:rPr>
        <w:t>Harold</w:t>
      </w:r>
      <w:r>
        <w:rPr>
          <w:spacing w:val="-2"/>
          <w:sz w:val="21"/>
        </w:rPr>
        <w:t xml:space="preserve"> </w:t>
      </w:r>
      <w:r>
        <w:rPr>
          <w:sz w:val="21"/>
        </w:rPr>
        <w:t>with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sz w:val="21"/>
        </w:rPr>
        <w:t>stick.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man</w:t>
      </w:r>
      <w:r>
        <w:rPr>
          <w:spacing w:val="-2"/>
          <w:sz w:val="21"/>
        </w:rPr>
        <w:t xml:space="preserve"> </w:t>
      </w:r>
      <w:r>
        <w:rPr>
          <w:sz w:val="21"/>
        </w:rPr>
        <w:t>confused</w:t>
      </w:r>
      <w:r>
        <w:rPr>
          <w:spacing w:val="-1"/>
          <w:sz w:val="21"/>
        </w:rPr>
        <w:t xml:space="preserve"> </w:t>
      </w:r>
      <w:r>
        <w:rPr>
          <w:sz w:val="21"/>
        </w:rPr>
        <w:t>about?</w:t>
      </w:r>
    </w:p>
    <w:p>
      <w:pPr>
        <w:pStyle w:val="12"/>
        <w:numPr>
          <w:ilvl w:val="1"/>
          <w:numId w:val="1"/>
        </w:numPr>
        <w:tabs>
          <w:tab w:val="left" w:pos="790"/>
          <w:tab w:val="left" w:pos="3288"/>
          <w:tab w:val="left" w:pos="5739"/>
        </w:tabs>
        <w:spacing w:before="59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Harold’s</w:t>
      </w:r>
      <w:r>
        <w:rPr>
          <w:spacing w:val="-1"/>
          <w:sz w:val="21"/>
        </w:rPr>
        <w:t xml:space="preserve"> </w:t>
      </w:r>
      <w:r>
        <w:rPr>
          <w:sz w:val="21"/>
        </w:rPr>
        <w:t>age.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4"/>
          <w:sz w:val="21"/>
        </w:rPr>
        <w:t xml:space="preserve"> </w:t>
      </w:r>
      <w:r>
        <w:rPr>
          <w:sz w:val="21"/>
        </w:rPr>
        <w:t>Harold’s height.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3"/>
          <w:sz w:val="21"/>
        </w:rPr>
        <w:t xml:space="preserve"> </w:t>
      </w:r>
      <w:r>
        <w:rPr>
          <w:sz w:val="21"/>
        </w:rPr>
        <w:t>Harold’s appearance.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8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 xml:space="preserve"> </w:t>
      </w:r>
      <w:r>
        <w:rPr>
          <w:sz w:val="21"/>
        </w:rPr>
        <w:t>does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woman say</w:t>
      </w:r>
      <w:r>
        <w:rPr>
          <w:spacing w:val="-4"/>
          <w:sz w:val="21"/>
        </w:rPr>
        <w:t xml:space="preserve"> </w:t>
      </w:r>
      <w:r>
        <w:rPr>
          <w:sz w:val="21"/>
        </w:rPr>
        <w:t>about</w:t>
      </w:r>
      <w:r>
        <w:rPr>
          <w:spacing w:val="-1"/>
          <w:sz w:val="21"/>
        </w:rPr>
        <w:t xml:space="preserve"> </w:t>
      </w:r>
      <w:r>
        <w:rPr>
          <w:sz w:val="21"/>
        </w:rPr>
        <w:t>Harold?</w:t>
      </w:r>
    </w:p>
    <w:p>
      <w:pPr>
        <w:pStyle w:val="12"/>
        <w:numPr>
          <w:ilvl w:val="1"/>
          <w:numId w:val="1"/>
        </w:numPr>
        <w:tabs>
          <w:tab w:val="left" w:pos="790"/>
        </w:tabs>
        <w:spacing w:before="59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He</w:t>
      </w:r>
      <w:r>
        <w:rPr>
          <w:spacing w:val="-2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six</w:t>
      </w:r>
      <w:r>
        <w:rPr>
          <w:spacing w:val="-2"/>
          <w:sz w:val="21"/>
        </w:rPr>
        <w:t xml:space="preserve"> </w:t>
      </w:r>
      <w:r>
        <w:rPr>
          <w:sz w:val="21"/>
        </w:rPr>
        <w:t>years</w:t>
      </w:r>
      <w:r>
        <w:rPr>
          <w:spacing w:val="-1"/>
          <w:sz w:val="21"/>
        </w:rPr>
        <w:t xml:space="preserve"> </w:t>
      </w:r>
      <w:r>
        <w:rPr>
          <w:sz w:val="21"/>
        </w:rPr>
        <w:t>old.</w:t>
      </w:r>
    </w:p>
    <w:p>
      <w:pPr>
        <w:pStyle w:val="12"/>
        <w:numPr>
          <w:ilvl w:val="1"/>
          <w:numId w:val="1"/>
        </w:numPr>
        <w:tabs>
          <w:tab w:val="left" w:pos="778"/>
        </w:tabs>
        <w:spacing w:before="58" w:after="0" w:line="240" w:lineRule="auto"/>
        <w:ind w:left="777" w:right="0" w:hanging="245"/>
        <w:jc w:val="left"/>
        <w:rPr>
          <w:sz w:val="21"/>
        </w:rPr>
      </w:pPr>
      <w:r>
        <w:rPr>
          <w:sz w:val="21"/>
        </w:rPr>
        <w:t>He</w:t>
      </w:r>
      <w:r>
        <w:rPr>
          <w:spacing w:val="-1"/>
          <w:sz w:val="21"/>
        </w:rPr>
        <w:t xml:space="preserve"> </w:t>
      </w:r>
      <w:r>
        <w:rPr>
          <w:sz w:val="21"/>
        </w:rPr>
        <w:t>has</w:t>
      </w:r>
      <w:r>
        <w:rPr>
          <w:spacing w:val="-1"/>
          <w:sz w:val="21"/>
        </w:rPr>
        <w:t xml:space="preserve"> </w:t>
      </w:r>
      <w:r>
        <w:rPr>
          <w:sz w:val="21"/>
        </w:rPr>
        <w:t>the same</w:t>
      </w:r>
      <w:r>
        <w:rPr>
          <w:spacing w:val="-1"/>
          <w:sz w:val="21"/>
        </w:rPr>
        <w:t xml:space="preserve"> </w:t>
      </w:r>
      <w:r>
        <w:rPr>
          <w:sz w:val="21"/>
        </w:rPr>
        <w:t>surname as</w:t>
      </w:r>
      <w:r>
        <w:rPr>
          <w:spacing w:val="-1"/>
          <w:sz w:val="21"/>
        </w:rPr>
        <w:t xml:space="preserve"> </w:t>
      </w:r>
      <w:r>
        <w:rPr>
          <w:sz w:val="21"/>
        </w:rPr>
        <w:t>her</w:t>
      </w:r>
      <w:r>
        <w:rPr>
          <w:spacing w:val="-2"/>
          <w:sz w:val="21"/>
        </w:rPr>
        <w:t xml:space="preserve"> </w:t>
      </w:r>
      <w:r>
        <w:rPr>
          <w:sz w:val="21"/>
        </w:rPr>
        <w:t>husband.</w:t>
      </w:r>
    </w:p>
    <w:p>
      <w:pPr>
        <w:pStyle w:val="12"/>
        <w:numPr>
          <w:ilvl w:val="1"/>
          <w:numId w:val="1"/>
        </w:numPr>
        <w:tabs>
          <w:tab w:val="left" w:pos="779"/>
        </w:tabs>
        <w:spacing w:before="59" w:after="0" w:line="240" w:lineRule="auto"/>
        <w:ind w:left="778" w:right="0" w:hanging="246"/>
        <w:jc w:val="left"/>
        <w:rPr>
          <w:sz w:val="21"/>
        </w:rPr>
      </w:pPr>
      <w:r>
        <w:rPr>
          <w:sz w:val="21"/>
        </w:rPr>
        <w:t>He is dark</w:t>
      </w:r>
      <w:r>
        <w:rPr>
          <w:spacing w:val="-3"/>
          <w:sz w:val="21"/>
        </w:rPr>
        <w:t xml:space="preserve"> </w:t>
      </w:r>
      <w:r>
        <w:rPr>
          <w:sz w:val="21"/>
        </w:rPr>
        <w:t>brown.</w:t>
      </w:r>
    </w:p>
    <w:p>
      <w:pPr>
        <w:pStyle w:val="2"/>
        <w:spacing w:before="44"/>
        <w:rPr>
          <w:rFonts w:hint="eastAsia" w:ascii="宋体" w:eastAsia="宋体"/>
        </w:rPr>
      </w:pPr>
      <w:r>
        <w:rPr>
          <w:rFonts w:hint="eastAsia" w:ascii="宋体" w:eastAsia="宋体"/>
          <w:spacing w:val="-19"/>
        </w:rPr>
        <w:t xml:space="preserve">听第 </w:t>
      </w:r>
      <w:r>
        <w:rPr>
          <w:spacing w:val="-1"/>
        </w:rPr>
        <w:t>10</w:t>
      </w:r>
      <w:r>
        <w:t xml:space="preserve"> </w:t>
      </w:r>
      <w:r>
        <w:rPr>
          <w:rFonts w:hint="eastAsia" w:ascii="宋体" w:eastAsia="宋体"/>
          <w:spacing w:val="-7"/>
        </w:rPr>
        <w:t xml:space="preserve">段材料，回答第 </w:t>
      </w:r>
      <w:r>
        <w:t xml:space="preserve">17 </w:t>
      </w:r>
      <w:r>
        <w:rPr>
          <w:rFonts w:hint="eastAsia" w:ascii="宋体" w:eastAsia="宋体"/>
          <w:spacing w:val="-27"/>
        </w:rPr>
        <w:t xml:space="preserve">至 </w:t>
      </w:r>
      <w:r>
        <w:t xml:space="preserve">20 </w:t>
      </w:r>
      <w:r>
        <w:rPr>
          <w:rFonts w:hint="eastAsia" w:ascii="宋体" w:eastAsia="宋体"/>
        </w:rPr>
        <w:t>题。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45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 xml:space="preserve"> </w:t>
      </w:r>
      <w:r>
        <w:rPr>
          <w:sz w:val="21"/>
        </w:rPr>
        <w:t>does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school</w:t>
      </w:r>
      <w:r>
        <w:rPr>
          <w:spacing w:val="-2"/>
          <w:sz w:val="21"/>
        </w:rPr>
        <w:t xml:space="preserve"> </w:t>
      </w:r>
      <w:r>
        <w:rPr>
          <w:sz w:val="21"/>
        </w:rPr>
        <w:t>forbid students</w:t>
      </w:r>
      <w:r>
        <w:rPr>
          <w:spacing w:val="-1"/>
          <w:sz w:val="21"/>
        </w:rPr>
        <w:t xml:space="preserve"> </w:t>
      </w:r>
      <w:r>
        <w:rPr>
          <w:sz w:val="21"/>
        </w:rPr>
        <w:t>from</w:t>
      </w:r>
      <w:r>
        <w:rPr>
          <w:spacing w:val="-5"/>
          <w:sz w:val="21"/>
        </w:rPr>
        <w:t xml:space="preserve"> </w:t>
      </w:r>
      <w:r>
        <w:rPr>
          <w:sz w:val="21"/>
        </w:rPr>
        <w:t>doing?</w:t>
      </w:r>
    </w:p>
    <w:p>
      <w:pPr>
        <w:pStyle w:val="12"/>
        <w:numPr>
          <w:ilvl w:val="1"/>
          <w:numId w:val="1"/>
        </w:numPr>
        <w:tabs>
          <w:tab w:val="left" w:pos="793"/>
          <w:tab w:val="left" w:pos="3240"/>
          <w:tab w:val="left" w:pos="5730"/>
        </w:tabs>
        <w:spacing w:before="59" w:after="0" w:line="240" w:lineRule="auto"/>
        <w:ind w:left="792" w:right="0" w:hanging="260"/>
        <w:jc w:val="left"/>
        <w:rPr>
          <w:sz w:val="21"/>
        </w:rPr>
      </w:pPr>
      <w:r>
        <w:rPr>
          <w:sz w:val="21"/>
        </w:rPr>
        <w:t>Wearing</w:t>
      </w:r>
      <w:r>
        <w:rPr>
          <w:spacing w:val="-2"/>
          <w:sz w:val="21"/>
        </w:rPr>
        <w:t xml:space="preserve"> </w:t>
      </w:r>
      <w:r>
        <w:rPr>
          <w:sz w:val="21"/>
        </w:rPr>
        <w:t>earrings.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2"/>
          <w:sz w:val="21"/>
        </w:rPr>
        <w:t xml:space="preserve"> </w:t>
      </w:r>
      <w:r>
        <w:rPr>
          <w:sz w:val="21"/>
        </w:rPr>
        <w:t>Wearing</w:t>
      </w:r>
      <w:r>
        <w:rPr>
          <w:spacing w:val="-2"/>
          <w:sz w:val="21"/>
        </w:rPr>
        <w:t xml:space="preserve"> </w:t>
      </w:r>
      <w:r>
        <w:rPr>
          <w:sz w:val="21"/>
        </w:rPr>
        <w:t>grey</w:t>
      </w:r>
      <w:r>
        <w:rPr>
          <w:spacing w:val="-4"/>
          <w:sz w:val="21"/>
        </w:rPr>
        <w:t xml:space="preserve"> </w:t>
      </w:r>
      <w:r>
        <w:rPr>
          <w:sz w:val="21"/>
        </w:rPr>
        <w:t>socks.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4"/>
          <w:sz w:val="21"/>
        </w:rPr>
        <w:t xml:space="preserve"> </w:t>
      </w:r>
      <w:r>
        <w:rPr>
          <w:sz w:val="21"/>
        </w:rPr>
        <w:t>Using</w:t>
      </w:r>
      <w:r>
        <w:rPr>
          <w:spacing w:val="-1"/>
          <w:sz w:val="21"/>
        </w:rPr>
        <w:t xml:space="preserve"> </w:t>
      </w:r>
      <w:r>
        <w:rPr>
          <w:sz w:val="21"/>
        </w:rPr>
        <w:t>mobile phones.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8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Who</w:t>
      </w:r>
      <w:r>
        <w:rPr>
          <w:spacing w:val="-2"/>
          <w:sz w:val="21"/>
        </w:rPr>
        <w:t xml:space="preserve"> </w:t>
      </w:r>
      <w:r>
        <w:rPr>
          <w:sz w:val="21"/>
        </w:rPr>
        <w:t>puts</w:t>
      </w:r>
      <w:r>
        <w:rPr>
          <w:spacing w:val="-1"/>
          <w:sz w:val="21"/>
        </w:rPr>
        <w:t xml:space="preserve"> </w:t>
      </w:r>
      <w:r>
        <w:rPr>
          <w:sz w:val="21"/>
        </w:rPr>
        <w:t>forward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topic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mobile</w:t>
      </w:r>
      <w:r>
        <w:rPr>
          <w:spacing w:val="-2"/>
          <w:sz w:val="21"/>
        </w:rPr>
        <w:t xml:space="preserve"> </w:t>
      </w:r>
      <w:r>
        <w:rPr>
          <w:sz w:val="21"/>
        </w:rPr>
        <w:t>phone?</w:t>
      </w:r>
    </w:p>
    <w:p>
      <w:pPr>
        <w:pStyle w:val="12"/>
        <w:numPr>
          <w:ilvl w:val="1"/>
          <w:numId w:val="1"/>
        </w:numPr>
        <w:tabs>
          <w:tab w:val="left" w:pos="790"/>
          <w:tab w:val="left" w:pos="3248"/>
          <w:tab w:val="left" w:pos="5679"/>
        </w:tabs>
        <w:spacing w:before="59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Parents.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4"/>
          <w:sz w:val="21"/>
        </w:rPr>
        <w:t xml:space="preserve"> </w:t>
      </w:r>
      <w:r>
        <w:rPr>
          <w:sz w:val="21"/>
        </w:rPr>
        <w:t>Senior</w:t>
      </w:r>
      <w:r>
        <w:rPr>
          <w:spacing w:val="-1"/>
          <w:sz w:val="21"/>
        </w:rPr>
        <w:t xml:space="preserve"> </w:t>
      </w:r>
      <w:r>
        <w:rPr>
          <w:sz w:val="21"/>
        </w:rPr>
        <w:t>students.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1"/>
          <w:sz w:val="21"/>
        </w:rPr>
        <w:t xml:space="preserve"> </w:t>
      </w:r>
      <w:r>
        <w:rPr>
          <w:sz w:val="21"/>
        </w:rPr>
        <w:t>Teachers.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 xml:space="preserve"> </w:t>
      </w:r>
      <w:r>
        <w:rPr>
          <w:sz w:val="21"/>
        </w:rPr>
        <w:t>changes</w:t>
      </w:r>
      <w:r>
        <w:rPr>
          <w:spacing w:val="-1"/>
          <w:sz w:val="21"/>
        </w:rPr>
        <w:t xml:space="preserve"> </w:t>
      </w:r>
      <w:r>
        <w:rPr>
          <w:sz w:val="21"/>
        </w:rPr>
        <w:t>have been</w:t>
      </w:r>
      <w:r>
        <w:rPr>
          <w:spacing w:val="-5"/>
          <w:sz w:val="21"/>
        </w:rPr>
        <w:t xml:space="preserve"> </w:t>
      </w:r>
      <w:r>
        <w:rPr>
          <w:sz w:val="21"/>
        </w:rPr>
        <w:t>made about</w:t>
      </w:r>
      <w:r>
        <w:rPr>
          <w:spacing w:val="-4"/>
          <w:sz w:val="21"/>
        </w:rPr>
        <w:t xml:space="preserve"> </w:t>
      </w:r>
      <w:r>
        <w:rPr>
          <w:sz w:val="21"/>
        </w:rPr>
        <w:t>PE</w:t>
      </w:r>
      <w:r>
        <w:rPr>
          <w:spacing w:val="-2"/>
          <w:sz w:val="21"/>
        </w:rPr>
        <w:t xml:space="preserve"> </w:t>
      </w:r>
      <w:r>
        <w:rPr>
          <w:sz w:val="21"/>
        </w:rPr>
        <w:t>uniform?</w:t>
      </w:r>
    </w:p>
    <w:p>
      <w:pPr>
        <w:pStyle w:val="12"/>
        <w:numPr>
          <w:ilvl w:val="1"/>
          <w:numId w:val="1"/>
        </w:numPr>
        <w:tabs>
          <w:tab w:val="left" w:pos="790"/>
        </w:tabs>
        <w:spacing w:before="58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Different</w:t>
      </w:r>
      <w:r>
        <w:rPr>
          <w:spacing w:val="-2"/>
          <w:sz w:val="21"/>
        </w:rPr>
        <w:t xml:space="preserve"> </w:t>
      </w:r>
      <w:r>
        <w:rPr>
          <w:sz w:val="21"/>
        </w:rPr>
        <w:t>grades</w:t>
      </w:r>
      <w:r>
        <w:rPr>
          <w:spacing w:val="-1"/>
          <w:sz w:val="21"/>
        </w:rPr>
        <w:t xml:space="preserve"> </w:t>
      </w:r>
      <w:r>
        <w:rPr>
          <w:sz w:val="21"/>
        </w:rPr>
        <w:t>wear</w:t>
      </w:r>
      <w:r>
        <w:rPr>
          <w:spacing w:val="-5"/>
          <w:sz w:val="21"/>
        </w:rPr>
        <w:t xml:space="preserve"> </w:t>
      </w:r>
      <w:r>
        <w:rPr>
          <w:sz w:val="21"/>
        </w:rPr>
        <w:t>different</w:t>
      </w:r>
      <w:r>
        <w:rPr>
          <w:spacing w:val="-1"/>
          <w:sz w:val="21"/>
        </w:rPr>
        <w:t xml:space="preserve"> </w:t>
      </w:r>
      <w:r>
        <w:rPr>
          <w:sz w:val="21"/>
        </w:rPr>
        <w:t>uniforms.</w:t>
      </w:r>
    </w:p>
    <w:p>
      <w:pPr>
        <w:pStyle w:val="12"/>
        <w:numPr>
          <w:ilvl w:val="1"/>
          <w:numId w:val="1"/>
        </w:numPr>
        <w:tabs>
          <w:tab w:val="left" w:pos="781"/>
        </w:tabs>
        <w:spacing w:before="59" w:after="0" w:line="240" w:lineRule="auto"/>
        <w:ind w:left="780" w:right="0" w:hanging="248"/>
        <w:jc w:val="left"/>
        <w:rPr>
          <w:sz w:val="21"/>
        </w:rPr>
      </w:pPr>
      <w:r>
        <w:rPr>
          <w:sz w:val="21"/>
        </w:rPr>
        <w:t>Students</w:t>
      </w:r>
      <w:r>
        <w:rPr>
          <w:spacing w:val="-1"/>
          <w:sz w:val="21"/>
        </w:rPr>
        <w:t xml:space="preserve"> </w:t>
      </w:r>
      <w:r>
        <w:rPr>
          <w:sz w:val="21"/>
        </w:rPr>
        <w:t>should wear</w:t>
      </w:r>
      <w:r>
        <w:rPr>
          <w:spacing w:val="-4"/>
          <w:sz w:val="21"/>
        </w:rPr>
        <w:t xml:space="preserve"> </w:t>
      </w:r>
      <w:r>
        <w:rPr>
          <w:sz w:val="21"/>
        </w:rPr>
        <w:t>PE</w:t>
      </w:r>
      <w:r>
        <w:rPr>
          <w:spacing w:val="-2"/>
          <w:sz w:val="21"/>
        </w:rPr>
        <w:t xml:space="preserve"> </w:t>
      </w:r>
      <w:r>
        <w:rPr>
          <w:sz w:val="21"/>
        </w:rPr>
        <w:t>uniform</w:t>
      </w:r>
      <w:r>
        <w:rPr>
          <w:spacing w:val="-5"/>
          <w:sz w:val="21"/>
        </w:rPr>
        <w:t xml:space="preserve"> </w:t>
      </w:r>
      <w:r>
        <w:rPr>
          <w:sz w:val="21"/>
        </w:rPr>
        <w:t>every</w:t>
      </w:r>
      <w:r>
        <w:rPr>
          <w:spacing w:val="-3"/>
          <w:sz w:val="21"/>
        </w:rPr>
        <w:t xml:space="preserve"> </w:t>
      </w:r>
      <w:r>
        <w:rPr>
          <w:sz w:val="21"/>
        </w:rPr>
        <w:t>day.</w:t>
      </w:r>
    </w:p>
    <w:p>
      <w:pPr>
        <w:pStyle w:val="12"/>
        <w:numPr>
          <w:ilvl w:val="1"/>
          <w:numId w:val="1"/>
        </w:numPr>
        <w:tabs>
          <w:tab w:val="left" w:pos="781"/>
        </w:tabs>
        <w:spacing w:before="58" w:after="0" w:line="240" w:lineRule="auto"/>
        <w:ind w:left="780" w:right="0" w:hanging="248"/>
        <w:jc w:val="left"/>
        <w:rPr>
          <w:sz w:val="21"/>
        </w:rPr>
      </w:pPr>
      <w:r>
        <w:rPr>
          <w:sz w:val="21"/>
        </w:rPr>
        <w:t>Students</w:t>
      </w:r>
      <w:r>
        <w:rPr>
          <w:spacing w:val="-1"/>
          <w:sz w:val="21"/>
        </w:rPr>
        <w:t xml:space="preserve"> </w:t>
      </w:r>
      <w:r>
        <w:rPr>
          <w:sz w:val="21"/>
        </w:rPr>
        <w:t>can</w:t>
      </w:r>
      <w:r>
        <w:rPr>
          <w:spacing w:val="-1"/>
          <w:sz w:val="21"/>
        </w:rPr>
        <w:t xml:space="preserve"> </w:t>
      </w:r>
      <w:r>
        <w:rPr>
          <w:sz w:val="21"/>
        </w:rPr>
        <w:t>wear</w:t>
      </w:r>
      <w:r>
        <w:rPr>
          <w:spacing w:val="-4"/>
          <w:sz w:val="21"/>
        </w:rPr>
        <w:t xml:space="preserve"> </w:t>
      </w:r>
      <w:r>
        <w:rPr>
          <w:sz w:val="21"/>
        </w:rPr>
        <w:t>other</w:t>
      </w:r>
      <w:r>
        <w:rPr>
          <w:spacing w:val="-2"/>
          <w:sz w:val="21"/>
        </w:rPr>
        <w:t xml:space="preserve"> </w:t>
      </w:r>
      <w:r>
        <w:rPr>
          <w:sz w:val="21"/>
        </w:rPr>
        <w:t>clothes</w:t>
      </w:r>
      <w:r>
        <w:rPr>
          <w:spacing w:val="-2"/>
          <w:sz w:val="21"/>
        </w:rPr>
        <w:t xml:space="preserve"> </w:t>
      </w:r>
      <w:r>
        <w:rPr>
          <w:sz w:val="21"/>
        </w:rPr>
        <w:t>instead of</w:t>
      </w:r>
      <w:r>
        <w:rPr>
          <w:spacing w:val="-2"/>
          <w:sz w:val="21"/>
        </w:rPr>
        <w:t xml:space="preserve"> </w:t>
      </w:r>
      <w:r>
        <w:rPr>
          <w:sz w:val="21"/>
        </w:rPr>
        <w:t>shorts when</w:t>
      </w:r>
      <w:r>
        <w:rPr>
          <w:spacing w:val="-4"/>
          <w:sz w:val="21"/>
        </w:rPr>
        <w:t xml:space="preserve"> </w:t>
      </w:r>
      <w:r>
        <w:rPr>
          <w:sz w:val="21"/>
        </w:rPr>
        <w:t>it</w:t>
      </w:r>
      <w:r>
        <w:rPr>
          <w:spacing w:val="-2"/>
          <w:sz w:val="21"/>
        </w:rPr>
        <w:t xml:space="preserve"> </w:t>
      </w:r>
      <w:r>
        <w:rPr>
          <w:sz w:val="21"/>
        </w:rPr>
        <w:t>is cold.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purpose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talk?</w:t>
      </w:r>
    </w:p>
    <w:p>
      <w:pPr>
        <w:pStyle w:val="12"/>
        <w:numPr>
          <w:ilvl w:val="1"/>
          <w:numId w:val="1"/>
        </w:numPr>
        <w:tabs>
          <w:tab w:val="left" w:pos="790"/>
        </w:tabs>
        <w:spacing w:before="58" w:after="0" w:line="240" w:lineRule="auto"/>
        <w:ind w:left="789" w:right="0" w:hanging="257"/>
        <w:jc w:val="left"/>
        <w:rPr>
          <w:sz w:val="21"/>
        </w:rPr>
      </w:pPr>
      <w:r>
        <w:rPr>
          <w:sz w:val="21"/>
        </w:rPr>
        <w:t>To</w:t>
      </w:r>
      <w:r>
        <w:rPr>
          <w:spacing w:val="-2"/>
          <w:sz w:val="21"/>
        </w:rPr>
        <w:t xml:space="preserve"> </w:t>
      </w:r>
      <w:r>
        <w:rPr>
          <w:sz w:val="21"/>
        </w:rPr>
        <w:t>explain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dos</w:t>
      </w:r>
      <w:r>
        <w:rPr>
          <w:spacing w:val="-3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don’ts.</w:t>
      </w:r>
    </w:p>
    <w:p>
      <w:pPr>
        <w:pStyle w:val="12"/>
        <w:numPr>
          <w:ilvl w:val="1"/>
          <w:numId w:val="1"/>
        </w:numPr>
        <w:tabs>
          <w:tab w:val="left" w:pos="781"/>
        </w:tabs>
        <w:spacing w:before="59" w:after="0" w:line="240" w:lineRule="auto"/>
        <w:ind w:left="780" w:right="0" w:hanging="248"/>
        <w:jc w:val="left"/>
        <w:rPr>
          <w:sz w:val="21"/>
        </w:rPr>
      </w:pP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persuade</w:t>
      </w:r>
      <w:r>
        <w:rPr>
          <w:spacing w:val="-1"/>
          <w:sz w:val="21"/>
        </w:rPr>
        <w:t xml:space="preserve"> </w:t>
      </w:r>
      <w:r>
        <w:rPr>
          <w:sz w:val="21"/>
        </w:rPr>
        <w:t>students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4"/>
          <w:sz w:val="21"/>
        </w:rPr>
        <w:t xml:space="preserve"> </w:t>
      </w:r>
      <w:r>
        <w:rPr>
          <w:sz w:val="21"/>
        </w:rPr>
        <w:t>obey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rules.</w:t>
      </w:r>
    </w:p>
    <w:p>
      <w:pPr>
        <w:pStyle w:val="12"/>
        <w:numPr>
          <w:ilvl w:val="1"/>
          <w:numId w:val="1"/>
        </w:numPr>
        <w:tabs>
          <w:tab w:val="left" w:pos="781"/>
        </w:tabs>
        <w:spacing w:before="58" w:after="0" w:line="240" w:lineRule="auto"/>
        <w:ind w:left="780" w:right="0" w:hanging="248"/>
        <w:jc w:val="left"/>
        <w:rPr>
          <w:sz w:val="21"/>
        </w:rPr>
      </w:pP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ask</w:t>
      </w:r>
      <w:r>
        <w:rPr>
          <w:spacing w:val="-1"/>
          <w:sz w:val="21"/>
        </w:rPr>
        <w:t xml:space="preserve"> </w:t>
      </w:r>
      <w:r>
        <w:rPr>
          <w:sz w:val="21"/>
        </w:rPr>
        <w:t>students for</w:t>
      </w:r>
      <w:r>
        <w:rPr>
          <w:spacing w:val="-2"/>
          <w:sz w:val="21"/>
        </w:rPr>
        <w:t xml:space="preserve"> </w:t>
      </w:r>
      <w:r>
        <w:rPr>
          <w:sz w:val="21"/>
        </w:rPr>
        <w:t>advice about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rules.</w:t>
      </w:r>
    </w:p>
    <w:p>
      <w:pPr>
        <w:pStyle w:val="2"/>
        <w:spacing w:before="0"/>
        <w:ind w:left="0"/>
        <w:rPr>
          <w:sz w:val="22"/>
        </w:rPr>
      </w:pPr>
    </w:p>
    <w:p>
      <w:pPr>
        <w:pStyle w:val="2"/>
        <w:spacing w:before="5"/>
        <w:ind w:left="0"/>
        <w:rPr>
          <w:sz w:val="18"/>
        </w:rPr>
      </w:pPr>
    </w:p>
    <w:p>
      <w:pPr>
        <w:pStyle w:val="2"/>
        <w:spacing w:before="0"/>
        <w:rPr>
          <w:rFonts w:hint="eastAsia" w:ascii="宋体" w:eastAsia="宋体"/>
        </w:rPr>
      </w:pPr>
      <w:r>
        <w:rPr>
          <w:rFonts w:hint="eastAsia" w:ascii="宋体" w:eastAsia="宋体"/>
          <w:spacing w:val="14"/>
        </w:rPr>
        <w:t>第二部分 阅读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8"/>
        </w:rPr>
        <w:t xml:space="preserve">共两节，满分 </w:t>
      </w:r>
      <w:r>
        <w:t>50</w:t>
      </w:r>
      <w:r>
        <w:rPr>
          <w:spacing w:val="-2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  <w:spacing w:before="31"/>
        <w:rPr>
          <w:rFonts w:hint="eastAsia" w:ascii="宋体" w:eastAsia="宋体"/>
        </w:rPr>
      </w:pPr>
      <w:r>
        <w:rPr>
          <w:rFonts w:hint="eastAsia" w:ascii="宋体" w:eastAsia="宋体"/>
          <w:spacing w:val="-1"/>
        </w:rPr>
        <w:t xml:space="preserve">第一节 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27"/>
        </w:rPr>
        <w:t xml:space="preserve">共 </w:t>
      </w:r>
      <w:r>
        <w:t>15</w:t>
      </w:r>
      <w:r>
        <w:rPr>
          <w:spacing w:val="-3"/>
        </w:rPr>
        <w:t xml:space="preserve"> </w:t>
      </w:r>
      <w:r>
        <w:rPr>
          <w:rFonts w:hint="eastAsia" w:ascii="宋体" w:eastAsia="宋体"/>
          <w:spacing w:val="-8"/>
        </w:rPr>
        <w:t xml:space="preserve">小题；每小题 </w:t>
      </w:r>
      <w:r>
        <w:t xml:space="preserve">2.5 </w:t>
      </w:r>
      <w:r>
        <w:rPr>
          <w:rFonts w:hint="eastAsia" w:ascii="宋体" w:eastAsia="宋体"/>
          <w:spacing w:val="-11"/>
        </w:rPr>
        <w:t xml:space="preserve">分，满分 </w:t>
      </w:r>
      <w:r>
        <w:t xml:space="preserve">37.5 </w:t>
      </w:r>
      <w:r>
        <w:rPr>
          <w:rFonts w:hint="eastAsia" w:ascii="宋体" w:eastAsia="宋体"/>
        </w:rPr>
        <w:t>分）</w:t>
      </w:r>
    </w:p>
    <w:p>
      <w:pPr>
        <w:pStyle w:val="2"/>
        <w:spacing w:before="32"/>
        <w:ind w:left="638"/>
        <w:rPr>
          <w:rFonts w:hint="eastAsia" w:ascii="宋体" w:eastAsia="宋体"/>
        </w:rPr>
      </w:pPr>
      <w:r>
        <w:rPr>
          <w:rFonts w:hint="eastAsia" w:ascii="宋体" w:eastAsia="宋体"/>
          <w:spacing w:val="3"/>
        </w:rPr>
        <w:t>阅读下列短文，从每题所给的</w:t>
      </w:r>
      <w:r>
        <w:t>A</w:t>
      </w:r>
      <w:r>
        <w:rPr>
          <w:rFonts w:hint="eastAsia" w:ascii="宋体" w:eastAsia="宋体"/>
        </w:rPr>
        <w:t>、</w:t>
      </w:r>
      <w:r>
        <w:t>B</w:t>
      </w:r>
      <w:r>
        <w:rPr>
          <w:rFonts w:hint="eastAsia" w:ascii="宋体" w:eastAsia="宋体"/>
        </w:rPr>
        <w:t>、</w:t>
      </w:r>
      <w:r>
        <w:t>C</w:t>
      </w:r>
      <w:r>
        <w:rPr>
          <w:rFonts w:hint="eastAsia" w:ascii="宋体" w:eastAsia="宋体"/>
        </w:rPr>
        <w:t>、</w:t>
      </w:r>
      <w:r>
        <w:t>D</w:t>
      </w:r>
      <w:r>
        <w:rPr>
          <w:spacing w:val="-2"/>
        </w:rPr>
        <w:t xml:space="preserve"> </w:t>
      </w:r>
      <w:r>
        <w:rPr>
          <w:rFonts w:hint="eastAsia" w:ascii="宋体" w:eastAsia="宋体"/>
        </w:rPr>
        <w:t>四个选项中选出最佳选项。</w:t>
      </w:r>
    </w:p>
    <w:p>
      <w:pPr>
        <w:pStyle w:val="5"/>
        <w:spacing w:before="44"/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val="en-US" w:eastAsia="zh-CN" w:bidi="ar-SA"/>
        </w:rPr>
        <w:t>A</w:t>
      </w:r>
    </w:p>
    <w:p>
      <w:pPr>
        <w:pStyle w:val="2"/>
        <w:spacing w:line="290" w:lineRule="auto"/>
        <w:ind w:right="208" w:firstLine="420"/>
        <w:jc w:val="both"/>
      </w:pPr>
      <w:r>
        <w:t xml:space="preserve">Lonely Planet’s </w:t>
      </w:r>
      <w:r>
        <w:rPr>
          <w:rFonts w:hint="default" w:ascii="Times New Roman" w:hAnsi="Times New Roman" w:eastAsia="Arial" w:cs="Times New Roman"/>
          <w:i/>
        </w:rPr>
        <w:t>Middle East</w:t>
      </w:r>
      <w:r>
        <w:rPr>
          <w:rFonts w:ascii="Arial" w:hAnsi="Arial" w:eastAsia="Arial"/>
          <w:i/>
        </w:rPr>
        <w:t xml:space="preserve"> </w:t>
      </w:r>
      <w:r>
        <w:t>is your passport to the most relevant, up-to-date advice on what to see and</w:t>
      </w:r>
      <w:r>
        <w:rPr>
          <w:spacing w:val="1"/>
        </w:rPr>
        <w:t xml:space="preserve"> </w:t>
      </w:r>
      <w:r>
        <w:t>skip,</w:t>
      </w:r>
      <w:r>
        <w:rPr>
          <w:spacing w:val="1"/>
        </w:rPr>
        <w:t xml:space="preserve"> </w:t>
      </w:r>
      <w:r>
        <w:t>and what hidden discoveries</w:t>
      </w:r>
      <w:r>
        <w:rPr>
          <w:spacing w:val="1"/>
        </w:rPr>
        <w:t xml:space="preserve"> </w:t>
      </w:r>
      <w:r>
        <w:t>await</w:t>
      </w:r>
      <w:r>
        <w:rPr>
          <w:spacing w:val="1"/>
        </w:rPr>
        <w:t xml:space="preserve"> </w:t>
      </w:r>
      <w:r>
        <w:t>you.</w:t>
      </w:r>
      <w:r>
        <w:rPr>
          <w:spacing w:val="1"/>
        </w:rPr>
        <w:t xml:space="preserve"> </w:t>
      </w:r>
      <w:r>
        <w:t>Wander at</w:t>
      </w:r>
      <w:r>
        <w:rPr>
          <w:spacing w:val="1"/>
        </w:rPr>
        <w:t xml:space="preserve"> </w:t>
      </w:r>
      <w:r>
        <w:t>the mighty Pyramids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Giza, the last</w:t>
      </w:r>
      <w:r>
        <w:rPr>
          <w:spacing w:val="52"/>
        </w:rPr>
        <w:t xml:space="preserve"> </w:t>
      </w:r>
      <w:r>
        <w:t>surviving</w:t>
      </w:r>
      <w:r>
        <w:rPr>
          <w:spacing w:val="1"/>
        </w:rPr>
        <w:t xml:space="preserve"> </w:t>
      </w:r>
      <w:r>
        <w:t>ancient wonder; watch the sun set over the magic of Petra; and explore tree-lined avenue and delicate mosques</w:t>
      </w:r>
      <w:r>
        <w:rPr>
          <w:spacing w:val="1"/>
        </w:rPr>
        <w:t xml:space="preserve"> </w:t>
      </w:r>
      <w:r>
        <w:t>(</w:t>
      </w:r>
      <w:r>
        <w:rPr>
          <w:rFonts w:hint="eastAsia" w:ascii="宋体" w:hAnsi="宋体" w:eastAsia="宋体"/>
        </w:rPr>
        <w:t>清真寺</w:t>
      </w:r>
      <w:r>
        <w:t>) in Esfahan, Iran. All with your trusted travel companion. Get to the heart of Middle East and begin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journey</w:t>
      </w:r>
      <w:r>
        <w:rPr>
          <w:spacing w:val="-5"/>
        </w:rPr>
        <w:t xml:space="preserve"> </w:t>
      </w:r>
      <w:r>
        <w:t>now!</w:t>
      </w:r>
    </w:p>
    <w:p>
      <w:pPr>
        <w:pStyle w:val="2"/>
        <w:spacing w:before="6"/>
        <w:ind w:left="638"/>
        <w:jc w:val="both"/>
      </w:pPr>
      <w:r>
        <w:t>Inside</w:t>
      </w:r>
      <w:r>
        <w:rPr>
          <w:spacing w:val="1"/>
        </w:rPr>
        <w:t xml:space="preserve"> </w:t>
      </w:r>
      <w:r>
        <w:t>Lonely</w:t>
      </w:r>
      <w:r>
        <w:rPr>
          <w:spacing w:val="-6"/>
        </w:rPr>
        <w:t xml:space="preserve"> </w:t>
      </w:r>
      <w:r>
        <w:t>Planet’s</w:t>
      </w:r>
      <w:r>
        <w:rPr>
          <w:spacing w:val="-1"/>
        </w:rPr>
        <w:t xml:space="preserve"> </w:t>
      </w:r>
      <w:r>
        <w:t>Middle</w:t>
      </w:r>
      <w:r>
        <w:rPr>
          <w:spacing w:val="-1"/>
        </w:rPr>
        <w:t xml:space="preserve"> </w:t>
      </w:r>
      <w:r>
        <w:t>East:</w:t>
      </w:r>
    </w:p>
    <w:p>
      <w:pPr>
        <w:pStyle w:val="12"/>
        <w:numPr>
          <w:ilvl w:val="0"/>
          <w:numId w:val="2"/>
        </w:numPr>
        <w:tabs>
          <w:tab w:val="left" w:pos="638"/>
          <w:tab w:val="left" w:pos="639"/>
        </w:tabs>
        <w:spacing w:before="58" w:after="0" w:line="240" w:lineRule="auto"/>
        <w:ind w:left="638" w:right="0" w:hanging="421"/>
        <w:jc w:val="left"/>
        <w:rPr>
          <w:sz w:val="21"/>
        </w:rPr>
      </w:pPr>
      <w:r>
        <w:rPr>
          <w:sz w:val="21"/>
        </w:rPr>
        <w:t>Colour</w:t>
      </w:r>
      <w:r>
        <w:rPr>
          <w:spacing w:val="-1"/>
          <w:sz w:val="21"/>
        </w:rPr>
        <w:t xml:space="preserve"> </w:t>
      </w:r>
      <w:r>
        <w:rPr>
          <w:sz w:val="21"/>
        </w:rPr>
        <w:t>maps</w:t>
      </w:r>
      <w:r>
        <w:rPr>
          <w:spacing w:val="-1"/>
          <w:sz w:val="21"/>
        </w:rPr>
        <w:t xml:space="preserve"> </w:t>
      </w:r>
      <w:r>
        <w:rPr>
          <w:sz w:val="21"/>
        </w:rPr>
        <w:t>and images</w:t>
      </w:r>
      <w:r>
        <w:rPr>
          <w:spacing w:val="-1"/>
          <w:sz w:val="21"/>
        </w:rPr>
        <w:t xml:space="preserve"> </w:t>
      </w:r>
      <w:r>
        <w:rPr>
          <w:sz w:val="21"/>
        </w:rPr>
        <w:t>throughout</w:t>
      </w:r>
    </w:p>
    <w:p>
      <w:pPr>
        <w:pStyle w:val="12"/>
        <w:numPr>
          <w:ilvl w:val="0"/>
          <w:numId w:val="2"/>
        </w:numPr>
        <w:tabs>
          <w:tab w:val="left" w:pos="638"/>
          <w:tab w:val="left" w:pos="639"/>
        </w:tabs>
        <w:spacing w:before="59" w:after="0" w:line="240" w:lineRule="auto"/>
        <w:ind w:left="638" w:right="0" w:hanging="421"/>
        <w:jc w:val="left"/>
        <w:rPr>
          <w:sz w:val="21"/>
        </w:rPr>
      </w:pPr>
      <w:r>
        <w:rPr>
          <w:sz w:val="21"/>
        </w:rPr>
        <w:t>Insider</w:t>
      </w:r>
      <w:r>
        <w:rPr>
          <w:spacing w:val="-2"/>
          <w:sz w:val="21"/>
        </w:rPr>
        <w:t xml:space="preserve"> </w:t>
      </w:r>
      <w:r>
        <w:rPr>
          <w:sz w:val="21"/>
        </w:rPr>
        <w:t>tips</w:t>
      </w:r>
      <w:r>
        <w:rPr>
          <w:spacing w:val="-2"/>
          <w:sz w:val="21"/>
        </w:rPr>
        <w:t xml:space="preserve"> </w:t>
      </w:r>
      <w:r>
        <w:rPr>
          <w:sz w:val="21"/>
        </w:rPr>
        <w:t>to save</w:t>
      </w:r>
      <w:r>
        <w:rPr>
          <w:spacing w:val="-1"/>
          <w:sz w:val="21"/>
        </w:rPr>
        <w:t xml:space="preserve"> </w:t>
      </w:r>
      <w:r>
        <w:rPr>
          <w:sz w:val="21"/>
        </w:rPr>
        <w:t>time and</w:t>
      </w:r>
      <w:r>
        <w:rPr>
          <w:spacing w:val="-1"/>
          <w:sz w:val="21"/>
        </w:rPr>
        <w:t xml:space="preserve"> </w:t>
      </w:r>
      <w:r>
        <w:rPr>
          <w:sz w:val="21"/>
        </w:rPr>
        <w:t>money</w:t>
      </w:r>
      <w:r>
        <w:rPr>
          <w:spacing w:val="-5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get</w:t>
      </w:r>
      <w:r>
        <w:rPr>
          <w:spacing w:val="-2"/>
          <w:sz w:val="21"/>
        </w:rPr>
        <w:t xml:space="preserve"> </w:t>
      </w:r>
      <w:r>
        <w:rPr>
          <w:sz w:val="21"/>
        </w:rPr>
        <w:t>around</w:t>
      </w:r>
      <w:r>
        <w:rPr>
          <w:spacing w:val="-1"/>
          <w:sz w:val="21"/>
        </w:rPr>
        <w:t xml:space="preserve"> </w:t>
      </w:r>
      <w:r>
        <w:rPr>
          <w:sz w:val="21"/>
        </w:rPr>
        <w:t>like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local,</w:t>
      </w:r>
      <w:r>
        <w:rPr>
          <w:spacing w:val="-1"/>
          <w:sz w:val="21"/>
        </w:rPr>
        <w:t xml:space="preserve"> </w:t>
      </w:r>
      <w:r>
        <w:rPr>
          <w:sz w:val="21"/>
        </w:rPr>
        <w:t>avoiding crowds</w:t>
      </w:r>
      <w:r>
        <w:rPr>
          <w:spacing w:val="-1"/>
          <w:sz w:val="21"/>
        </w:rPr>
        <w:t xml:space="preserve"> </w:t>
      </w:r>
      <w:r>
        <w:rPr>
          <w:sz w:val="21"/>
        </w:rPr>
        <w:t>and trouble</w:t>
      </w:r>
      <w:r>
        <w:rPr>
          <w:spacing w:val="-1"/>
          <w:sz w:val="21"/>
        </w:rPr>
        <w:t xml:space="preserve"> </w:t>
      </w:r>
      <w:r>
        <w:rPr>
          <w:sz w:val="21"/>
        </w:rPr>
        <w:t>spots</w:t>
      </w:r>
    </w:p>
    <w:p>
      <w:pPr>
        <w:pStyle w:val="12"/>
        <w:numPr>
          <w:ilvl w:val="0"/>
          <w:numId w:val="2"/>
        </w:numPr>
        <w:tabs>
          <w:tab w:val="left" w:pos="638"/>
          <w:tab w:val="left" w:pos="639"/>
        </w:tabs>
        <w:spacing w:before="59" w:after="0" w:line="240" w:lineRule="auto"/>
        <w:ind w:left="638" w:right="0" w:hanging="421"/>
        <w:jc w:val="left"/>
        <w:rPr>
          <w:sz w:val="21"/>
        </w:rPr>
      </w:pPr>
      <w:r>
        <w:rPr>
          <w:sz w:val="21"/>
        </w:rPr>
        <w:t>Essential</w:t>
      </w:r>
      <w:r>
        <w:rPr>
          <w:spacing w:val="-2"/>
          <w:sz w:val="21"/>
        </w:rPr>
        <w:t xml:space="preserve"> </w:t>
      </w:r>
      <w:r>
        <w:rPr>
          <w:sz w:val="21"/>
        </w:rPr>
        <w:t>info</w:t>
      </w:r>
      <w:r>
        <w:rPr>
          <w:spacing w:val="-2"/>
          <w:sz w:val="21"/>
        </w:rPr>
        <w:t xml:space="preserve"> </w:t>
      </w:r>
      <w:r>
        <w:rPr>
          <w:sz w:val="21"/>
        </w:rPr>
        <w:t>at</w:t>
      </w:r>
      <w:r>
        <w:rPr>
          <w:spacing w:val="-2"/>
          <w:sz w:val="21"/>
        </w:rPr>
        <w:t xml:space="preserve"> </w:t>
      </w:r>
      <w:r>
        <w:rPr>
          <w:sz w:val="21"/>
        </w:rPr>
        <w:t>your</w:t>
      </w:r>
      <w:r>
        <w:rPr>
          <w:spacing w:val="-1"/>
          <w:sz w:val="21"/>
        </w:rPr>
        <w:t xml:space="preserve"> </w:t>
      </w:r>
      <w:r>
        <w:rPr>
          <w:sz w:val="21"/>
        </w:rPr>
        <w:t>fingertips</w:t>
      </w:r>
      <w:r>
        <w:rPr>
          <w:spacing w:val="-1"/>
          <w:sz w:val="21"/>
        </w:rPr>
        <w:t xml:space="preserve"> </w:t>
      </w:r>
      <w:r>
        <w:rPr>
          <w:sz w:val="21"/>
        </w:rPr>
        <w:t>—</w:t>
      </w:r>
      <w:r>
        <w:rPr>
          <w:spacing w:val="-1"/>
          <w:sz w:val="21"/>
        </w:rPr>
        <w:t xml:space="preserve"> </w:t>
      </w:r>
      <w:r>
        <w:rPr>
          <w:sz w:val="21"/>
        </w:rPr>
        <w:t>hours</w:t>
      </w:r>
      <w:r>
        <w:rPr>
          <w:spacing w:val="-4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operation,</w:t>
      </w:r>
      <w:r>
        <w:rPr>
          <w:spacing w:val="-4"/>
          <w:sz w:val="21"/>
        </w:rPr>
        <w:t xml:space="preserve"> </w:t>
      </w:r>
      <w:r>
        <w:rPr>
          <w:sz w:val="21"/>
        </w:rPr>
        <w:t>phone</w:t>
      </w:r>
      <w:r>
        <w:rPr>
          <w:spacing w:val="-1"/>
          <w:sz w:val="21"/>
        </w:rPr>
        <w:t xml:space="preserve"> </w:t>
      </w:r>
      <w:r>
        <w:rPr>
          <w:sz w:val="21"/>
        </w:rPr>
        <w:t>numbers, websites,</w:t>
      </w:r>
      <w:r>
        <w:rPr>
          <w:spacing w:val="-1"/>
          <w:sz w:val="21"/>
        </w:rPr>
        <w:t xml:space="preserve"> </w:t>
      </w:r>
      <w:r>
        <w:rPr>
          <w:sz w:val="21"/>
        </w:rPr>
        <w:t>transit</w:t>
      </w:r>
      <w:r>
        <w:rPr>
          <w:spacing w:val="-2"/>
          <w:sz w:val="21"/>
        </w:rPr>
        <w:t xml:space="preserve"> </w:t>
      </w:r>
      <w:r>
        <w:rPr>
          <w:sz w:val="21"/>
        </w:rPr>
        <w:t>tips,</w:t>
      </w:r>
      <w:r>
        <w:rPr>
          <w:spacing w:val="-1"/>
          <w:sz w:val="21"/>
        </w:rPr>
        <w:t xml:space="preserve"> </w:t>
      </w:r>
      <w:r>
        <w:rPr>
          <w:sz w:val="21"/>
        </w:rPr>
        <w:t>prices</w:t>
      </w:r>
    </w:p>
    <w:p>
      <w:pPr>
        <w:pStyle w:val="12"/>
        <w:numPr>
          <w:ilvl w:val="0"/>
          <w:numId w:val="2"/>
        </w:numPr>
        <w:tabs>
          <w:tab w:val="left" w:pos="638"/>
          <w:tab w:val="left" w:pos="639"/>
        </w:tabs>
        <w:spacing w:before="44" w:after="0" w:line="280" w:lineRule="auto"/>
        <w:ind w:left="638" w:right="208" w:hanging="420"/>
        <w:jc w:val="left"/>
        <w:rPr>
          <w:sz w:val="21"/>
        </w:rPr>
      </w:pPr>
      <w:r>
        <w:rPr>
          <w:sz w:val="21"/>
        </w:rPr>
        <w:t>Honest</w:t>
      </w:r>
      <w:r>
        <w:rPr>
          <w:spacing w:val="7"/>
          <w:sz w:val="21"/>
        </w:rPr>
        <w:t xml:space="preserve"> </w:t>
      </w:r>
      <w:r>
        <w:rPr>
          <w:sz w:val="21"/>
        </w:rPr>
        <w:t>reviews</w:t>
      </w:r>
      <w:r>
        <w:rPr>
          <w:spacing w:val="8"/>
          <w:sz w:val="21"/>
        </w:rPr>
        <w:t xml:space="preserve"> </w:t>
      </w:r>
      <w:r>
        <w:rPr>
          <w:sz w:val="21"/>
        </w:rPr>
        <w:t>for</w:t>
      </w:r>
      <w:r>
        <w:rPr>
          <w:spacing w:val="7"/>
          <w:sz w:val="21"/>
        </w:rPr>
        <w:t xml:space="preserve"> </w:t>
      </w:r>
      <w:r>
        <w:rPr>
          <w:sz w:val="21"/>
        </w:rPr>
        <w:t>all</w:t>
      </w:r>
      <w:r>
        <w:rPr>
          <w:spacing w:val="8"/>
          <w:sz w:val="21"/>
        </w:rPr>
        <w:t xml:space="preserve"> </w:t>
      </w:r>
      <w:r>
        <w:rPr>
          <w:sz w:val="21"/>
        </w:rPr>
        <w:t>budgets</w:t>
      </w:r>
      <w:r>
        <w:rPr>
          <w:spacing w:val="2"/>
          <w:sz w:val="21"/>
        </w:rPr>
        <w:t xml:space="preserve"> — </w:t>
      </w:r>
      <w:r>
        <w:rPr>
          <w:sz w:val="21"/>
        </w:rPr>
        <w:t>eating,</w:t>
      </w:r>
      <w:r>
        <w:rPr>
          <w:spacing w:val="9"/>
          <w:sz w:val="21"/>
        </w:rPr>
        <w:t xml:space="preserve"> </w:t>
      </w:r>
      <w:r>
        <w:rPr>
          <w:sz w:val="21"/>
        </w:rPr>
        <w:t>sleeping,</w:t>
      </w:r>
      <w:r>
        <w:rPr>
          <w:spacing w:val="8"/>
          <w:sz w:val="21"/>
        </w:rPr>
        <w:t xml:space="preserve"> </w:t>
      </w:r>
      <w:r>
        <w:rPr>
          <w:sz w:val="21"/>
        </w:rPr>
        <w:t>sightseeing,</w:t>
      </w:r>
      <w:r>
        <w:rPr>
          <w:spacing w:val="8"/>
          <w:sz w:val="21"/>
        </w:rPr>
        <w:t xml:space="preserve"> </w:t>
      </w:r>
      <w:r>
        <w:rPr>
          <w:sz w:val="21"/>
        </w:rPr>
        <w:t>going</w:t>
      </w:r>
      <w:r>
        <w:rPr>
          <w:spacing w:val="6"/>
          <w:sz w:val="21"/>
        </w:rPr>
        <w:t xml:space="preserve"> </w:t>
      </w:r>
      <w:r>
        <w:rPr>
          <w:sz w:val="21"/>
        </w:rPr>
        <w:t>out</w:t>
      </w:r>
      <w:r>
        <w:rPr>
          <w:spacing w:val="4"/>
          <w:sz w:val="21"/>
        </w:rPr>
        <w:t xml:space="preserve">, </w:t>
      </w:r>
      <w:r>
        <w:rPr>
          <w:sz w:val="21"/>
        </w:rPr>
        <w:t>shopping</w:t>
      </w:r>
      <w:r>
        <w:rPr>
          <w:spacing w:val="3"/>
          <w:sz w:val="21"/>
        </w:rPr>
        <w:t xml:space="preserve">, </w:t>
      </w:r>
      <w:r>
        <w:rPr>
          <w:sz w:val="21"/>
        </w:rPr>
        <w:t>hidden</w:t>
      </w:r>
      <w:r>
        <w:rPr>
          <w:spacing w:val="6"/>
          <w:sz w:val="21"/>
        </w:rPr>
        <w:t xml:space="preserve"> </w:t>
      </w:r>
      <w:r>
        <w:rPr>
          <w:sz w:val="21"/>
        </w:rPr>
        <w:t>gems</w:t>
      </w:r>
      <w:r>
        <w:rPr>
          <w:spacing w:val="6"/>
          <w:sz w:val="21"/>
        </w:rPr>
        <w:t xml:space="preserve"> (</w:t>
      </w:r>
      <w:r>
        <w:rPr>
          <w:rFonts w:hint="eastAsia" w:ascii="宋体" w:hAnsi="宋体" w:eastAsia="宋体"/>
          <w:sz w:val="21"/>
        </w:rPr>
        <w:t>精品</w:t>
      </w:r>
      <w:r>
        <w:rPr>
          <w:sz w:val="21"/>
        </w:rPr>
        <w:t>)</w:t>
      </w:r>
      <w:r>
        <w:rPr>
          <w:spacing w:val="-50"/>
          <w:sz w:val="21"/>
        </w:rPr>
        <w:t xml:space="preserve"> </w:t>
      </w:r>
      <w:r>
        <w:rPr>
          <w:sz w:val="21"/>
        </w:rPr>
        <w:t>hat</w:t>
      </w:r>
      <w:r>
        <w:rPr>
          <w:spacing w:val="-1"/>
          <w:sz w:val="21"/>
        </w:rPr>
        <w:t xml:space="preserve"> </w:t>
      </w:r>
      <w:r>
        <w:rPr>
          <w:sz w:val="21"/>
        </w:rPr>
        <w:t>most</w:t>
      </w:r>
      <w:r>
        <w:rPr>
          <w:spacing w:val="-2"/>
          <w:sz w:val="21"/>
        </w:rPr>
        <w:t xml:space="preserve"> </w:t>
      </w:r>
      <w:r>
        <w:rPr>
          <w:sz w:val="21"/>
        </w:rPr>
        <w:t>guidebooks</w:t>
      </w:r>
      <w:r>
        <w:rPr>
          <w:spacing w:val="-2"/>
          <w:sz w:val="21"/>
        </w:rPr>
        <w:t xml:space="preserve"> </w:t>
      </w:r>
      <w:r>
        <w:rPr>
          <w:sz w:val="21"/>
        </w:rPr>
        <w:t>miss</w:t>
      </w:r>
    </w:p>
    <w:p>
      <w:pPr>
        <w:spacing w:after="0" w:line="280" w:lineRule="auto"/>
        <w:jc w:val="left"/>
        <w:rPr>
          <w:sz w:val="21"/>
        </w:rPr>
        <w:sectPr>
          <w:pgSz w:w="11910" w:h="16840"/>
          <w:pgMar w:top="1380" w:right="920" w:bottom="1180" w:left="1200" w:header="0" w:footer="982" w:gutter="0"/>
          <w:cols w:space="720" w:num="1"/>
        </w:sectPr>
      </w:pPr>
    </w:p>
    <w:p>
      <w:pPr>
        <w:pStyle w:val="12"/>
        <w:numPr>
          <w:ilvl w:val="0"/>
          <w:numId w:val="2"/>
        </w:numPr>
        <w:tabs>
          <w:tab w:val="left" w:pos="638"/>
          <w:tab w:val="left" w:pos="639"/>
        </w:tabs>
        <w:spacing w:before="64" w:after="0" w:line="297" w:lineRule="auto"/>
        <w:ind w:left="638" w:right="212" w:hanging="420"/>
        <w:jc w:val="both"/>
        <w:rPr>
          <w:sz w:val="21"/>
        </w:rPr>
      </w:pPr>
      <w:r>
        <w:rPr>
          <w:sz w:val="21"/>
        </w:rPr>
        <w:t>Cultural insights provide a richer, more rewarding travel experience — covering history, people, music,</w:t>
      </w:r>
      <w:r>
        <w:rPr>
          <w:spacing w:val="1"/>
          <w:sz w:val="21"/>
        </w:rPr>
        <w:t xml:space="preserve"> </w:t>
      </w:r>
      <w:r>
        <w:rPr>
          <w:sz w:val="21"/>
        </w:rPr>
        <w:t>landscapes,</w:t>
      </w:r>
      <w:r>
        <w:rPr>
          <w:spacing w:val="-1"/>
          <w:sz w:val="21"/>
        </w:rPr>
        <w:t xml:space="preserve"> </w:t>
      </w:r>
      <w:r>
        <w:rPr>
          <w:sz w:val="21"/>
        </w:rPr>
        <w:t>wildlife, cuisine,</w:t>
      </w:r>
      <w:r>
        <w:rPr>
          <w:spacing w:val="-3"/>
          <w:sz w:val="21"/>
        </w:rPr>
        <w:t xml:space="preserve"> </w:t>
      </w:r>
      <w:r>
        <w:rPr>
          <w:sz w:val="21"/>
        </w:rPr>
        <w:t>politics</w:t>
      </w:r>
    </w:p>
    <w:p>
      <w:pPr>
        <w:pStyle w:val="2"/>
        <w:spacing w:before="1" w:line="297" w:lineRule="auto"/>
        <w:ind w:right="1324"/>
        <w:jc w:val="both"/>
      </w:pPr>
      <w:r>
        <w:t>Coverage Includes: Egypt, Iraq, Israel, the Palestinian Territories, Jordan, Lebanon, Syria, Turkey</w:t>
      </w:r>
      <w:r>
        <w:rPr>
          <w:spacing w:val="-50"/>
        </w:rPr>
        <w:t xml:space="preserve"> </w:t>
      </w:r>
      <w:r>
        <w:t>Book</w:t>
      </w:r>
      <w:r>
        <w:rPr>
          <w:spacing w:val="-3"/>
        </w:rPr>
        <w:t xml:space="preserve"> </w:t>
      </w:r>
      <w:r>
        <w:t>Details</w:t>
      </w:r>
    </w:p>
    <w:p>
      <w:pPr>
        <w:pStyle w:val="2"/>
        <w:spacing w:before="1"/>
        <w:jc w:val="both"/>
      </w:pPr>
      <w:r>
        <w:t>ISBN:</w:t>
      </w:r>
      <w:r>
        <w:rPr>
          <w:spacing w:val="-2"/>
        </w:rPr>
        <w:t xml:space="preserve"> </w:t>
      </w:r>
      <w:r>
        <w:t>9781786570710</w:t>
      </w:r>
    </w:p>
    <w:p>
      <w:pPr>
        <w:pStyle w:val="2"/>
        <w:spacing w:before="59" w:line="297" w:lineRule="auto"/>
        <w:ind w:right="211"/>
        <w:jc w:val="both"/>
      </w:pPr>
      <w:r>
        <w:t>Writers: Anthony Ham, Paul Clammer, Orlando Crowcroft, Mark Elliott, Anita Isalska, Jessica Lee, Virginia</w:t>
      </w:r>
      <w:r>
        <w:rPr>
          <w:spacing w:val="1"/>
        </w:rPr>
        <w:t xml:space="preserve"> </w:t>
      </w:r>
      <w:r>
        <w:t>Maxwell, Simon Richmond, Daniel Robinson, Anthony Sattin, Dan Savery Raz, Andy Symington, Jenny</w:t>
      </w:r>
      <w:r>
        <w:rPr>
          <w:spacing w:val="1"/>
        </w:rPr>
        <w:t xml:space="preserve"> </w:t>
      </w:r>
      <w:r>
        <w:t>Walker, Steve Waters</w:t>
      </w:r>
    </w:p>
    <w:p>
      <w:pPr>
        <w:pStyle w:val="2"/>
        <w:spacing w:before="2" w:line="297" w:lineRule="auto"/>
        <w:ind w:right="4046"/>
        <w:jc w:val="both"/>
      </w:pPr>
      <w:r>
        <w:rPr>
          <w:spacing w:val="-1"/>
        </w:rPr>
        <w:t>608</w:t>
      </w:r>
      <w:r>
        <w:t xml:space="preserve"> pages, 256pp color, 90</w:t>
      </w:r>
      <w:r>
        <w:rPr>
          <w:spacing w:val="-3"/>
        </w:rPr>
        <w:t xml:space="preserve"> </w:t>
      </w:r>
      <w:r>
        <w:t>maps</w:t>
      </w:r>
      <w:r>
        <w:rPr>
          <w:spacing w:val="1"/>
        </w:rPr>
        <w:t xml:space="preserve"> </w:t>
      </w:r>
      <w:r>
        <w:t>|</w:t>
      </w:r>
      <w:r>
        <w:rPr>
          <w:spacing w:val="-3"/>
        </w:rPr>
        <w:t xml:space="preserve"> </w:t>
      </w:r>
      <w:r>
        <w:t>Dimensions:</w:t>
      </w:r>
      <w:r>
        <w:rPr>
          <w:spacing w:val="-2"/>
        </w:rPr>
        <w:t xml:space="preserve"> </w:t>
      </w:r>
      <w:r>
        <w:t>128mm ×</w:t>
      </w:r>
      <w:r>
        <w:rPr>
          <w:spacing w:val="-24"/>
        </w:rPr>
        <w:t xml:space="preserve"> </w:t>
      </w:r>
      <w:r>
        <w:t>197mm</w:t>
      </w:r>
      <w:r>
        <w:rPr>
          <w:spacing w:val="-50"/>
        </w:rPr>
        <w:t xml:space="preserve"> </w:t>
      </w:r>
      <w:r>
        <w:t>Next</w:t>
      </w:r>
      <w:r>
        <w:rPr>
          <w:spacing w:val="-2"/>
        </w:rPr>
        <w:t xml:space="preserve"> </w:t>
      </w:r>
      <w:r>
        <w:t>edition due:</w:t>
      </w:r>
      <w:r>
        <w:rPr>
          <w:spacing w:val="-1"/>
        </w:rPr>
        <w:t xml:space="preserve"> </w:t>
      </w:r>
      <w:r>
        <w:t>Dec 2024</w:t>
      </w:r>
    </w:p>
    <w:p>
      <w:pPr>
        <w:pStyle w:val="2"/>
        <w:spacing w:before="2"/>
        <w:ind w:left="0"/>
        <w:rPr>
          <w:sz w:val="26"/>
        </w:rPr>
      </w:pPr>
    </w:p>
    <w:p>
      <w:pPr>
        <w:pStyle w:val="12"/>
        <w:numPr>
          <w:ilvl w:val="0"/>
          <w:numId w:val="1"/>
        </w:numPr>
        <w:tabs>
          <w:tab w:val="left" w:pos="536"/>
        </w:tabs>
        <w:spacing w:before="0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 xml:space="preserve"> </w:t>
      </w:r>
      <w:r>
        <w:rPr>
          <w:sz w:val="21"/>
        </w:rPr>
        <w:t>information</w:t>
      </w:r>
      <w:r>
        <w:rPr>
          <w:spacing w:val="-1"/>
          <w:sz w:val="21"/>
        </w:rPr>
        <w:t xml:space="preserve"> </w:t>
      </w:r>
      <w:r>
        <w:rPr>
          <w:sz w:val="21"/>
        </w:rPr>
        <w:t>can</w:t>
      </w:r>
      <w:r>
        <w:rPr>
          <w:spacing w:val="-1"/>
          <w:sz w:val="21"/>
        </w:rPr>
        <w:t xml:space="preserve"> </w:t>
      </w:r>
      <w:r>
        <w:rPr>
          <w:sz w:val="21"/>
        </w:rPr>
        <w:t>readers</w:t>
      </w:r>
      <w:r>
        <w:rPr>
          <w:spacing w:val="-1"/>
          <w:sz w:val="21"/>
        </w:rPr>
        <w:t xml:space="preserve"> </w:t>
      </w:r>
      <w:r>
        <w:rPr>
          <w:sz w:val="21"/>
        </w:rPr>
        <w:t>get</w:t>
      </w:r>
      <w:r>
        <w:rPr>
          <w:spacing w:val="-2"/>
          <w:sz w:val="21"/>
        </w:rPr>
        <w:t xml:space="preserve"> </w:t>
      </w:r>
      <w:r>
        <w:rPr>
          <w:sz w:val="21"/>
        </w:rPr>
        <w:t>from</w:t>
      </w:r>
      <w:r>
        <w:rPr>
          <w:spacing w:val="-3"/>
          <w:sz w:val="21"/>
        </w:rPr>
        <w:t xml:space="preserve"> </w:t>
      </w:r>
      <w:r>
        <w:rPr>
          <w:sz w:val="21"/>
        </w:rPr>
        <w:t>Lonely</w:t>
      </w:r>
      <w:r>
        <w:rPr>
          <w:spacing w:val="-6"/>
          <w:sz w:val="21"/>
        </w:rPr>
        <w:t xml:space="preserve"> </w:t>
      </w:r>
      <w:r>
        <w:rPr>
          <w:sz w:val="21"/>
        </w:rPr>
        <w:t>Planet’s</w:t>
      </w:r>
      <w:r>
        <w:rPr>
          <w:spacing w:val="-1"/>
          <w:sz w:val="21"/>
        </w:rPr>
        <w:t xml:space="preserve"> </w:t>
      </w:r>
      <w:r>
        <w:rPr>
          <w:sz w:val="21"/>
        </w:rPr>
        <w:t>Middle</w:t>
      </w:r>
      <w:r>
        <w:rPr>
          <w:spacing w:val="-1"/>
          <w:sz w:val="21"/>
        </w:rPr>
        <w:t xml:space="preserve"> </w:t>
      </w:r>
      <w:r>
        <w:rPr>
          <w:sz w:val="21"/>
        </w:rPr>
        <w:t>East?</w:t>
      </w:r>
    </w:p>
    <w:p>
      <w:pPr>
        <w:pStyle w:val="12"/>
        <w:numPr>
          <w:ilvl w:val="1"/>
          <w:numId w:val="1"/>
        </w:numPr>
        <w:tabs>
          <w:tab w:val="left" w:pos="896"/>
          <w:tab w:val="left" w:pos="4839"/>
        </w:tabs>
        <w:spacing w:before="59" w:after="0" w:line="240" w:lineRule="auto"/>
        <w:ind w:left="895" w:right="0" w:hanging="258"/>
        <w:jc w:val="left"/>
        <w:rPr>
          <w:sz w:val="21"/>
        </w:rPr>
      </w:pPr>
      <w:r>
        <w:rPr>
          <w:sz w:val="21"/>
        </w:rPr>
        <w:t>Black-and-white</w:t>
      </w:r>
      <w:r>
        <w:rPr>
          <w:spacing w:val="-3"/>
          <w:sz w:val="21"/>
        </w:rPr>
        <w:t xml:space="preserve"> </w:t>
      </w:r>
      <w:r>
        <w:rPr>
          <w:sz w:val="21"/>
        </w:rPr>
        <w:t>maps.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2"/>
          <w:sz w:val="21"/>
        </w:rPr>
        <w:t xml:space="preserve"> </w:t>
      </w:r>
      <w:r>
        <w:rPr>
          <w:sz w:val="21"/>
        </w:rPr>
        <w:t>Recommendation of</w:t>
      </w:r>
      <w:r>
        <w:rPr>
          <w:spacing w:val="-1"/>
          <w:sz w:val="21"/>
        </w:rPr>
        <w:t xml:space="preserve"> </w:t>
      </w:r>
      <w:r>
        <w:rPr>
          <w:sz w:val="21"/>
        </w:rPr>
        <w:t>popular</w:t>
      </w:r>
      <w:r>
        <w:rPr>
          <w:spacing w:val="-1"/>
          <w:sz w:val="21"/>
        </w:rPr>
        <w:t xml:space="preserve"> </w:t>
      </w:r>
      <w:r>
        <w:rPr>
          <w:sz w:val="21"/>
        </w:rPr>
        <w:t>guidebooks.</w:t>
      </w:r>
    </w:p>
    <w:p>
      <w:pPr>
        <w:pStyle w:val="2"/>
        <w:tabs>
          <w:tab w:val="left" w:pos="4839"/>
        </w:tabs>
        <w:ind w:left="638"/>
      </w:pPr>
      <w:r>
        <w:t>C.</w:t>
      </w:r>
      <w:r>
        <w:rPr>
          <w:spacing w:val="-2"/>
        </w:rPr>
        <w:t xml:space="preserve"> </w:t>
      </w:r>
      <w:r>
        <w:t>Famous</w:t>
      </w:r>
      <w:r>
        <w:rPr>
          <w:spacing w:val="-1"/>
        </w:rPr>
        <w:t xml:space="preserve"> </w:t>
      </w:r>
      <w:r>
        <w:t>writers’</w:t>
      </w:r>
      <w:r>
        <w:rPr>
          <w:spacing w:val="-2"/>
        </w:rPr>
        <w:t xml:space="preserve"> </w:t>
      </w:r>
      <w:r>
        <w:t>cultural insights.</w:t>
      </w:r>
      <w:r>
        <w:tab/>
      </w:r>
      <w:r>
        <w:t>D.</w:t>
      </w:r>
      <w:r>
        <w:rPr>
          <w:spacing w:val="-4"/>
        </w:rPr>
        <w:t xml:space="preserve"> </w:t>
      </w:r>
      <w:r>
        <w:t>Reviews for all</w:t>
      </w:r>
      <w:r>
        <w:rPr>
          <w:spacing w:val="-1"/>
        </w:rPr>
        <w:t xml:space="preserve"> </w:t>
      </w:r>
      <w:r>
        <w:t>budgets.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places</w:t>
      </w:r>
      <w:r>
        <w:rPr>
          <w:spacing w:val="-2"/>
          <w:sz w:val="21"/>
        </w:rPr>
        <w:t xml:space="preserve"> </w:t>
      </w:r>
      <w:r>
        <w:rPr>
          <w:sz w:val="21"/>
        </w:rPr>
        <w:t>does</w:t>
      </w:r>
      <w:r>
        <w:rPr>
          <w:spacing w:val="-3"/>
          <w:sz w:val="21"/>
        </w:rPr>
        <w:t xml:space="preserve"> </w:t>
      </w:r>
      <w:r>
        <w:rPr>
          <w:sz w:val="21"/>
        </w:rPr>
        <w:t>Lonely</w:t>
      </w:r>
      <w:r>
        <w:rPr>
          <w:spacing w:val="-4"/>
          <w:sz w:val="21"/>
        </w:rPr>
        <w:t xml:space="preserve"> </w:t>
      </w:r>
      <w:r>
        <w:rPr>
          <w:sz w:val="21"/>
        </w:rPr>
        <w:t>Planet’s</w:t>
      </w:r>
      <w:r>
        <w:rPr>
          <w:spacing w:val="-1"/>
          <w:sz w:val="21"/>
        </w:rPr>
        <w:t xml:space="preserve"> </w:t>
      </w:r>
      <w:r>
        <w:rPr>
          <w:sz w:val="21"/>
        </w:rPr>
        <w:t>Middle</w:t>
      </w:r>
      <w:r>
        <w:rPr>
          <w:spacing w:val="-2"/>
          <w:sz w:val="21"/>
        </w:rPr>
        <w:t xml:space="preserve"> </w:t>
      </w:r>
      <w:r>
        <w:rPr>
          <w:sz w:val="21"/>
        </w:rPr>
        <w:t>East</w:t>
      </w:r>
      <w:r>
        <w:rPr>
          <w:spacing w:val="-3"/>
          <w:sz w:val="21"/>
        </w:rPr>
        <w:t xml:space="preserve"> </w:t>
      </w:r>
      <w:r>
        <w:rPr>
          <w:sz w:val="21"/>
        </w:rPr>
        <w:t>cover?</w:t>
      </w:r>
    </w:p>
    <w:p>
      <w:pPr>
        <w:pStyle w:val="12"/>
        <w:numPr>
          <w:ilvl w:val="1"/>
          <w:numId w:val="1"/>
        </w:numPr>
        <w:tabs>
          <w:tab w:val="left" w:pos="896"/>
          <w:tab w:val="left" w:pos="4839"/>
        </w:tabs>
        <w:spacing w:before="58" w:after="0" w:line="240" w:lineRule="auto"/>
        <w:ind w:left="895" w:right="0" w:hanging="258"/>
        <w:jc w:val="left"/>
        <w:rPr>
          <w:sz w:val="21"/>
        </w:rPr>
      </w:pPr>
      <w:r>
        <w:rPr>
          <w:sz w:val="21"/>
        </w:rPr>
        <w:t>Jordan</w:t>
      </w:r>
      <w:r>
        <w:rPr>
          <w:spacing w:val="-2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Syria.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1"/>
          <w:sz w:val="21"/>
        </w:rPr>
        <w:t xml:space="preserve"> </w:t>
      </w:r>
      <w:r>
        <w:rPr>
          <w:sz w:val="21"/>
        </w:rPr>
        <w:t>Lebanon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2"/>
          <w:sz w:val="21"/>
        </w:rPr>
        <w:t xml:space="preserve"> </w:t>
      </w:r>
      <w:r>
        <w:rPr>
          <w:sz w:val="21"/>
        </w:rPr>
        <w:t>France.</w:t>
      </w:r>
    </w:p>
    <w:p>
      <w:pPr>
        <w:pStyle w:val="2"/>
        <w:tabs>
          <w:tab w:val="left" w:pos="4839"/>
        </w:tabs>
        <w:spacing w:before="59"/>
        <w:ind w:left="638"/>
      </w:pPr>
      <w:r>
        <w:t>C. Turkey</w:t>
      </w:r>
      <w:r>
        <w:rPr>
          <w:spacing w:val="-4"/>
        </w:rPr>
        <w:t xml:space="preserve"> </w:t>
      </w:r>
      <w:r>
        <w:t>and Japan.</w:t>
      </w:r>
      <w:r>
        <w:tab/>
      </w:r>
      <w:r>
        <w:t>D.</w:t>
      </w:r>
      <w:r>
        <w:rPr>
          <w:spacing w:val="-1"/>
        </w:rPr>
        <w:t xml:space="preserve"> </w:t>
      </w:r>
      <w:r>
        <w:t>Israel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Norway.</w:t>
      </w:r>
    </w:p>
    <w:p>
      <w:pPr>
        <w:pStyle w:val="12"/>
        <w:numPr>
          <w:ilvl w:val="0"/>
          <w:numId w:val="1"/>
        </w:numPr>
        <w:tabs>
          <w:tab w:val="left" w:pos="541"/>
        </w:tabs>
        <w:spacing w:before="58" w:after="0" w:line="240" w:lineRule="auto"/>
        <w:ind w:left="540" w:right="0" w:hanging="323"/>
        <w:jc w:val="left"/>
        <w:rPr>
          <w:sz w:val="21"/>
        </w:rPr>
      </w:pPr>
      <w:r>
        <w:rPr>
          <w:sz w:val="21"/>
        </w:rPr>
        <w:t>What’s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purpose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text?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9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introduce</w:t>
      </w:r>
      <w:r>
        <w:rPr>
          <w:spacing w:val="-4"/>
          <w:sz w:val="21"/>
        </w:rPr>
        <w:t xml:space="preserve"> </w:t>
      </w:r>
      <w:r>
        <w:rPr>
          <w:sz w:val="21"/>
        </w:rPr>
        <w:t>some famous</w:t>
      </w:r>
      <w:r>
        <w:rPr>
          <w:spacing w:val="-1"/>
          <w:sz w:val="21"/>
        </w:rPr>
        <w:t xml:space="preserve"> </w:t>
      </w:r>
      <w:r>
        <w:rPr>
          <w:sz w:val="21"/>
        </w:rPr>
        <w:t>attractions in</w:t>
      </w:r>
      <w:r>
        <w:rPr>
          <w:spacing w:val="-1"/>
          <w:sz w:val="21"/>
        </w:rPr>
        <w:t xml:space="preserve"> </w:t>
      </w:r>
      <w:r>
        <w:rPr>
          <w:sz w:val="21"/>
        </w:rPr>
        <w:t>Middle East.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8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appeal</w:t>
      </w:r>
      <w:r>
        <w:rPr>
          <w:spacing w:val="-2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us to</w:t>
      </w:r>
      <w:r>
        <w:rPr>
          <w:spacing w:val="-1"/>
          <w:sz w:val="21"/>
        </w:rPr>
        <w:t xml:space="preserve"> </w:t>
      </w:r>
      <w:r>
        <w:rPr>
          <w:sz w:val="21"/>
        </w:rPr>
        <w:t>travel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Middle East.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9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recommend a book</w:t>
      </w:r>
      <w:r>
        <w:rPr>
          <w:spacing w:val="-3"/>
          <w:sz w:val="21"/>
        </w:rPr>
        <w:t xml:space="preserve"> </w:t>
      </w:r>
      <w:r>
        <w:rPr>
          <w:sz w:val="21"/>
        </w:rPr>
        <w:t>named Middle East.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9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To</w:t>
      </w:r>
      <w:r>
        <w:rPr>
          <w:spacing w:val="-2"/>
          <w:sz w:val="21"/>
        </w:rPr>
        <w:t xml:space="preserve"> </w:t>
      </w:r>
      <w:r>
        <w:rPr>
          <w:sz w:val="21"/>
        </w:rPr>
        <w:t>stress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importance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traveling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Middle</w:t>
      </w:r>
      <w:r>
        <w:rPr>
          <w:spacing w:val="-1"/>
          <w:sz w:val="21"/>
        </w:rPr>
        <w:t xml:space="preserve"> </w:t>
      </w:r>
      <w:r>
        <w:rPr>
          <w:sz w:val="21"/>
        </w:rPr>
        <w:t>East.</w:t>
      </w:r>
    </w:p>
    <w:p>
      <w:pPr>
        <w:pStyle w:val="2"/>
        <w:spacing w:before="2"/>
        <w:ind w:left="0"/>
        <w:rPr>
          <w:sz w:val="31"/>
        </w:rPr>
      </w:pPr>
    </w:p>
    <w:p>
      <w:pPr>
        <w:pStyle w:val="2"/>
        <w:spacing w:before="0"/>
        <w:ind w:left="4"/>
        <w:jc w:val="center"/>
        <w:rPr>
          <w:b/>
          <w:bCs/>
        </w:rPr>
      </w:pPr>
      <w:r>
        <w:rPr>
          <w:b/>
          <w:bCs/>
          <w:w w:val="100"/>
        </w:rPr>
        <w:t>B</w:t>
      </w:r>
    </w:p>
    <w:p>
      <w:pPr>
        <w:pStyle w:val="2"/>
        <w:spacing w:line="288" w:lineRule="auto"/>
        <w:ind w:right="210" w:firstLine="420"/>
        <w:jc w:val="both"/>
      </w:pPr>
      <w:r>
        <w:t>The twins, Kayla and Kellie Bingham, were accused of “academic dishonesty” in May 2016 after test</w:t>
      </w:r>
      <w:r>
        <w:rPr>
          <w:spacing w:val="1"/>
        </w:rPr>
        <w:t xml:space="preserve"> </w:t>
      </w:r>
      <w:r>
        <w:t>proctors</w:t>
      </w:r>
      <w:r>
        <w:rPr>
          <w:spacing w:val="4"/>
        </w:rPr>
        <w:t xml:space="preserve"> (</w:t>
      </w:r>
      <w:r>
        <w:rPr>
          <w:rFonts w:hint="eastAsia" w:ascii="宋体" w:hAnsi="宋体" w:eastAsia="宋体"/>
        </w:rPr>
        <w:t>监考员</w:t>
      </w:r>
      <w:r>
        <w:rPr>
          <w:spacing w:val="4"/>
        </w:rPr>
        <w:t xml:space="preserve">) </w:t>
      </w:r>
      <w:r>
        <w:t>reviewed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results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an</w:t>
      </w:r>
      <w:r>
        <w:rPr>
          <w:spacing w:val="9"/>
        </w:rPr>
        <w:t xml:space="preserve"> </w:t>
      </w:r>
      <w:r>
        <w:t>exam</w:t>
      </w:r>
      <w:r>
        <w:rPr>
          <w:spacing w:val="8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which</w:t>
      </w:r>
      <w:r>
        <w:rPr>
          <w:spacing w:val="9"/>
        </w:rPr>
        <w:t xml:space="preserve"> </w:t>
      </w:r>
      <w:r>
        <w:t>their</w:t>
      </w:r>
      <w:r>
        <w:rPr>
          <w:spacing w:val="8"/>
        </w:rPr>
        <w:t xml:space="preserve"> </w:t>
      </w:r>
      <w:r>
        <w:t>performance</w:t>
      </w:r>
      <w:r>
        <w:rPr>
          <w:spacing w:val="9"/>
        </w:rPr>
        <w:t xml:space="preserve"> </w:t>
      </w:r>
      <w:r>
        <w:t>was</w:t>
      </w:r>
      <w:r>
        <w:rPr>
          <w:spacing w:val="8"/>
        </w:rPr>
        <w:t xml:space="preserve"> </w:t>
      </w:r>
      <w:r>
        <w:t>considered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be</w:t>
      </w:r>
      <w:r>
        <w:rPr>
          <w:spacing w:val="-51"/>
        </w:rPr>
        <w:t xml:space="preserve"> </w:t>
      </w:r>
      <w:r>
        <w:t>remarkably similar. The sisters’ identical answers to 296 of 307 questions, including 54 wrong answers, raised</w:t>
      </w:r>
      <w:r>
        <w:rPr>
          <w:spacing w:val="1"/>
        </w:rPr>
        <w:t xml:space="preserve"> </w:t>
      </w:r>
      <w:r>
        <w:t>alarm</w:t>
      </w:r>
      <w:r>
        <w:rPr>
          <w:spacing w:val="-5"/>
        </w:rPr>
        <w:t xml:space="preserve"> </w:t>
      </w:r>
      <w:r>
        <w:t>bells</w:t>
      </w:r>
      <w:r>
        <w:rPr>
          <w:spacing w:val="-1"/>
        </w:rPr>
        <w:t xml:space="preserve"> </w:t>
      </w:r>
      <w:r>
        <w:t>among university</w:t>
      </w:r>
      <w:r>
        <w:rPr>
          <w:spacing w:val="-1"/>
        </w:rPr>
        <w:t xml:space="preserve"> </w:t>
      </w:r>
      <w:r>
        <w:t>officials, who</w:t>
      </w:r>
      <w:r>
        <w:rPr>
          <w:spacing w:val="-1"/>
        </w:rPr>
        <w:t xml:space="preserve"> </w:t>
      </w:r>
      <w:r>
        <w:t>launched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investigation into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twins’</w:t>
      </w:r>
      <w:r>
        <w:rPr>
          <w:spacing w:val="-2"/>
        </w:rPr>
        <w:t xml:space="preserve"> </w:t>
      </w:r>
      <w:r>
        <w:t>performance.</w:t>
      </w:r>
    </w:p>
    <w:p>
      <w:pPr>
        <w:pStyle w:val="2"/>
        <w:spacing w:before="8" w:line="283" w:lineRule="auto"/>
        <w:ind w:right="211" w:firstLine="420"/>
        <w:jc w:val="right"/>
      </w:pPr>
      <w:r>
        <w:t>“It was an eight-hour exam during which we exhibited normal test-taking behavior,” Kayla Bingham said.</w:t>
      </w:r>
      <w:r>
        <w:rPr>
          <w:spacing w:val="-50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Binghams successfully</w:t>
      </w:r>
      <w:r>
        <w:rPr>
          <w:spacing w:val="-3"/>
        </w:rPr>
        <w:t xml:space="preserve"> </w:t>
      </w:r>
      <w:r>
        <w:t>appealed</w:t>
      </w:r>
      <w:r>
        <w:rPr>
          <w:spacing w:val="-1"/>
        </w:rPr>
        <w:t xml:space="preserve"> </w:t>
      </w:r>
      <w:r>
        <w:t>against</w:t>
      </w:r>
      <w:r>
        <w:rPr>
          <w:spacing w:val="-2"/>
        </w:rPr>
        <w:t xml:space="preserve"> </w:t>
      </w:r>
      <w:r>
        <w:t>the decision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filed a lawsuit (</w:t>
      </w:r>
      <w:r>
        <w:rPr>
          <w:rFonts w:hint="eastAsia" w:ascii="宋体" w:hAnsi="宋体" w:eastAsia="宋体"/>
        </w:rPr>
        <w:t>起诉</w:t>
      </w:r>
      <w:r>
        <w:t>) against the university,</w:t>
      </w:r>
      <w:r>
        <w:rPr>
          <w:spacing w:val="1"/>
        </w:rPr>
        <w:t xml:space="preserve"> </w:t>
      </w:r>
      <w:r>
        <w:t>arguing</w:t>
      </w:r>
      <w:r>
        <w:rPr>
          <w:spacing w:val="50"/>
        </w:rPr>
        <w:t xml:space="preserve"> </w:t>
      </w:r>
      <w:r>
        <w:t>that</w:t>
      </w:r>
      <w:r>
        <w:rPr>
          <w:spacing w:val="48"/>
        </w:rPr>
        <w:t xml:space="preserve"> </w:t>
      </w:r>
      <w:r>
        <w:t>for</w:t>
      </w:r>
      <w:r>
        <w:rPr>
          <w:spacing w:val="51"/>
        </w:rPr>
        <w:t xml:space="preserve"> </w:t>
      </w:r>
      <w:r>
        <w:t>years</w:t>
      </w:r>
      <w:r>
        <w:rPr>
          <w:spacing w:val="51"/>
        </w:rPr>
        <w:t xml:space="preserve"> </w:t>
      </w:r>
      <w:r>
        <w:t>they</w:t>
      </w:r>
      <w:r>
        <w:rPr>
          <w:spacing w:val="47"/>
        </w:rPr>
        <w:t xml:space="preserve"> </w:t>
      </w:r>
      <w:r>
        <w:t>had</w:t>
      </w:r>
      <w:r>
        <w:rPr>
          <w:spacing w:val="49"/>
        </w:rPr>
        <w:t xml:space="preserve"> </w:t>
      </w:r>
      <w:r>
        <w:t>behaved</w:t>
      </w:r>
      <w:r>
        <w:rPr>
          <w:spacing w:val="49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performed</w:t>
      </w:r>
      <w:r>
        <w:rPr>
          <w:spacing w:val="49"/>
        </w:rPr>
        <w:t xml:space="preserve"> </w:t>
      </w:r>
      <w:r>
        <w:t>similarly</w:t>
      </w:r>
      <w:r>
        <w:rPr>
          <w:spacing w:val="47"/>
        </w:rPr>
        <w:t xml:space="preserve"> </w:t>
      </w:r>
      <w:r>
        <w:t>academically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athletics</w:t>
      </w:r>
      <w:r>
        <w:rPr>
          <w:spacing w:val="25"/>
        </w:rPr>
        <w:t xml:space="preserve">. </w:t>
      </w:r>
      <w:r>
        <w:t>After</w:t>
      </w:r>
      <w:r>
        <w:rPr>
          <w:spacing w:val="50"/>
        </w:rPr>
        <w:t xml:space="preserve"> </w:t>
      </w:r>
      <w:r>
        <w:t>a</w:t>
      </w:r>
      <w:r>
        <w:rPr>
          <w:spacing w:val="-50"/>
        </w:rPr>
        <w:t xml:space="preserve"> </w:t>
      </w:r>
      <w:r>
        <w:t>four-day</w:t>
      </w:r>
      <w:r>
        <w:rPr>
          <w:spacing w:val="18"/>
        </w:rPr>
        <w:t xml:space="preserve"> </w:t>
      </w:r>
      <w:r>
        <w:t>trial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November</w:t>
      </w:r>
      <w:r>
        <w:rPr>
          <w:spacing w:val="11"/>
        </w:rPr>
        <w:t xml:space="preserve">, </w:t>
      </w:r>
      <w:r>
        <w:t>a</w:t>
      </w:r>
      <w:r>
        <w:rPr>
          <w:spacing w:val="21"/>
        </w:rPr>
        <w:t xml:space="preserve"> </w:t>
      </w:r>
      <w:r>
        <w:t>South</w:t>
      </w:r>
      <w:r>
        <w:rPr>
          <w:spacing w:val="21"/>
        </w:rPr>
        <w:t xml:space="preserve"> </w:t>
      </w:r>
      <w:r>
        <w:t>Carolina</w:t>
      </w:r>
      <w:r>
        <w:rPr>
          <w:spacing w:val="21"/>
        </w:rPr>
        <w:t xml:space="preserve"> </w:t>
      </w:r>
      <w:r>
        <w:t>jury</w:t>
      </w:r>
      <w:r>
        <w:rPr>
          <w:spacing w:val="9"/>
        </w:rPr>
        <w:t xml:space="preserve"> (</w:t>
      </w:r>
      <w:r>
        <w:rPr>
          <w:rFonts w:hint="eastAsia" w:ascii="宋体" w:hAnsi="宋体" w:eastAsia="宋体"/>
        </w:rPr>
        <w:t>陪审团</w:t>
      </w:r>
      <w:r>
        <w:rPr>
          <w:spacing w:val="10"/>
        </w:rPr>
        <w:t xml:space="preserve">) </w:t>
      </w:r>
      <w:r>
        <w:t>decided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school</w:t>
      </w:r>
      <w:r>
        <w:rPr>
          <w:spacing w:val="20"/>
        </w:rPr>
        <w:t xml:space="preserve"> </w:t>
      </w:r>
      <w:r>
        <w:t>had</w:t>
      </w:r>
      <w:r>
        <w:rPr>
          <w:spacing w:val="21"/>
        </w:rPr>
        <w:t xml:space="preserve"> </w:t>
      </w:r>
      <w:r>
        <w:t>wronged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sisters</w:t>
      </w:r>
      <w:r>
        <w:rPr>
          <w:spacing w:val="21"/>
        </w:rPr>
        <w:t xml:space="preserve"> </w:t>
      </w:r>
      <w:r>
        <w:t>and</w:t>
      </w:r>
    </w:p>
    <w:p>
      <w:pPr>
        <w:pStyle w:val="2"/>
        <w:spacing w:before="0" w:line="237" w:lineRule="exact"/>
        <w:jc w:val="both"/>
      </w:pPr>
      <w:r>
        <w:t>awarded</w:t>
      </w:r>
      <w:r>
        <w:rPr>
          <w:spacing w:val="-1"/>
        </w:rPr>
        <w:t xml:space="preserve"> </w:t>
      </w:r>
      <w:r>
        <w:t>them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total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$1.5</w:t>
      </w:r>
      <w:r>
        <w:rPr>
          <w:spacing w:val="-3"/>
        </w:rPr>
        <w:t xml:space="preserve"> </w:t>
      </w:r>
      <w:r>
        <w:t>million in</w:t>
      </w:r>
      <w:r>
        <w:rPr>
          <w:spacing w:val="-1"/>
        </w:rPr>
        <w:t xml:space="preserve"> </w:t>
      </w:r>
      <w:r>
        <w:t>damages.</w:t>
      </w:r>
    </w:p>
    <w:p>
      <w:pPr>
        <w:pStyle w:val="2"/>
        <w:spacing w:before="59" w:line="297" w:lineRule="auto"/>
        <w:ind w:right="211" w:firstLine="420"/>
        <w:jc w:val="both"/>
      </w:pPr>
      <w:r>
        <w:t>The Binghams’ legal case depended on the theory that it is common for identical twins to perform</w:t>
      </w:r>
      <w:r>
        <w:rPr>
          <w:spacing w:val="1"/>
        </w:rPr>
        <w:t xml:space="preserve"> </w:t>
      </w:r>
      <w:r>
        <w:t>similarly on tests given their genetic profiles. Nancy Segal, who runs California State University, Fullerton’s</w:t>
      </w:r>
      <w:r>
        <w:rPr>
          <w:spacing w:val="1"/>
        </w:rPr>
        <w:t xml:space="preserve"> </w:t>
      </w:r>
      <w:r>
        <w:t>Twin Studies Center and who testified in the case, said, “I would have been surprised if they hadn’t scored</w:t>
      </w:r>
      <w:r>
        <w:rPr>
          <w:spacing w:val="1"/>
        </w:rPr>
        <w:t xml:space="preserve"> </w:t>
      </w:r>
      <w:r>
        <w:t>alike.”</w:t>
      </w:r>
    </w:p>
    <w:p>
      <w:pPr>
        <w:pStyle w:val="2"/>
        <w:spacing w:before="0" w:line="280" w:lineRule="auto"/>
        <w:ind w:right="208" w:firstLine="420"/>
        <w:jc w:val="both"/>
      </w:pPr>
      <w:r>
        <w:t>In</w:t>
      </w:r>
      <w:r>
        <w:rPr>
          <w:spacing w:val="22"/>
        </w:rPr>
        <w:t xml:space="preserve"> </w:t>
      </w:r>
      <w:r>
        <w:t>their</w:t>
      </w:r>
      <w:r>
        <w:rPr>
          <w:spacing w:val="24"/>
        </w:rPr>
        <w:t xml:space="preserve"> </w:t>
      </w:r>
      <w:r>
        <w:t>suit</w:t>
      </w:r>
      <w:r>
        <w:rPr>
          <w:spacing w:val="11"/>
        </w:rPr>
        <w:t xml:space="preserve">, </w:t>
      </w:r>
      <w:r>
        <w:t>the</w:t>
      </w:r>
      <w:r>
        <w:rPr>
          <w:spacing w:val="22"/>
        </w:rPr>
        <w:t xml:space="preserve"> </w:t>
      </w:r>
      <w:r>
        <w:t>Binghams</w:t>
      </w:r>
      <w:r>
        <w:rPr>
          <w:spacing w:val="24"/>
        </w:rPr>
        <w:t xml:space="preserve"> </w:t>
      </w:r>
      <w:r>
        <w:t>said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cheating</w:t>
      </w:r>
      <w:r>
        <w:rPr>
          <w:spacing w:val="23"/>
        </w:rPr>
        <w:t xml:space="preserve"> </w:t>
      </w:r>
      <w:r>
        <w:t>allegations</w:t>
      </w:r>
      <w:r>
        <w:rPr>
          <w:spacing w:val="12"/>
        </w:rPr>
        <w:t xml:space="preserve"> (</w:t>
      </w:r>
      <w:r>
        <w:rPr>
          <w:rFonts w:hint="eastAsia" w:ascii="宋体" w:eastAsia="宋体"/>
        </w:rPr>
        <w:t>指控</w:t>
      </w:r>
      <w:r>
        <w:rPr>
          <w:spacing w:val="11"/>
        </w:rPr>
        <w:t xml:space="preserve">) </w:t>
      </w:r>
      <w:r>
        <w:t>led</w:t>
      </w:r>
      <w:r>
        <w:rPr>
          <w:spacing w:val="21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their</w:t>
      </w:r>
      <w:r>
        <w:rPr>
          <w:spacing w:val="22"/>
        </w:rPr>
        <w:t xml:space="preserve"> </w:t>
      </w:r>
      <w:r>
        <w:t>experiencing</w:t>
      </w:r>
      <w:r>
        <w:rPr>
          <w:spacing w:val="23"/>
        </w:rPr>
        <w:t xml:space="preserve"> </w:t>
      </w:r>
      <w:r>
        <w:t>psychological</w:t>
      </w:r>
      <w:r>
        <w:rPr>
          <w:spacing w:val="-50"/>
        </w:rPr>
        <w:t xml:space="preserve"> </w:t>
      </w:r>
      <w:r>
        <w:t>distress</w:t>
      </w:r>
      <w:r>
        <w:rPr>
          <w:spacing w:val="-1"/>
        </w:rPr>
        <w:t xml:space="preserve"> , </w:t>
      </w:r>
      <w:r>
        <w:t>including panic attacks</w:t>
      </w:r>
      <w:r>
        <w:rPr>
          <w:spacing w:val="-1"/>
        </w:rPr>
        <w:t xml:space="preserve"> </w:t>
      </w:r>
      <w:r>
        <w:t>and stress disorder.</w:t>
      </w:r>
    </w:p>
    <w:p>
      <w:pPr>
        <w:pStyle w:val="2"/>
        <w:spacing w:before="5" w:line="283" w:lineRule="auto"/>
        <w:ind w:right="213" w:firstLine="420"/>
        <w:jc w:val="both"/>
      </w:pPr>
      <w:r>
        <w:t>“It was a very hostile environment. People we had known, sat next to and studied with for two years</w:t>
      </w:r>
      <w:r>
        <w:rPr>
          <w:spacing w:val="1"/>
        </w:rPr>
        <w:t xml:space="preserve"> </w:t>
      </w:r>
      <w:r>
        <w:t>would</w:t>
      </w:r>
      <w:r>
        <w:rPr>
          <w:spacing w:val="15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t>speak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us</w:t>
      </w:r>
      <w:r>
        <w:rPr>
          <w:spacing w:val="5"/>
        </w:rPr>
        <w:t xml:space="preserve">,” </w:t>
      </w:r>
      <w:r>
        <w:t>Kellie</w:t>
      </w:r>
      <w:r>
        <w:rPr>
          <w:spacing w:val="16"/>
        </w:rPr>
        <w:t xml:space="preserve"> </w:t>
      </w:r>
      <w:r>
        <w:t>Bingham</w:t>
      </w:r>
      <w:r>
        <w:rPr>
          <w:spacing w:val="13"/>
        </w:rPr>
        <w:t xml:space="preserve"> </w:t>
      </w:r>
      <w:r>
        <w:t>told</w:t>
      </w:r>
      <w:r>
        <w:rPr>
          <w:spacing w:val="16"/>
        </w:rPr>
        <w:t xml:space="preserve"> </w:t>
      </w:r>
      <w:r>
        <w:t>CBS.</w:t>
      </w:r>
      <w:r>
        <w:rPr>
          <w:spacing w:val="9"/>
        </w:rPr>
        <w:t xml:space="preserve"> “</w:t>
      </w:r>
      <w:r>
        <w:t>They</w:t>
      </w:r>
      <w:r>
        <w:rPr>
          <w:spacing w:val="14"/>
        </w:rPr>
        <w:t xml:space="preserve"> </w:t>
      </w:r>
      <w:r>
        <w:t>knew</w:t>
      </w:r>
      <w:r>
        <w:rPr>
          <w:spacing w:val="15"/>
        </w:rPr>
        <w:t xml:space="preserve"> </w:t>
      </w:r>
      <w:r>
        <w:t>our</w:t>
      </w:r>
      <w:r>
        <w:rPr>
          <w:spacing w:val="16"/>
        </w:rPr>
        <w:t xml:space="preserve"> </w:t>
      </w:r>
      <w:r>
        <w:t>work</w:t>
      </w:r>
      <w:r>
        <w:rPr>
          <w:spacing w:val="16"/>
        </w:rPr>
        <w:t xml:space="preserve"> </w:t>
      </w:r>
      <w:r>
        <w:t>ethic</w:t>
      </w:r>
      <w:r>
        <w:rPr>
          <w:spacing w:val="8"/>
        </w:rPr>
        <w:t xml:space="preserve"> (</w:t>
      </w:r>
      <w:r>
        <w:rPr>
          <w:rFonts w:hint="eastAsia" w:ascii="宋体" w:hAnsi="宋体" w:eastAsia="宋体"/>
        </w:rPr>
        <w:t>道德准则</w:t>
      </w:r>
      <w:r>
        <w:rPr>
          <w:spacing w:val="8"/>
        </w:rPr>
        <w:t xml:space="preserve">) </w:t>
      </w:r>
      <w:r>
        <w:t>and</w:t>
      </w:r>
      <w:r>
        <w:rPr>
          <w:spacing w:val="16"/>
        </w:rPr>
        <w:t xml:space="preserve"> </w:t>
      </w:r>
      <w:r>
        <w:t>study</w:t>
      </w:r>
      <w:r>
        <w:rPr>
          <w:spacing w:val="12"/>
        </w:rPr>
        <w:t xml:space="preserve"> </w:t>
      </w:r>
      <w:r>
        <w:t>habits</w:t>
      </w:r>
      <w:r>
        <w:rPr>
          <w:spacing w:val="-50"/>
        </w:rPr>
        <w:t xml:space="preserve"> </w:t>
      </w:r>
      <w:r>
        <w:t>but</w:t>
      </w:r>
      <w:r>
        <w:rPr>
          <w:spacing w:val="-2"/>
        </w:rPr>
        <w:t xml:space="preserve"> </w:t>
      </w:r>
      <w:r>
        <w:t>refused to hear</w:t>
      </w:r>
      <w:r>
        <w:rPr>
          <w:spacing w:val="-1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side of</w:t>
      </w:r>
      <w:r>
        <w:rPr>
          <w:spacing w:val="-1"/>
        </w:rPr>
        <w:t xml:space="preserve"> </w:t>
      </w:r>
      <w:r>
        <w:t>the story. People we trusted</w:t>
      </w:r>
      <w:r>
        <w:rPr>
          <w:spacing w:val="-3"/>
        </w:rPr>
        <w:t xml:space="preserve"> </w:t>
      </w:r>
      <w:r>
        <w:t>completely</w:t>
      </w:r>
      <w:r>
        <w:rPr>
          <w:spacing w:val="-3"/>
        </w:rPr>
        <w:t xml:space="preserve"> </w:t>
      </w:r>
      <w:r>
        <w:t>turned their</w:t>
      </w:r>
      <w:r>
        <w:rPr>
          <w:spacing w:val="-1"/>
        </w:rPr>
        <w:t xml:space="preserve"> </w:t>
      </w:r>
      <w:r>
        <w:t>backs</w:t>
      </w:r>
      <w:r>
        <w:rPr>
          <w:spacing w:val="-1"/>
        </w:rPr>
        <w:t xml:space="preserve"> </w:t>
      </w:r>
      <w:r>
        <w:t>on us.”</w:t>
      </w:r>
    </w:p>
    <w:p>
      <w:pPr>
        <w:pStyle w:val="2"/>
        <w:spacing w:before="12" w:line="297" w:lineRule="auto"/>
        <w:ind w:right="209" w:firstLine="420"/>
        <w:jc w:val="both"/>
      </w:pPr>
      <w:r>
        <w:t>The university’s accusation and the events that followed also interfered with the Binghams’ plans to</w:t>
      </w:r>
      <w:r>
        <w:rPr>
          <w:spacing w:val="1"/>
        </w:rPr>
        <w:t xml:space="preserve"> </w:t>
      </w:r>
      <w:r>
        <w:t>become doctors. The two now work as government affairs advisers at the same South Carolina law firm. “We</w:t>
      </w:r>
      <w:r>
        <w:rPr>
          <w:spacing w:val="1"/>
        </w:rPr>
        <w:t xml:space="preserve"> </w:t>
      </w:r>
      <w:r>
        <w:t>came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understand</w:t>
      </w:r>
      <w:r>
        <w:rPr>
          <w:spacing w:val="10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once</w:t>
      </w:r>
      <w:r>
        <w:rPr>
          <w:spacing w:val="11"/>
        </w:rPr>
        <w:t xml:space="preserve"> </w:t>
      </w:r>
      <w:r>
        <w:t>word</w:t>
      </w:r>
      <w:r>
        <w:rPr>
          <w:spacing w:val="11"/>
        </w:rPr>
        <w:t xml:space="preserve"> </w:t>
      </w:r>
      <w:r>
        <w:t>gets</w:t>
      </w:r>
      <w:r>
        <w:rPr>
          <w:spacing w:val="11"/>
        </w:rPr>
        <w:t xml:space="preserve"> </w:t>
      </w:r>
      <w:r>
        <w:t>out,</w:t>
      </w:r>
      <w:r>
        <w:rPr>
          <w:spacing w:val="11"/>
        </w:rPr>
        <w:t xml:space="preserve"> </w:t>
      </w:r>
      <w:r>
        <w:t>even</w:t>
      </w:r>
      <w:r>
        <w:rPr>
          <w:spacing w:val="11"/>
        </w:rPr>
        <w:t xml:space="preserve"> </w:t>
      </w:r>
      <w:r>
        <w:t>if</w:t>
      </w:r>
      <w:r>
        <w:rPr>
          <w:spacing w:val="13"/>
        </w:rPr>
        <w:t xml:space="preserve"> </w:t>
      </w:r>
      <w:r>
        <w:t>it’s</w:t>
      </w:r>
      <w:r>
        <w:rPr>
          <w:spacing w:val="15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accurate,</w:t>
      </w:r>
      <w:r>
        <w:rPr>
          <w:spacing w:val="10"/>
        </w:rPr>
        <w:t xml:space="preserve"> </w:t>
      </w:r>
      <w:r>
        <w:t>it</w:t>
      </w:r>
      <w:r>
        <w:rPr>
          <w:spacing w:val="11"/>
        </w:rPr>
        <w:t xml:space="preserve"> </w:t>
      </w:r>
      <w:r>
        <w:t>damages</w:t>
      </w:r>
      <w:r>
        <w:rPr>
          <w:spacing w:val="13"/>
        </w:rPr>
        <w:t xml:space="preserve"> </w:t>
      </w:r>
      <w:r>
        <w:t>your</w:t>
      </w:r>
      <w:r>
        <w:rPr>
          <w:spacing w:val="10"/>
        </w:rPr>
        <w:t xml:space="preserve"> </w:t>
      </w:r>
      <w:r>
        <w:t>reputation</w:t>
      </w:r>
      <w:r>
        <w:rPr>
          <w:spacing w:val="12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person.</w:t>
      </w:r>
      <w:r>
        <w:rPr>
          <w:spacing w:val="-50"/>
        </w:rPr>
        <w:t xml:space="preserve"> </w:t>
      </w:r>
      <w:r>
        <w:t>So we completely switched tracks,” Kayla said, adding that she “wanted to fight back because I had been</w:t>
      </w:r>
      <w:r>
        <w:rPr>
          <w:spacing w:val="1"/>
        </w:rPr>
        <w:t xml:space="preserve"> </w:t>
      </w:r>
      <w:r>
        <w:t>wronged.”</w:t>
      </w:r>
    </w:p>
    <w:p>
      <w:pPr>
        <w:spacing w:after="0" w:line="297" w:lineRule="auto"/>
        <w:jc w:val="both"/>
        <w:sectPr>
          <w:pgSz w:w="11910" w:h="16840"/>
          <w:pgMar w:top="1380" w:right="920" w:bottom="1180" w:left="1200" w:header="0" w:footer="982" w:gutter="0"/>
          <w:cols w:space="720" w:num="1"/>
        </w:sectPr>
      </w:pPr>
    </w:p>
    <w:p>
      <w:pPr>
        <w:pStyle w:val="12"/>
        <w:numPr>
          <w:ilvl w:val="0"/>
          <w:numId w:val="1"/>
        </w:numPr>
        <w:tabs>
          <w:tab w:val="left" w:pos="536"/>
        </w:tabs>
        <w:spacing w:before="164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Why</w:t>
      </w:r>
      <w:r>
        <w:rPr>
          <w:spacing w:val="-6"/>
          <w:sz w:val="21"/>
        </w:rPr>
        <w:t xml:space="preserve"> </w:t>
      </w:r>
      <w:r>
        <w:rPr>
          <w:sz w:val="21"/>
        </w:rPr>
        <w:t>were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twins</w:t>
      </w:r>
      <w:r>
        <w:rPr>
          <w:spacing w:val="-1"/>
          <w:sz w:val="21"/>
        </w:rPr>
        <w:t xml:space="preserve"> </w:t>
      </w:r>
      <w:r>
        <w:rPr>
          <w:sz w:val="21"/>
        </w:rPr>
        <w:t>accused of</w:t>
      </w:r>
      <w:r>
        <w:rPr>
          <w:spacing w:val="-2"/>
          <w:sz w:val="21"/>
        </w:rPr>
        <w:t xml:space="preserve"> </w:t>
      </w:r>
      <w:r>
        <w:rPr>
          <w:sz w:val="21"/>
        </w:rPr>
        <w:t>cheating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the exam?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9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They</w:t>
      </w:r>
      <w:r>
        <w:rPr>
          <w:spacing w:val="-6"/>
          <w:sz w:val="21"/>
        </w:rPr>
        <w:t xml:space="preserve"> </w:t>
      </w:r>
      <w:r>
        <w:rPr>
          <w:sz w:val="21"/>
        </w:rPr>
        <w:t>did a good job in the</w:t>
      </w:r>
      <w:r>
        <w:rPr>
          <w:spacing w:val="-3"/>
          <w:sz w:val="21"/>
        </w:rPr>
        <w:t xml:space="preserve"> </w:t>
      </w:r>
      <w:r>
        <w:rPr>
          <w:sz w:val="21"/>
        </w:rPr>
        <w:t>test.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8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They</w:t>
      </w:r>
      <w:r>
        <w:rPr>
          <w:spacing w:val="-7"/>
          <w:sz w:val="21"/>
        </w:rPr>
        <w:t xml:space="preserve"> </w:t>
      </w:r>
      <w:r>
        <w:rPr>
          <w:sz w:val="21"/>
        </w:rPr>
        <w:t>exhibited</w:t>
      </w:r>
      <w:r>
        <w:rPr>
          <w:spacing w:val="-1"/>
          <w:sz w:val="21"/>
        </w:rPr>
        <w:t xml:space="preserve"> </w:t>
      </w:r>
      <w:r>
        <w:rPr>
          <w:sz w:val="21"/>
        </w:rPr>
        <w:t>abnormal</w:t>
      </w:r>
      <w:r>
        <w:rPr>
          <w:spacing w:val="-2"/>
          <w:sz w:val="21"/>
        </w:rPr>
        <w:t xml:space="preserve"> </w:t>
      </w:r>
      <w:r>
        <w:rPr>
          <w:sz w:val="21"/>
        </w:rPr>
        <w:t>test-taking</w:t>
      </w:r>
      <w:r>
        <w:rPr>
          <w:spacing w:val="-2"/>
          <w:sz w:val="21"/>
        </w:rPr>
        <w:t xml:space="preserve"> </w:t>
      </w:r>
      <w:r>
        <w:rPr>
          <w:sz w:val="21"/>
        </w:rPr>
        <w:t>behavior.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9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They</w:t>
      </w:r>
      <w:r>
        <w:rPr>
          <w:spacing w:val="-6"/>
          <w:sz w:val="21"/>
        </w:rPr>
        <w:t xml:space="preserve"> </w:t>
      </w:r>
      <w:r>
        <w:rPr>
          <w:sz w:val="21"/>
        </w:rPr>
        <w:t>were seen signaling one another</w:t>
      </w:r>
      <w:r>
        <w:rPr>
          <w:spacing w:val="-1"/>
          <w:sz w:val="21"/>
        </w:rPr>
        <w:t xml:space="preserve"> </w:t>
      </w:r>
      <w:r>
        <w:rPr>
          <w:sz w:val="21"/>
        </w:rPr>
        <w:t>and passing</w:t>
      </w:r>
      <w:r>
        <w:rPr>
          <w:spacing w:val="-3"/>
          <w:sz w:val="21"/>
        </w:rPr>
        <w:t xml:space="preserve"> </w:t>
      </w:r>
      <w:r>
        <w:rPr>
          <w:sz w:val="21"/>
        </w:rPr>
        <w:t>notes.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8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They</w:t>
      </w:r>
      <w:r>
        <w:rPr>
          <w:spacing w:val="-6"/>
          <w:sz w:val="21"/>
        </w:rPr>
        <w:t xml:space="preserve"> </w:t>
      </w:r>
      <w:r>
        <w:rPr>
          <w:sz w:val="21"/>
        </w:rPr>
        <w:t>had remarkably</w:t>
      </w:r>
      <w:r>
        <w:rPr>
          <w:spacing w:val="-5"/>
          <w:sz w:val="21"/>
        </w:rPr>
        <w:t xml:space="preserve"> </w:t>
      </w:r>
      <w:r>
        <w:rPr>
          <w:sz w:val="21"/>
        </w:rPr>
        <w:t>similar</w:t>
      </w:r>
      <w:r>
        <w:rPr>
          <w:spacing w:val="2"/>
          <w:sz w:val="21"/>
        </w:rPr>
        <w:t xml:space="preserve"> </w:t>
      </w:r>
      <w:r>
        <w:rPr>
          <w:sz w:val="21"/>
        </w:rPr>
        <w:t>test</w:t>
      </w:r>
      <w:r>
        <w:rPr>
          <w:spacing w:val="-1"/>
          <w:sz w:val="21"/>
        </w:rPr>
        <w:t xml:space="preserve"> </w:t>
      </w:r>
      <w:r>
        <w:rPr>
          <w:sz w:val="21"/>
        </w:rPr>
        <w:t>performance.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1"/>
          <w:sz w:val="21"/>
        </w:rPr>
        <w:t xml:space="preserve"> </w:t>
      </w:r>
      <w:r>
        <w:rPr>
          <w:sz w:val="21"/>
        </w:rPr>
        <w:t>can be</w:t>
      </w:r>
      <w:r>
        <w:rPr>
          <w:spacing w:val="-3"/>
          <w:sz w:val="21"/>
        </w:rPr>
        <w:t xml:space="preserve"> </w:t>
      </w:r>
      <w:r>
        <w:rPr>
          <w:sz w:val="21"/>
        </w:rPr>
        <w:t>learned from</w:t>
      </w:r>
      <w:r>
        <w:rPr>
          <w:spacing w:val="-3"/>
          <w:sz w:val="21"/>
        </w:rPr>
        <w:t xml:space="preserve"> </w:t>
      </w:r>
      <w:r>
        <w:rPr>
          <w:sz w:val="21"/>
        </w:rPr>
        <w:t>paragraph 3</w:t>
      </w:r>
      <w:r>
        <w:rPr>
          <w:spacing w:val="1"/>
          <w:sz w:val="21"/>
        </w:rPr>
        <w:t xml:space="preserve"> </w:t>
      </w:r>
      <w:r>
        <w:rPr>
          <w:sz w:val="21"/>
        </w:rPr>
        <w:t>and</w:t>
      </w:r>
      <w:r>
        <w:rPr>
          <w:spacing w:val="-3"/>
          <w:sz w:val="21"/>
        </w:rPr>
        <w:t xml:space="preserve"> </w:t>
      </w:r>
      <w:r>
        <w:rPr>
          <w:sz w:val="21"/>
        </w:rPr>
        <w:t>4?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8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Binghams</w:t>
      </w:r>
      <w:r>
        <w:rPr>
          <w:spacing w:val="-1"/>
          <w:sz w:val="21"/>
        </w:rPr>
        <w:t xml:space="preserve"> </w:t>
      </w:r>
      <w:r>
        <w:rPr>
          <w:sz w:val="21"/>
        </w:rPr>
        <w:t>at</w:t>
      </w:r>
      <w:r>
        <w:rPr>
          <w:spacing w:val="-2"/>
          <w:sz w:val="21"/>
        </w:rPr>
        <w:t xml:space="preserve"> </w:t>
      </w:r>
      <w:r>
        <w:rPr>
          <w:sz w:val="21"/>
        </w:rPr>
        <w:t>last</w:t>
      </w:r>
      <w:r>
        <w:rPr>
          <w:spacing w:val="-2"/>
          <w:sz w:val="21"/>
        </w:rPr>
        <w:t xml:space="preserve"> </w:t>
      </w:r>
      <w:r>
        <w:rPr>
          <w:sz w:val="21"/>
        </w:rPr>
        <w:t>lost</w:t>
      </w:r>
      <w:r>
        <w:rPr>
          <w:spacing w:val="-3"/>
          <w:sz w:val="21"/>
        </w:rPr>
        <w:t xml:space="preserve"> </w:t>
      </w:r>
      <w:r>
        <w:rPr>
          <w:sz w:val="21"/>
        </w:rPr>
        <w:t>the lawsuit</w:t>
      </w:r>
      <w:r>
        <w:rPr>
          <w:spacing w:val="-2"/>
          <w:sz w:val="21"/>
        </w:rPr>
        <w:t xml:space="preserve"> </w:t>
      </w:r>
      <w:r>
        <w:rPr>
          <w:sz w:val="21"/>
        </w:rPr>
        <w:t>against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university.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9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Nancy</w:t>
      </w:r>
      <w:r>
        <w:rPr>
          <w:spacing w:val="-7"/>
          <w:sz w:val="21"/>
        </w:rPr>
        <w:t xml:space="preserve"> </w:t>
      </w:r>
      <w:r>
        <w:rPr>
          <w:sz w:val="21"/>
        </w:rPr>
        <w:t>Segal</w:t>
      </w:r>
      <w:r>
        <w:rPr>
          <w:spacing w:val="-2"/>
          <w:sz w:val="21"/>
        </w:rPr>
        <w:t xml:space="preserve"> </w:t>
      </w:r>
      <w:r>
        <w:rPr>
          <w:sz w:val="21"/>
        </w:rPr>
        <w:t>was</w:t>
      </w:r>
      <w:r>
        <w:rPr>
          <w:spacing w:val="-3"/>
          <w:sz w:val="21"/>
        </w:rPr>
        <w:t xml:space="preserve"> </w:t>
      </w:r>
      <w:r>
        <w:rPr>
          <w:sz w:val="21"/>
        </w:rPr>
        <w:t>not</w:t>
      </w:r>
      <w:r>
        <w:rPr>
          <w:spacing w:val="-2"/>
          <w:sz w:val="21"/>
        </w:rPr>
        <w:t xml:space="preserve"> </w:t>
      </w:r>
      <w:r>
        <w:rPr>
          <w:sz w:val="21"/>
        </w:rPr>
        <w:t>satisfied</w:t>
      </w:r>
      <w:r>
        <w:rPr>
          <w:spacing w:val="-2"/>
          <w:sz w:val="21"/>
        </w:rPr>
        <w:t xml:space="preserve"> </w:t>
      </w:r>
      <w:r>
        <w:rPr>
          <w:sz w:val="21"/>
        </w:rPr>
        <w:t>with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jury’s</w:t>
      </w:r>
      <w:r>
        <w:rPr>
          <w:spacing w:val="-2"/>
          <w:sz w:val="21"/>
        </w:rPr>
        <w:t xml:space="preserve"> </w:t>
      </w:r>
      <w:r>
        <w:rPr>
          <w:sz w:val="21"/>
        </w:rPr>
        <w:t>decision.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8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jury’s</w:t>
      </w:r>
      <w:r>
        <w:rPr>
          <w:spacing w:val="-1"/>
          <w:sz w:val="21"/>
        </w:rPr>
        <w:t xml:space="preserve"> </w:t>
      </w:r>
      <w:r>
        <w:rPr>
          <w:sz w:val="21"/>
        </w:rPr>
        <w:t>decision was</w:t>
      </w:r>
      <w:r>
        <w:rPr>
          <w:spacing w:val="-2"/>
          <w:sz w:val="21"/>
        </w:rPr>
        <w:t xml:space="preserve"> </w:t>
      </w:r>
      <w:r>
        <w:rPr>
          <w:sz w:val="21"/>
        </w:rPr>
        <w:t>based</w:t>
      </w:r>
      <w:r>
        <w:rPr>
          <w:spacing w:val="-1"/>
          <w:sz w:val="21"/>
        </w:rPr>
        <w:t xml:space="preserve"> </w:t>
      </w:r>
      <w:r>
        <w:rPr>
          <w:sz w:val="21"/>
        </w:rPr>
        <w:t>on a</w:t>
      </w:r>
      <w:r>
        <w:rPr>
          <w:spacing w:val="-1"/>
          <w:sz w:val="21"/>
        </w:rPr>
        <w:t xml:space="preserve"> </w:t>
      </w:r>
      <w:r>
        <w:rPr>
          <w:sz w:val="21"/>
        </w:rPr>
        <w:t>theory</w:t>
      </w:r>
      <w:r>
        <w:rPr>
          <w:spacing w:val="-6"/>
          <w:sz w:val="21"/>
        </w:rPr>
        <w:t xml:space="preserve"> </w:t>
      </w:r>
      <w:r>
        <w:rPr>
          <w:sz w:val="21"/>
        </w:rPr>
        <w:t>about</w:t>
      </w:r>
      <w:r>
        <w:rPr>
          <w:spacing w:val="-1"/>
          <w:sz w:val="21"/>
        </w:rPr>
        <w:t xml:space="preserve"> </w:t>
      </w:r>
      <w:r>
        <w:rPr>
          <w:sz w:val="21"/>
        </w:rPr>
        <w:t>identical</w:t>
      </w:r>
      <w:r>
        <w:rPr>
          <w:spacing w:val="-1"/>
          <w:sz w:val="21"/>
        </w:rPr>
        <w:t xml:space="preserve"> </w:t>
      </w:r>
      <w:r>
        <w:rPr>
          <w:sz w:val="21"/>
        </w:rPr>
        <w:t>twins.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9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This</w:t>
      </w:r>
      <w:r>
        <w:rPr>
          <w:spacing w:val="-2"/>
          <w:sz w:val="21"/>
        </w:rPr>
        <w:t xml:space="preserve"> </w:t>
      </w:r>
      <w:r>
        <w:rPr>
          <w:sz w:val="21"/>
        </w:rPr>
        <w:t>was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first</w:t>
      </w:r>
      <w:r>
        <w:rPr>
          <w:spacing w:val="-2"/>
          <w:sz w:val="21"/>
        </w:rPr>
        <w:t xml:space="preserve"> </w:t>
      </w:r>
      <w:r>
        <w:rPr>
          <w:sz w:val="21"/>
        </w:rPr>
        <w:t>time</w:t>
      </w:r>
      <w:r>
        <w:rPr>
          <w:spacing w:val="-1"/>
          <w:sz w:val="21"/>
        </w:rPr>
        <w:t xml:space="preserve"> </w:t>
      </w:r>
      <w:r>
        <w:rPr>
          <w:sz w:val="21"/>
        </w:rPr>
        <w:t>that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Binghams had</w:t>
      </w:r>
      <w:r>
        <w:rPr>
          <w:spacing w:val="-1"/>
          <w:sz w:val="21"/>
        </w:rPr>
        <w:t xml:space="preserve"> </w:t>
      </w:r>
      <w:r>
        <w:rPr>
          <w:sz w:val="21"/>
        </w:rPr>
        <w:t>scored alike.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attitude</w:t>
      </w:r>
      <w:r>
        <w:rPr>
          <w:spacing w:val="-2"/>
          <w:sz w:val="21"/>
        </w:rPr>
        <w:t xml:space="preserve"> </w:t>
      </w:r>
      <w:r>
        <w:rPr>
          <w:sz w:val="21"/>
        </w:rPr>
        <w:t>do</w:t>
      </w:r>
      <w:r>
        <w:rPr>
          <w:spacing w:val="-1"/>
          <w:sz w:val="21"/>
        </w:rPr>
        <w:t xml:space="preserve"> </w:t>
      </w:r>
      <w:r>
        <w:rPr>
          <w:sz w:val="21"/>
        </w:rPr>
        <w:t>people</w:t>
      </w:r>
      <w:r>
        <w:rPr>
          <w:spacing w:val="-5"/>
          <w:sz w:val="21"/>
        </w:rPr>
        <w:t xml:space="preserve"> </w:t>
      </w:r>
      <w:r>
        <w:rPr>
          <w:sz w:val="21"/>
        </w:rPr>
        <w:t>have</w:t>
      </w:r>
      <w:r>
        <w:rPr>
          <w:spacing w:val="-2"/>
          <w:sz w:val="21"/>
        </w:rPr>
        <w:t xml:space="preserve"> </w:t>
      </w:r>
      <w:r>
        <w:rPr>
          <w:sz w:val="21"/>
        </w:rPr>
        <w:t>towards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twins</w:t>
      </w:r>
      <w:r>
        <w:rPr>
          <w:spacing w:val="-1"/>
          <w:sz w:val="21"/>
        </w:rPr>
        <w:t xml:space="preserve"> </w:t>
      </w:r>
      <w:r>
        <w:rPr>
          <w:sz w:val="21"/>
        </w:rPr>
        <w:t>after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cheating</w:t>
      </w:r>
      <w:r>
        <w:rPr>
          <w:spacing w:val="-1"/>
          <w:sz w:val="21"/>
        </w:rPr>
        <w:t xml:space="preserve"> </w:t>
      </w:r>
      <w:r>
        <w:rPr>
          <w:sz w:val="21"/>
        </w:rPr>
        <w:t>allegations?</w:t>
      </w:r>
    </w:p>
    <w:p>
      <w:pPr>
        <w:pStyle w:val="12"/>
        <w:numPr>
          <w:ilvl w:val="1"/>
          <w:numId w:val="1"/>
        </w:numPr>
        <w:tabs>
          <w:tab w:val="left" w:pos="896"/>
          <w:tab w:val="left" w:pos="2594"/>
          <w:tab w:val="left" w:pos="4534"/>
          <w:tab w:val="left" w:pos="6278"/>
        </w:tabs>
        <w:spacing w:before="58" w:after="0" w:line="240" w:lineRule="auto"/>
        <w:ind w:left="895" w:right="0" w:hanging="258"/>
        <w:jc w:val="left"/>
        <w:rPr>
          <w:sz w:val="21"/>
        </w:rPr>
      </w:pPr>
      <w:r>
        <w:rPr>
          <w:sz w:val="21"/>
        </w:rPr>
        <w:t>Approving.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4"/>
          <w:sz w:val="21"/>
        </w:rPr>
        <w:t xml:space="preserve"> </w:t>
      </w:r>
      <w:r>
        <w:rPr>
          <w:sz w:val="21"/>
        </w:rPr>
        <w:t>Suspicious.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3"/>
          <w:sz w:val="21"/>
        </w:rPr>
        <w:t xml:space="preserve"> </w:t>
      </w:r>
      <w:r>
        <w:rPr>
          <w:sz w:val="21"/>
        </w:rPr>
        <w:t>Objective.</w:t>
      </w:r>
      <w:r>
        <w:rPr>
          <w:sz w:val="21"/>
        </w:rPr>
        <w:tab/>
      </w:r>
      <w:r>
        <w:rPr>
          <w:sz w:val="21"/>
        </w:rPr>
        <w:t>D. Tolerant.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influence</w:t>
      </w:r>
      <w:r>
        <w:rPr>
          <w:spacing w:val="-2"/>
          <w:sz w:val="21"/>
        </w:rPr>
        <w:t xml:space="preserve"> </w:t>
      </w:r>
      <w:r>
        <w:rPr>
          <w:sz w:val="21"/>
        </w:rPr>
        <w:t>does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5"/>
          <w:sz w:val="21"/>
        </w:rPr>
        <w:t xml:space="preserve"> </w:t>
      </w:r>
      <w:r>
        <w:rPr>
          <w:sz w:val="21"/>
        </w:rPr>
        <w:t>university’s</w:t>
      </w:r>
      <w:r>
        <w:rPr>
          <w:spacing w:val="-1"/>
          <w:sz w:val="21"/>
        </w:rPr>
        <w:t xml:space="preserve"> </w:t>
      </w:r>
      <w:r>
        <w:rPr>
          <w:sz w:val="21"/>
        </w:rPr>
        <w:t>accusation</w:t>
      </w:r>
      <w:r>
        <w:rPr>
          <w:spacing w:val="-2"/>
          <w:sz w:val="21"/>
        </w:rPr>
        <w:t xml:space="preserve"> </w:t>
      </w:r>
      <w:r>
        <w:rPr>
          <w:sz w:val="21"/>
        </w:rPr>
        <w:t>have</w:t>
      </w:r>
      <w:r>
        <w:rPr>
          <w:spacing w:val="-2"/>
          <w:sz w:val="21"/>
        </w:rPr>
        <w:t xml:space="preserve"> </w:t>
      </w:r>
      <w:r>
        <w:rPr>
          <w:sz w:val="21"/>
        </w:rPr>
        <w:t>on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twins?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8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They</w:t>
      </w:r>
      <w:r>
        <w:rPr>
          <w:spacing w:val="-6"/>
          <w:sz w:val="21"/>
        </w:rPr>
        <w:t xml:space="preserve"> </w:t>
      </w:r>
      <w:r>
        <w:rPr>
          <w:sz w:val="21"/>
        </w:rPr>
        <w:t>will</w:t>
      </w:r>
      <w:r>
        <w:rPr>
          <w:spacing w:val="-2"/>
          <w:sz w:val="21"/>
        </w:rPr>
        <w:t xml:space="preserve"> </w:t>
      </w:r>
      <w:r>
        <w:rPr>
          <w:sz w:val="21"/>
        </w:rPr>
        <w:t>stick to</w:t>
      </w:r>
      <w:r>
        <w:rPr>
          <w:spacing w:val="-1"/>
          <w:sz w:val="21"/>
        </w:rPr>
        <w:t xml:space="preserve"> </w:t>
      </w:r>
      <w:r>
        <w:rPr>
          <w:sz w:val="21"/>
        </w:rPr>
        <w:t>being a</w:t>
      </w:r>
      <w:r>
        <w:rPr>
          <w:spacing w:val="-1"/>
          <w:sz w:val="21"/>
        </w:rPr>
        <w:t xml:space="preserve"> </w:t>
      </w:r>
      <w:r>
        <w:rPr>
          <w:sz w:val="21"/>
        </w:rPr>
        <w:t>doctor</w:t>
      </w:r>
      <w:r>
        <w:rPr>
          <w:spacing w:val="-1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helping those</w:t>
      </w:r>
      <w:r>
        <w:rPr>
          <w:spacing w:val="-2"/>
          <w:sz w:val="21"/>
        </w:rPr>
        <w:t xml:space="preserve"> </w:t>
      </w:r>
      <w:r>
        <w:rPr>
          <w:sz w:val="21"/>
        </w:rPr>
        <w:t>suffering people.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9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They’ve</w:t>
      </w:r>
      <w:r>
        <w:rPr>
          <w:spacing w:val="-1"/>
          <w:sz w:val="21"/>
        </w:rPr>
        <w:t xml:space="preserve"> </w:t>
      </w:r>
      <w:r>
        <w:rPr>
          <w:sz w:val="21"/>
        </w:rPr>
        <w:t>decided</w:t>
      </w:r>
      <w:r>
        <w:rPr>
          <w:spacing w:val="-1"/>
          <w:sz w:val="21"/>
        </w:rPr>
        <w:t xml:space="preserve"> </w:t>
      </w:r>
      <w:r>
        <w:rPr>
          <w:sz w:val="21"/>
        </w:rPr>
        <w:t>to become</w:t>
      </w:r>
      <w:r>
        <w:rPr>
          <w:spacing w:val="-3"/>
          <w:sz w:val="21"/>
        </w:rPr>
        <w:t xml:space="preserve"> </w:t>
      </w:r>
      <w:r>
        <w:rPr>
          <w:sz w:val="21"/>
        </w:rPr>
        <w:t>advisors</w:t>
      </w:r>
      <w:r>
        <w:rPr>
          <w:spacing w:val="-1"/>
          <w:sz w:val="21"/>
        </w:rPr>
        <w:t xml:space="preserve"> </w:t>
      </w:r>
      <w:r>
        <w:rPr>
          <w:sz w:val="21"/>
        </w:rPr>
        <w:t>instead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doctors.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8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Their</w:t>
      </w:r>
      <w:r>
        <w:rPr>
          <w:spacing w:val="-1"/>
          <w:sz w:val="21"/>
        </w:rPr>
        <w:t xml:space="preserve"> </w:t>
      </w:r>
      <w:r>
        <w:rPr>
          <w:sz w:val="21"/>
        </w:rPr>
        <w:t>reputation has</w:t>
      </w:r>
      <w:r>
        <w:rPr>
          <w:spacing w:val="-2"/>
          <w:sz w:val="21"/>
        </w:rPr>
        <w:t xml:space="preserve"> </w:t>
      </w:r>
      <w:r>
        <w:rPr>
          <w:sz w:val="21"/>
        </w:rPr>
        <w:t>been</w:t>
      </w:r>
      <w:r>
        <w:rPr>
          <w:spacing w:val="-3"/>
          <w:sz w:val="21"/>
        </w:rPr>
        <w:t xml:space="preserve"> </w:t>
      </w:r>
      <w:r>
        <w:rPr>
          <w:sz w:val="21"/>
        </w:rPr>
        <w:t>damaged so</w:t>
      </w:r>
      <w:r>
        <w:rPr>
          <w:spacing w:val="1"/>
          <w:sz w:val="21"/>
        </w:rPr>
        <w:t xml:space="preserve"> </w:t>
      </w:r>
      <w:r>
        <w:rPr>
          <w:sz w:val="21"/>
        </w:rPr>
        <w:t>they</w:t>
      </w:r>
      <w:r>
        <w:rPr>
          <w:spacing w:val="-5"/>
          <w:sz w:val="21"/>
        </w:rPr>
        <w:t xml:space="preserve"> </w:t>
      </w:r>
      <w:r>
        <w:rPr>
          <w:sz w:val="21"/>
        </w:rPr>
        <w:t>can’t</w:t>
      </w:r>
      <w:r>
        <w:rPr>
          <w:spacing w:val="-1"/>
          <w:sz w:val="21"/>
        </w:rPr>
        <w:t xml:space="preserve"> </w:t>
      </w:r>
      <w:r>
        <w:rPr>
          <w:sz w:val="21"/>
        </w:rPr>
        <w:t>be</w:t>
      </w:r>
      <w:r>
        <w:rPr>
          <w:spacing w:val="1"/>
          <w:sz w:val="21"/>
        </w:rPr>
        <w:t xml:space="preserve"> </w:t>
      </w:r>
      <w:r>
        <w:rPr>
          <w:sz w:val="21"/>
        </w:rPr>
        <w:t>doctors.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9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They’ve</w:t>
      </w:r>
      <w:r>
        <w:rPr>
          <w:spacing w:val="-1"/>
          <w:sz w:val="21"/>
        </w:rPr>
        <w:t xml:space="preserve"> </w:t>
      </w:r>
      <w:r>
        <w:rPr>
          <w:sz w:val="21"/>
        </w:rPr>
        <w:t>handled it</w:t>
      </w:r>
      <w:r>
        <w:rPr>
          <w:spacing w:val="-1"/>
          <w:sz w:val="21"/>
        </w:rPr>
        <w:t xml:space="preserve"> </w:t>
      </w:r>
      <w:r>
        <w:rPr>
          <w:sz w:val="21"/>
        </w:rPr>
        <w:t>very</w:t>
      </w:r>
      <w:r>
        <w:rPr>
          <w:spacing w:val="-6"/>
          <w:sz w:val="21"/>
        </w:rPr>
        <w:t xml:space="preserve"> </w:t>
      </w:r>
      <w:r>
        <w:rPr>
          <w:sz w:val="21"/>
        </w:rPr>
        <w:t>well</w:t>
      </w:r>
      <w:r>
        <w:rPr>
          <w:spacing w:val="1"/>
          <w:sz w:val="21"/>
        </w:rPr>
        <w:t xml:space="preserve"> </w:t>
      </w:r>
      <w:r>
        <w:rPr>
          <w:sz w:val="21"/>
        </w:rPr>
        <w:t>and are</w:t>
      </w:r>
      <w:r>
        <w:rPr>
          <w:spacing w:val="-1"/>
          <w:sz w:val="21"/>
        </w:rPr>
        <w:t xml:space="preserve"> </w:t>
      </w:r>
      <w:r>
        <w:rPr>
          <w:sz w:val="21"/>
        </w:rPr>
        <w:t>in a</w:t>
      </w:r>
      <w:r>
        <w:rPr>
          <w:spacing w:val="-3"/>
          <w:sz w:val="21"/>
        </w:rPr>
        <w:t xml:space="preserve"> </w:t>
      </w:r>
      <w:r>
        <w:rPr>
          <w:sz w:val="21"/>
        </w:rPr>
        <w:t>good</w:t>
      </w:r>
      <w:r>
        <w:rPr>
          <w:spacing w:val="-1"/>
          <w:sz w:val="21"/>
        </w:rPr>
        <w:t xml:space="preserve"> </w:t>
      </w:r>
      <w:r>
        <w:rPr>
          <w:sz w:val="21"/>
        </w:rPr>
        <w:t>mental</w:t>
      </w:r>
      <w:r>
        <w:rPr>
          <w:spacing w:val="-1"/>
          <w:sz w:val="21"/>
        </w:rPr>
        <w:t xml:space="preserve"> </w:t>
      </w:r>
      <w:r>
        <w:rPr>
          <w:sz w:val="21"/>
        </w:rPr>
        <w:t>state.</w:t>
      </w:r>
    </w:p>
    <w:p>
      <w:pPr>
        <w:pStyle w:val="2"/>
        <w:spacing w:before="10"/>
        <w:ind w:left="0"/>
        <w:rPr>
          <w:sz w:val="29"/>
        </w:rPr>
      </w:pPr>
    </w:p>
    <w:p>
      <w:pPr>
        <w:pStyle w:val="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w w:val="100"/>
        </w:rPr>
        <w:t>C</w:t>
      </w:r>
    </w:p>
    <w:p>
      <w:pPr>
        <w:pStyle w:val="2"/>
        <w:spacing w:before="54" w:line="278" w:lineRule="auto"/>
        <w:ind w:right="208" w:firstLine="420"/>
        <w:jc w:val="both"/>
      </w:pPr>
      <w:r>
        <w:t>In</w:t>
      </w:r>
      <w:r>
        <w:rPr>
          <w:spacing w:val="52"/>
        </w:rPr>
        <w:t xml:space="preserve"> </w:t>
      </w:r>
      <w:r>
        <w:t>a video</w:t>
      </w:r>
      <w:r>
        <w:rPr>
          <w:spacing w:val="53"/>
        </w:rPr>
        <w:t xml:space="preserve"> </w:t>
      </w:r>
      <w:r>
        <w:t>posted</w:t>
      </w:r>
      <w:r>
        <w:rPr>
          <w:spacing w:val="52"/>
        </w:rPr>
        <w:t xml:space="preserve"> </w:t>
      </w:r>
      <w:r>
        <w:t>Thursday</w:t>
      </w:r>
      <w:r>
        <w:rPr>
          <w:spacing w:val="53"/>
        </w:rPr>
        <w:t xml:space="preserve"> </w:t>
      </w:r>
      <w:r>
        <w:t>addressing</w:t>
      </w:r>
      <w:r>
        <w:rPr>
          <w:spacing w:val="52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future</w:t>
      </w:r>
      <w:r>
        <w:rPr>
          <w:spacing w:val="52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t>her</w:t>
      </w:r>
      <w:r>
        <w:rPr>
          <w:spacing w:val="52"/>
        </w:rPr>
        <w:t xml:space="preserve"> </w:t>
      </w:r>
      <w:r>
        <w:t>world</w:t>
      </w:r>
      <w:r>
        <w:rPr>
          <w:spacing w:val="53"/>
        </w:rPr>
        <w:t xml:space="preserve"> </w:t>
      </w:r>
      <w:r>
        <w:t>tour</w:t>
      </w:r>
      <w:r>
        <w:rPr>
          <w:spacing w:val="26"/>
        </w:rPr>
        <w:t xml:space="preserve">, </w:t>
      </w:r>
      <w:r>
        <w:t>Céline   Dion</w:t>
      </w:r>
      <w:r>
        <w:rPr>
          <w:spacing w:val="53"/>
        </w:rPr>
        <w:t xml:space="preserve"> </w:t>
      </w:r>
      <w:r>
        <w:t>shared</w:t>
      </w:r>
      <w:r>
        <w:rPr>
          <w:spacing w:val="52"/>
        </w:rPr>
        <w:t xml:space="preserve"> </w:t>
      </w:r>
      <w:r>
        <w:t>she’s</w:t>
      </w:r>
      <w:r>
        <w:rPr>
          <w:spacing w:val="1"/>
        </w:rPr>
        <w:t xml:space="preserve"> </w:t>
      </w:r>
      <w:r>
        <w:rPr>
          <w:position w:val="1"/>
        </w:rPr>
        <w:t>been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diagnosed</w:t>
      </w:r>
      <w:r>
        <w:rPr>
          <w:spacing w:val="39"/>
          <w:position w:val="1"/>
        </w:rPr>
        <w:t xml:space="preserve"> </w:t>
      </w:r>
      <w:r>
        <w:rPr>
          <w:position w:val="1"/>
        </w:rPr>
        <w:t>with</w:t>
      </w:r>
      <w:r>
        <w:rPr>
          <w:spacing w:val="41"/>
          <w:position w:val="1"/>
        </w:rPr>
        <w:t xml:space="preserve"> </w:t>
      </w:r>
      <w:r>
        <w:rPr>
          <w:position w:val="1"/>
        </w:rPr>
        <w:t>Stiff</w:t>
      </w:r>
      <w:r>
        <w:rPr>
          <w:spacing w:val="39"/>
          <w:position w:val="1"/>
        </w:rPr>
        <w:t xml:space="preserve"> </w:t>
      </w:r>
      <w:r>
        <w:rPr>
          <w:position w:val="1"/>
        </w:rPr>
        <w:t>Person</w:t>
      </w:r>
      <w:r>
        <w:rPr>
          <w:spacing w:val="41"/>
          <w:position w:val="1"/>
        </w:rPr>
        <w:t xml:space="preserve"> </w:t>
      </w:r>
      <w:r>
        <w:rPr>
          <w:position w:val="1"/>
        </w:rPr>
        <w:t>Syndrome</w:t>
      </w:r>
      <w:r>
        <w:rPr>
          <w:spacing w:val="21"/>
          <w:position w:val="1"/>
        </w:rPr>
        <w:t xml:space="preserve"> (</w:t>
      </w:r>
      <w:r>
        <w:rPr>
          <w:rFonts w:hint="eastAsia" w:ascii="宋体" w:hAnsi="宋体" w:eastAsia="宋体"/>
        </w:rPr>
        <w:t>僵人综合征</w:t>
      </w:r>
      <w:r>
        <w:rPr>
          <w:spacing w:val="14"/>
          <w:position w:val="1"/>
        </w:rPr>
        <w:t xml:space="preserve">), </w:t>
      </w:r>
      <w:r>
        <w:rPr>
          <w:position w:val="1"/>
        </w:rPr>
        <w:t>or</w:t>
      </w:r>
      <w:r>
        <w:rPr>
          <w:spacing w:val="38"/>
          <w:position w:val="1"/>
        </w:rPr>
        <w:t xml:space="preserve"> </w:t>
      </w:r>
      <w:r>
        <w:rPr>
          <w:position w:val="1"/>
        </w:rPr>
        <w:t>SPS,</w:t>
      </w:r>
      <w:r>
        <w:rPr>
          <w:spacing w:val="39"/>
          <w:position w:val="1"/>
        </w:rPr>
        <w:t xml:space="preserve"> </w:t>
      </w:r>
      <w:r>
        <w:rPr>
          <w:position w:val="1"/>
        </w:rPr>
        <w:t>which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has</w:t>
      </w:r>
      <w:r>
        <w:rPr>
          <w:spacing w:val="41"/>
          <w:position w:val="1"/>
        </w:rPr>
        <w:t xml:space="preserve"> </w:t>
      </w:r>
      <w:r>
        <w:rPr>
          <w:position w:val="1"/>
        </w:rPr>
        <w:t>caused</w:t>
      </w:r>
      <w:r>
        <w:rPr>
          <w:spacing w:val="41"/>
          <w:position w:val="1"/>
        </w:rPr>
        <w:t xml:space="preserve"> </w:t>
      </w:r>
      <w:r>
        <w:rPr>
          <w:position w:val="1"/>
        </w:rPr>
        <w:t>her</w:t>
      </w:r>
      <w:r>
        <w:rPr>
          <w:spacing w:val="41"/>
          <w:position w:val="1"/>
        </w:rPr>
        <w:t xml:space="preserve"> </w:t>
      </w:r>
      <w:r>
        <w:rPr>
          <w:position w:val="1"/>
        </w:rPr>
        <w:t>to</w:t>
      </w:r>
      <w:r>
        <w:rPr>
          <w:spacing w:val="40"/>
          <w:position w:val="1"/>
        </w:rPr>
        <w:t xml:space="preserve"> </w:t>
      </w:r>
      <w:r>
        <w:rPr>
          <w:position w:val="1"/>
        </w:rPr>
        <w:t>have</w:t>
      </w:r>
      <w:r>
        <w:rPr>
          <w:spacing w:val="41"/>
          <w:position w:val="1"/>
        </w:rPr>
        <w:t xml:space="preserve"> </w:t>
      </w:r>
      <w:r>
        <w:rPr>
          <w:position w:val="1"/>
        </w:rPr>
        <w:t>severe</w:t>
      </w:r>
      <w:r>
        <w:rPr>
          <w:spacing w:val="-50"/>
          <w:position w:val="1"/>
        </w:rPr>
        <w:t xml:space="preserve"> </w:t>
      </w:r>
      <w:r>
        <w:rPr>
          <w:position w:val="1"/>
        </w:rPr>
        <w:t>muscle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spasms</w:t>
      </w:r>
      <w:r>
        <w:rPr>
          <w:spacing w:val="12"/>
          <w:position w:val="1"/>
        </w:rPr>
        <w:t xml:space="preserve"> (</w:t>
      </w:r>
      <w:r>
        <w:rPr>
          <w:rFonts w:hint="eastAsia" w:ascii="宋体" w:hAnsi="宋体" w:eastAsia="宋体"/>
        </w:rPr>
        <w:t>痉挛</w:t>
      </w:r>
      <w:r>
        <w:rPr>
          <w:spacing w:val="12"/>
          <w:position w:val="1"/>
        </w:rPr>
        <w:t xml:space="preserve">) </w:t>
      </w:r>
      <w:r>
        <w:rPr>
          <w:position w:val="1"/>
        </w:rPr>
        <w:t>in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past</w:t>
      </w:r>
      <w:r>
        <w:rPr>
          <w:spacing w:val="-1"/>
          <w:position w:val="1"/>
        </w:rPr>
        <w:t xml:space="preserve">. </w:t>
      </w:r>
      <w:r>
        <w:rPr>
          <w:position w:val="1"/>
        </w:rPr>
        <w:t>And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she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will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have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to</w:t>
      </w:r>
      <w:r>
        <w:rPr>
          <w:spacing w:val="23"/>
          <w:position w:val="1"/>
        </w:rPr>
        <w:t xml:space="preserve"> </w:t>
      </w:r>
      <w:r>
        <w:rPr>
          <w:position w:val="1"/>
        </w:rPr>
        <w:t>postpone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much</w:t>
      </w:r>
      <w:r>
        <w:rPr>
          <w:spacing w:val="21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her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tour</w:t>
      </w:r>
      <w:r>
        <w:rPr>
          <w:spacing w:val="11"/>
          <w:position w:val="1"/>
        </w:rPr>
        <w:t xml:space="preserve">, </w:t>
      </w:r>
      <w:r>
        <w:rPr>
          <w:position w:val="1"/>
        </w:rPr>
        <w:t>as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well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as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cancel</w:t>
      </w:r>
      <w:r>
        <w:rPr>
          <w:spacing w:val="23"/>
          <w:position w:val="1"/>
        </w:rPr>
        <w:t xml:space="preserve"> </w:t>
      </w:r>
      <w:r>
        <w:rPr>
          <w:position w:val="1"/>
        </w:rPr>
        <w:t>some</w:t>
      </w:r>
      <w:r>
        <w:rPr>
          <w:spacing w:val="-50"/>
          <w:position w:val="1"/>
        </w:rPr>
        <w:t xml:space="preserve"> </w:t>
      </w:r>
      <w:r>
        <w:t>shows.</w:t>
      </w:r>
    </w:p>
    <w:p>
      <w:pPr>
        <w:pStyle w:val="2"/>
        <w:spacing w:before="16" w:line="283" w:lineRule="auto"/>
        <w:ind w:right="208" w:firstLine="420"/>
        <w:jc w:val="both"/>
      </w:pPr>
      <w:r>
        <w:t>“The muscle spasms affect every aspect of my daily life, sometimes causing difficulties when I walk and</w:t>
      </w:r>
      <w:r>
        <w:rPr>
          <w:spacing w:val="1"/>
        </w:rPr>
        <w:t xml:space="preserve"> </w:t>
      </w:r>
      <w:r>
        <w:rPr>
          <w:position w:val="1"/>
        </w:rPr>
        <w:t>not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allowing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me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to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use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my</w:t>
      </w:r>
      <w:r>
        <w:rPr>
          <w:spacing w:val="8"/>
          <w:position w:val="1"/>
        </w:rPr>
        <w:t xml:space="preserve"> </w:t>
      </w:r>
      <w:r>
        <w:rPr>
          <w:position w:val="1"/>
        </w:rPr>
        <w:t>vocal</w:t>
      </w:r>
      <w:r>
        <w:rPr>
          <w:spacing w:val="9"/>
          <w:position w:val="1"/>
        </w:rPr>
        <w:t xml:space="preserve"> </w:t>
      </w:r>
      <w:r>
        <w:rPr>
          <w:position w:val="1"/>
        </w:rPr>
        <w:t>cords</w:t>
      </w:r>
      <w:r>
        <w:rPr>
          <w:spacing w:val="6"/>
          <w:position w:val="1"/>
        </w:rPr>
        <w:t xml:space="preserve"> (</w:t>
      </w:r>
      <w:r>
        <w:rPr>
          <w:rFonts w:hint="eastAsia" w:ascii="宋体" w:hAnsi="宋体" w:eastAsia="宋体"/>
        </w:rPr>
        <w:t>声带</w:t>
      </w:r>
      <w:r>
        <w:rPr>
          <w:spacing w:val="5"/>
          <w:position w:val="1"/>
        </w:rPr>
        <w:t xml:space="preserve">) </w:t>
      </w:r>
      <w:r>
        <w:rPr>
          <w:position w:val="1"/>
        </w:rPr>
        <w:t>to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sing</w:t>
      </w:r>
      <w:r>
        <w:rPr>
          <w:spacing w:val="8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way</w:t>
      </w:r>
      <w:r>
        <w:rPr>
          <w:spacing w:val="8"/>
          <w:position w:val="1"/>
        </w:rPr>
        <w:t xml:space="preserve"> </w:t>
      </w:r>
      <w:r>
        <w:rPr>
          <w:position w:val="1"/>
        </w:rPr>
        <w:t>I’m</w:t>
      </w:r>
      <w:r>
        <w:rPr>
          <w:spacing w:val="7"/>
          <w:position w:val="1"/>
        </w:rPr>
        <w:t xml:space="preserve"> </w:t>
      </w:r>
      <w:r>
        <w:rPr>
          <w:position w:val="1"/>
        </w:rPr>
        <w:t>used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to</w:t>
      </w:r>
      <w:r>
        <w:rPr>
          <w:spacing w:val="3"/>
          <w:position w:val="1"/>
        </w:rPr>
        <w:t xml:space="preserve">.” </w:t>
      </w:r>
      <w:r>
        <w:rPr>
          <w:position w:val="1"/>
        </w:rPr>
        <w:t>Dion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said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in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the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video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posted</w:t>
      </w:r>
      <w:r>
        <w:rPr>
          <w:spacing w:val="8"/>
          <w:position w:val="1"/>
        </w:rPr>
        <w:t xml:space="preserve"> </w:t>
      </w:r>
      <w:r>
        <w:rPr>
          <w:position w:val="1"/>
        </w:rPr>
        <w:t>on</w:t>
      </w:r>
      <w:r>
        <w:rPr>
          <w:spacing w:val="-50"/>
          <w:position w:val="1"/>
        </w:rPr>
        <w:t xml:space="preserve"> </w:t>
      </w:r>
      <w:r>
        <w:t>Instagram.</w:t>
      </w:r>
    </w:p>
    <w:p>
      <w:pPr>
        <w:pStyle w:val="2"/>
        <w:spacing w:before="6" w:line="280" w:lineRule="auto"/>
        <w:ind w:right="208" w:firstLine="420"/>
        <w:jc w:val="both"/>
      </w:pPr>
      <w:r>
        <w:rPr>
          <w:position w:val="1"/>
        </w:rPr>
        <w:t>Stiff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Person</w:t>
      </w:r>
      <w:r>
        <w:rPr>
          <w:spacing w:val="8"/>
          <w:position w:val="1"/>
        </w:rPr>
        <w:t xml:space="preserve"> </w:t>
      </w:r>
      <w:r>
        <w:rPr>
          <w:position w:val="1"/>
        </w:rPr>
        <w:t>Syndrome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is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a</w:t>
      </w:r>
      <w:r>
        <w:rPr>
          <w:spacing w:val="11"/>
          <w:position w:val="1"/>
        </w:rPr>
        <w:t xml:space="preserve"> </w:t>
      </w:r>
      <w:r>
        <w:rPr>
          <w:position w:val="1"/>
        </w:rPr>
        <w:t>rare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neurological</w:t>
      </w:r>
      <w:r>
        <w:rPr>
          <w:spacing w:val="4"/>
          <w:position w:val="1"/>
        </w:rPr>
        <w:t xml:space="preserve"> (</w:t>
      </w:r>
      <w:r>
        <w:rPr>
          <w:rFonts w:hint="eastAsia" w:ascii="宋体" w:eastAsia="宋体"/>
        </w:rPr>
        <w:t>神经系统的</w:t>
      </w:r>
      <w:r>
        <w:rPr>
          <w:spacing w:val="5"/>
          <w:position w:val="1"/>
        </w:rPr>
        <w:t xml:space="preserve">) </w:t>
      </w:r>
      <w:r>
        <w:rPr>
          <w:position w:val="1"/>
        </w:rPr>
        <w:t>disorder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with</w:t>
      </w:r>
      <w:r>
        <w:rPr>
          <w:spacing w:val="12"/>
          <w:position w:val="1"/>
        </w:rPr>
        <w:t xml:space="preserve"> </w:t>
      </w:r>
      <w:r>
        <w:rPr>
          <w:position w:val="1"/>
        </w:rPr>
        <w:t>features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of</w:t>
      </w:r>
      <w:r>
        <w:rPr>
          <w:spacing w:val="7"/>
          <w:position w:val="1"/>
        </w:rPr>
        <w:t xml:space="preserve"> </w:t>
      </w:r>
      <w:r>
        <w:rPr>
          <w:position w:val="1"/>
        </w:rPr>
        <w:t>an</w:t>
      </w:r>
      <w:r>
        <w:rPr>
          <w:spacing w:val="10"/>
          <w:position w:val="1"/>
        </w:rPr>
        <w:t xml:space="preserve"> </w:t>
      </w:r>
      <w:r>
        <w:rPr>
          <w:position w:val="1"/>
        </w:rPr>
        <w:t>autoimmune</w:t>
      </w:r>
      <w:r>
        <w:rPr>
          <w:spacing w:val="6"/>
          <w:position w:val="1"/>
        </w:rPr>
        <w:t xml:space="preserve"> (</w:t>
      </w:r>
      <w:r>
        <w:rPr>
          <w:rFonts w:hint="eastAsia" w:ascii="宋体" w:eastAsia="宋体"/>
        </w:rPr>
        <w:t>自体免疫的</w:t>
      </w:r>
      <w:r>
        <w:rPr>
          <w:position w:val="1"/>
        </w:rPr>
        <w:t>) disease. The disease notably causes progressive muscle stiffness and painful spasms that can be</w:t>
      </w:r>
      <w:r>
        <w:rPr>
          <w:spacing w:val="1"/>
          <w:position w:val="1"/>
        </w:rPr>
        <w:t xml:space="preserve"> </w:t>
      </w:r>
      <w:r>
        <w:t>triggered by environmental factors such as sudden movement, cold temperature or unexpected loud noises and</w:t>
      </w:r>
      <w:r>
        <w:rPr>
          <w:spacing w:val="1"/>
        </w:rPr>
        <w:t xml:space="preserve"> </w:t>
      </w:r>
      <w:r>
        <w:t>emotional</w:t>
      </w:r>
      <w:r>
        <w:rPr>
          <w:spacing w:val="-2"/>
        </w:rPr>
        <w:t xml:space="preserve"> </w:t>
      </w:r>
      <w:r>
        <w:t>stress.</w:t>
      </w:r>
    </w:p>
    <w:p>
      <w:pPr>
        <w:pStyle w:val="2"/>
        <w:spacing w:before="12" w:line="297" w:lineRule="auto"/>
        <w:ind w:right="210" w:firstLine="420"/>
        <w:jc w:val="both"/>
      </w:pPr>
      <w:r>
        <w:t>“We all have muscle spasms, but these are muscle spasms that are beyond your control to the point that</w:t>
      </w:r>
      <w:r>
        <w:rPr>
          <w:spacing w:val="1"/>
        </w:rPr>
        <w:t xml:space="preserve"> </w:t>
      </w:r>
      <w:r>
        <w:t>muscles lock and are so rigid.” Dr. Robert Wilson, a neurologist and the director of the Autonomic Center at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Cleveland Clinic, told</w:t>
      </w:r>
      <w:r>
        <w:rPr>
          <w:spacing w:val="-3"/>
        </w:rPr>
        <w:t xml:space="preserve"> </w:t>
      </w:r>
      <w:r>
        <w:t>USA</w:t>
      </w:r>
      <w:r>
        <w:rPr>
          <w:spacing w:val="-1"/>
        </w:rPr>
        <w:t xml:space="preserve"> </w:t>
      </w:r>
      <w:r>
        <w:t>TODAY.</w:t>
      </w:r>
    </w:p>
    <w:p>
      <w:pPr>
        <w:pStyle w:val="2"/>
        <w:spacing w:before="3" w:line="297" w:lineRule="auto"/>
        <w:ind w:firstLine="420"/>
      </w:pPr>
      <w:r>
        <w:t>These</w:t>
      </w:r>
      <w:r>
        <w:rPr>
          <w:spacing w:val="10"/>
        </w:rPr>
        <w:t xml:space="preserve"> </w:t>
      </w:r>
      <w:r>
        <w:t>symptoms</w:t>
      </w:r>
      <w:r>
        <w:rPr>
          <w:spacing w:val="-1"/>
        </w:rPr>
        <w:t xml:space="preserve"> </w:t>
      </w:r>
      <w:r>
        <w:t>can</w:t>
      </w:r>
      <w:r>
        <w:rPr>
          <w:spacing w:val="10"/>
        </w:rPr>
        <w:t xml:space="preserve"> </w:t>
      </w:r>
      <w:r>
        <w:t>lead</w:t>
      </w:r>
      <w:r>
        <w:rPr>
          <w:spacing w:val="11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difficulty</w:t>
      </w:r>
      <w:r>
        <w:rPr>
          <w:spacing w:val="8"/>
        </w:rPr>
        <w:t xml:space="preserve"> </w:t>
      </w:r>
      <w:r>
        <w:t>walking,</w:t>
      </w:r>
      <w:r>
        <w:rPr>
          <w:spacing w:val="11"/>
        </w:rPr>
        <w:t xml:space="preserve"> </w:t>
      </w:r>
      <w:r>
        <w:t>among</w:t>
      </w:r>
      <w:r>
        <w:rPr>
          <w:spacing w:val="11"/>
        </w:rPr>
        <w:t xml:space="preserve"> </w:t>
      </w:r>
      <w:r>
        <w:t>other</w:t>
      </w:r>
      <w:r>
        <w:rPr>
          <w:spacing w:val="11"/>
        </w:rPr>
        <w:t xml:space="preserve"> </w:t>
      </w:r>
      <w:r>
        <w:t>disabilities.</w:t>
      </w:r>
      <w:r>
        <w:rPr>
          <w:spacing w:val="11"/>
        </w:rPr>
        <w:t xml:space="preserve"> </w:t>
      </w:r>
      <w:r>
        <w:t>People</w:t>
      </w:r>
      <w:r>
        <w:rPr>
          <w:spacing w:val="10"/>
        </w:rPr>
        <w:t xml:space="preserve"> </w:t>
      </w:r>
      <w:r>
        <w:t>with</w:t>
      </w:r>
      <w:r>
        <w:rPr>
          <w:spacing w:val="11"/>
        </w:rPr>
        <w:t xml:space="preserve"> </w:t>
      </w:r>
      <w:r>
        <w:t>SPS</w:t>
      </w:r>
      <w:r>
        <w:rPr>
          <w:spacing w:val="12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also</w:t>
      </w:r>
      <w:r>
        <w:rPr>
          <w:spacing w:val="10"/>
        </w:rPr>
        <w:t xml:space="preserve"> </w:t>
      </w:r>
      <w:r>
        <w:t>more</w:t>
      </w:r>
      <w:r>
        <w:rPr>
          <w:spacing w:val="-49"/>
        </w:rPr>
        <w:t xml:space="preserve"> </w:t>
      </w:r>
      <w:r>
        <w:t>likely</w:t>
      </w:r>
      <w:r>
        <w:rPr>
          <w:spacing w:val="-6"/>
        </w:rPr>
        <w:t xml:space="preserve"> </w:t>
      </w:r>
      <w:r>
        <w:t>to experience</w:t>
      </w:r>
      <w:r>
        <w:rPr>
          <w:spacing w:val="-1"/>
        </w:rPr>
        <w:t xml:space="preserve"> </w:t>
      </w:r>
      <w:r>
        <w:t>anxiety</w:t>
      </w:r>
      <w:r>
        <w:rPr>
          <w:spacing w:val="-3"/>
        </w:rPr>
        <w:t xml:space="preserve"> </w:t>
      </w:r>
      <w:r>
        <w:t>and depression,</w:t>
      </w:r>
      <w:r>
        <w:rPr>
          <w:spacing w:val="-3"/>
        </w:rPr>
        <w:t xml:space="preserve"> </w:t>
      </w:r>
      <w:r>
        <w:t>Yale Medicine notes.</w:t>
      </w:r>
    </w:p>
    <w:p>
      <w:pPr>
        <w:pStyle w:val="2"/>
        <w:spacing w:before="1" w:line="297" w:lineRule="auto"/>
        <w:ind w:right="208" w:firstLine="420"/>
      </w:pPr>
      <w:r>
        <w:t>Of</w:t>
      </w:r>
      <w:r>
        <w:rPr>
          <w:spacing w:val="12"/>
        </w:rPr>
        <w:t xml:space="preserve"> </w:t>
      </w:r>
      <w:r>
        <w:t>course,</w:t>
      </w:r>
      <w:r>
        <w:rPr>
          <w:spacing w:val="11"/>
        </w:rPr>
        <w:t xml:space="preserve"> </w:t>
      </w:r>
      <w:r>
        <w:t>SPS</w:t>
      </w:r>
      <w:r>
        <w:rPr>
          <w:spacing w:val="12"/>
        </w:rPr>
        <w:t xml:space="preserve"> </w:t>
      </w:r>
      <w:r>
        <w:t>symptoms</w:t>
      </w:r>
      <w:r>
        <w:rPr>
          <w:spacing w:val="13"/>
        </w:rPr>
        <w:t xml:space="preserve"> </w:t>
      </w:r>
      <w:r>
        <w:t>can</w:t>
      </w:r>
      <w:r>
        <w:rPr>
          <w:spacing w:val="14"/>
        </w:rPr>
        <w:t xml:space="preserve"> </w:t>
      </w:r>
      <w:r>
        <w:t>range</w:t>
      </w:r>
      <w:r>
        <w:rPr>
          <w:spacing w:val="13"/>
        </w:rPr>
        <w:t xml:space="preserve"> </w:t>
      </w:r>
      <w:r>
        <w:t>significantly</w:t>
      </w:r>
      <w:r>
        <w:rPr>
          <w:spacing w:val="8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every</w:t>
      </w:r>
      <w:r>
        <w:rPr>
          <w:spacing w:val="8"/>
        </w:rPr>
        <w:t xml:space="preserve"> </w:t>
      </w:r>
      <w:r>
        <w:t>patient’s</w:t>
      </w:r>
      <w:r>
        <w:rPr>
          <w:spacing w:val="14"/>
        </w:rPr>
        <w:t xml:space="preserve"> </w:t>
      </w:r>
      <w:r>
        <w:t>experience</w:t>
      </w:r>
      <w:r>
        <w:rPr>
          <w:spacing w:val="13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unique.</w:t>
      </w:r>
      <w:r>
        <w:rPr>
          <w:spacing w:val="12"/>
        </w:rPr>
        <w:t xml:space="preserve"> </w:t>
      </w:r>
      <w:r>
        <w:t>“It’s</w:t>
      </w:r>
      <w:r>
        <w:rPr>
          <w:spacing w:val="12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range</w:t>
      </w:r>
      <w:r>
        <w:rPr>
          <w:spacing w:val="-5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severity.” Desai</w:t>
      </w:r>
      <w:r>
        <w:rPr>
          <w:spacing w:val="-1"/>
        </w:rPr>
        <w:t xml:space="preserve"> </w:t>
      </w:r>
      <w:r>
        <w:t>says.</w:t>
      </w:r>
    </w:p>
    <w:p>
      <w:pPr>
        <w:pStyle w:val="2"/>
        <w:tabs>
          <w:tab w:val="left" w:leader="dot" w:pos="5025"/>
        </w:tabs>
        <w:spacing w:before="1" w:line="297" w:lineRule="auto"/>
        <w:ind w:right="208" w:firstLine="420"/>
      </w:pPr>
      <w:r>
        <w:t>“Some</w:t>
      </w:r>
      <w:r>
        <w:rPr>
          <w:spacing w:val="40"/>
        </w:rPr>
        <w:t xml:space="preserve"> </w:t>
      </w:r>
      <w:r>
        <w:t>people</w:t>
      </w:r>
      <w:r>
        <w:rPr>
          <w:spacing w:val="40"/>
        </w:rPr>
        <w:t xml:space="preserve"> </w:t>
      </w:r>
      <w:r>
        <w:t>have</w:t>
      </w:r>
      <w:r>
        <w:rPr>
          <w:spacing w:val="40"/>
        </w:rPr>
        <w:t xml:space="preserve"> </w:t>
      </w:r>
      <w:r>
        <w:t>mild</w:t>
      </w:r>
      <w:r>
        <w:rPr>
          <w:spacing w:val="40"/>
        </w:rPr>
        <w:t xml:space="preserve"> </w:t>
      </w:r>
      <w:r>
        <w:t>spasms.</w:t>
      </w:r>
      <w:r>
        <w:rPr>
          <w:spacing w:val="39"/>
        </w:rPr>
        <w:t xml:space="preserve"> </w:t>
      </w:r>
      <w:r>
        <w:t>Some</w:t>
      </w:r>
      <w:r>
        <w:rPr>
          <w:spacing w:val="40"/>
        </w:rPr>
        <w:t xml:space="preserve"> </w:t>
      </w:r>
      <w:r>
        <w:t>people</w:t>
      </w:r>
      <w:r>
        <w:rPr>
          <w:spacing w:val="40"/>
        </w:rPr>
        <w:t xml:space="preserve"> </w:t>
      </w:r>
      <w:r>
        <w:t>can</w:t>
      </w:r>
      <w:r>
        <w:rPr>
          <w:spacing w:val="41"/>
        </w:rPr>
        <w:t xml:space="preserve"> </w:t>
      </w:r>
      <w:r>
        <w:t>have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full</w:t>
      </w:r>
      <w:r>
        <w:rPr>
          <w:spacing w:val="43"/>
        </w:rPr>
        <w:t xml:space="preserve"> </w:t>
      </w:r>
      <w:r>
        <w:rPr>
          <w:u w:val="single"/>
        </w:rPr>
        <w:t>dystonia</w:t>
      </w:r>
      <w:r>
        <w:rPr>
          <w:spacing w:val="40"/>
        </w:rPr>
        <w:t xml:space="preserve"> </w:t>
      </w:r>
      <w:r>
        <w:t>where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part</w:t>
      </w:r>
      <w:r>
        <w:rPr>
          <w:spacing w:val="40"/>
        </w:rPr>
        <w:t xml:space="preserve"> </w:t>
      </w:r>
      <w:r>
        <w:t>of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body</w:t>
      </w:r>
      <w:r>
        <w:rPr>
          <w:spacing w:val="-50"/>
        </w:rPr>
        <w:t xml:space="preserve"> </w:t>
      </w:r>
      <w:r>
        <w:t>becomes</w:t>
      </w:r>
      <w:r>
        <w:rPr>
          <w:spacing w:val="10"/>
        </w:rPr>
        <w:t xml:space="preserve"> </w:t>
      </w:r>
      <w:r>
        <w:t>almost</w:t>
      </w:r>
      <w:r>
        <w:rPr>
          <w:spacing w:val="10"/>
        </w:rPr>
        <w:t xml:space="preserve"> </w:t>
      </w:r>
      <w:r>
        <w:t>like</w:t>
      </w:r>
      <w:r>
        <w:rPr>
          <w:spacing w:val="11"/>
        </w:rPr>
        <w:t xml:space="preserve"> </w:t>
      </w:r>
      <w:r>
        <w:t>rigid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board</w:t>
      </w:r>
      <w:r>
        <w:rPr>
          <w:spacing w:val="12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like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statue.</w:t>
      </w:r>
      <w:r>
        <w:tab/>
      </w:r>
      <w:r>
        <w:t>And</w:t>
      </w:r>
      <w:r>
        <w:rPr>
          <w:spacing w:val="12"/>
        </w:rPr>
        <w:t xml:space="preserve"> </w:t>
      </w:r>
      <w:r>
        <w:t>some</w:t>
      </w:r>
      <w:r>
        <w:rPr>
          <w:spacing w:val="10"/>
        </w:rPr>
        <w:t xml:space="preserve"> </w:t>
      </w:r>
      <w:r>
        <w:t>people</w:t>
      </w:r>
      <w:r>
        <w:rPr>
          <w:spacing w:val="11"/>
        </w:rPr>
        <w:t xml:space="preserve"> </w:t>
      </w:r>
      <w:r>
        <w:t>can</w:t>
      </w:r>
      <w:r>
        <w:rPr>
          <w:spacing w:val="10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constant</w:t>
      </w:r>
      <w:r>
        <w:rPr>
          <w:spacing w:val="10"/>
        </w:rPr>
        <w:t xml:space="preserve"> </w:t>
      </w:r>
      <w:r>
        <w:t>while</w:t>
      </w:r>
      <w:r>
        <w:rPr>
          <w:spacing w:val="10"/>
        </w:rPr>
        <w:t xml:space="preserve"> </w:t>
      </w:r>
      <w:r>
        <w:t>some</w:t>
      </w:r>
      <w:r>
        <w:rPr>
          <w:spacing w:val="11"/>
        </w:rPr>
        <w:t xml:space="preserve"> </w:t>
      </w:r>
      <w:r>
        <w:t>people</w:t>
      </w:r>
    </w:p>
    <w:p>
      <w:pPr>
        <w:pStyle w:val="2"/>
        <w:spacing w:before="1"/>
      </w:pPr>
      <w:r>
        <w:t>could</w:t>
      </w:r>
      <w:r>
        <w:rPr>
          <w:spacing w:val="-2"/>
        </w:rPr>
        <w:t xml:space="preserve"> </w:t>
      </w:r>
      <w:r>
        <w:t>just</w:t>
      </w:r>
      <w:r>
        <w:rPr>
          <w:spacing w:val="-3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episodes,”</w:t>
      </w:r>
      <w:r>
        <w:rPr>
          <w:spacing w:val="-5"/>
        </w:rPr>
        <w:t xml:space="preserve"> </w:t>
      </w:r>
      <w:r>
        <w:t>Wilson</w:t>
      </w:r>
      <w:r>
        <w:rPr>
          <w:spacing w:val="-1"/>
        </w:rPr>
        <w:t xml:space="preserve"> </w:t>
      </w:r>
      <w:r>
        <w:t>said.</w:t>
      </w:r>
      <w:r>
        <w:rPr>
          <w:spacing w:val="-1"/>
        </w:rPr>
        <w:t xml:space="preserve"> </w:t>
      </w:r>
      <w:r>
        <w:t>“There’s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variability</w:t>
      </w:r>
      <w:r>
        <w:rPr>
          <w:spacing w:val="-4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patient.”</w:t>
      </w:r>
    </w:p>
    <w:p>
      <w:pPr>
        <w:pStyle w:val="2"/>
        <w:spacing w:line="297" w:lineRule="auto"/>
        <w:ind w:right="211" w:firstLine="420"/>
        <w:jc w:val="both"/>
      </w:pPr>
      <w:r>
        <w:t>The exact cause remains unknown. However, researchers suspect it may be caused by an autoimmune</w:t>
      </w:r>
      <w:r>
        <w:rPr>
          <w:spacing w:val="1"/>
        </w:rPr>
        <w:t xml:space="preserve"> </w:t>
      </w:r>
      <w:r>
        <w:t>reaction. Until now, there is no cure for it. But there are treatments to help relieve symptoms. SPS can be</w:t>
      </w:r>
      <w:r>
        <w:rPr>
          <w:spacing w:val="1"/>
        </w:rPr>
        <w:t xml:space="preserve"> </w:t>
      </w:r>
      <w:r>
        <w:t>terminal in rare cases. “It’s a rare disease to begin with. And there are cases of death being reported, but it’s</w:t>
      </w:r>
      <w:r>
        <w:rPr>
          <w:spacing w:val="1"/>
        </w:rPr>
        <w:t xml:space="preserve"> </w:t>
      </w:r>
      <w:r>
        <w:t>rare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 rare disease,”</w:t>
      </w:r>
      <w:r>
        <w:rPr>
          <w:spacing w:val="-3"/>
        </w:rPr>
        <w:t xml:space="preserve"> </w:t>
      </w:r>
      <w:r>
        <w:t>Desai</w:t>
      </w:r>
      <w:r>
        <w:rPr>
          <w:spacing w:val="-1"/>
        </w:rPr>
        <w:t xml:space="preserve"> </w:t>
      </w:r>
      <w:r>
        <w:t>said.</w:t>
      </w:r>
    </w:p>
    <w:p>
      <w:pPr>
        <w:pStyle w:val="2"/>
        <w:spacing w:before="4"/>
        <w:ind w:left="0"/>
        <w:rPr>
          <w:sz w:val="26"/>
        </w:rPr>
      </w:pPr>
    </w:p>
    <w:p>
      <w:pPr>
        <w:pStyle w:val="12"/>
        <w:numPr>
          <w:ilvl w:val="0"/>
          <w:numId w:val="1"/>
        </w:numPr>
        <w:tabs>
          <w:tab w:val="left" w:pos="534"/>
        </w:tabs>
        <w:spacing w:before="0" w:after="0" w:line="240" w:lineRule="auto"/>
        <w:ind w:left="533" w:right="0" w:hanging="316"/>
        <w:jc w:val="left"/>
        <w:rPr>
          <w:sz w:val="21"/>
        </w:rPr>
      </w:pPr>
      <w:r>
        <w:rPr>
          <w:sz w:val="21"/>
        </w:rPr>
        <w:t>How</w:t>
      </w:r>
      <w:r>
        <w:rPr>
          <w:spacing w:val="-7"/>
          <w:sz w:val="21"/>
        </w:rPr>
        <w:t xml:space="preserve"> </w:t>
      </w:r>
      <w:r>
        <w:rPr>
          <w:sz w:val="21"/>
        </w:rPr>
        <w:t>does</w:t>
      </w:r>
      <w:r>
        <w:rPr>
          <w:spacing w:val="-7"/>
          <w:sz w:val="21"/>
        </w:rPr>
        <w:t xml:space="preserve"> </w:t>
      </w:r>
      <w:r>
        <w:rPr>
          <w:sz w:val="21"/>
        </w:rPr>
        <w:t>the</w:t>
      </w:r>
      <w:r>
        <w:rPr>
          <w:spacing w:val="-6"/>
          <w:sz w:val="21"/>
        </w:rPr>
        <w:t xml:space="preserve"> </w:t>
      </w:r>
      <w:r>
        <w:rPr>
          <w:sz w:val="21"/>
        </w:rPr>
        <w:t>disease</w:t>
      </w:r>
      <w:r>
        <w:rPr>
          <w:spacing w:val="-6"/>
          <w:sz w:val="21"/>
        </w:rPr>
        <w:t xml:space="preserve"> </w:t>
      </w:r>
      <w:r>
        <w:rPr>
          <w:sz w:val="21"/>
        </w:rPr>
        <w:t>affect</w:t>
      </w:r>
      <w:r>
        <w:rPr>
          <w:spacing w:val="-7"/>
          <w:sz w:val="21"/>
        </w:rPr>
        <w:t xml:space="preserve"> </w:t>
      </w:r>
      <w:r>
        <w:rPr>
          <w:sz w:val="21"/>
        </w:rPr>
        <w:t>Céline</w:t>
      </w:r>
      <w:r>
        <w:rPr>
          <w:spacing w:val="-9"/>
          <w:sz w:val="21"/>
        </w:rPr>
        <w:t xml:space="preserve"> </w:t>
      </w:r>
      <w:r>
        <w:rPr>
          <w:sz w:val="21"/>
        </w:rPr>
        <w:t>Dion?</w:t>
      </w:r>
    </w:p>
    <w:p>
      <w:pPr>
        <w:spacing w:after="0" w:line="240" w:lineRule="auto"/>
        <w:jc w:val="left"/>
        <w:rPr>
          <w:sz w:val="21"/>
        </w:rPr>
        <w:sectPr>
          <w:pgSz w:w="11910" w:h="16840"/>
          <w:pgMar w:top="1580" w:right="920" w:bottom="1180" w:left="1200" w:header="0" w:footer="982" w:gutter="0"/>
          <w:cols w:space="720" w:num="1"/>
        </w:sectPr>
      </w:pPr>
    </w:p>
    <w:p>
      <w:pPr>
        <w:pStyle w:val="12"/>
        <w:numPr>
          <w:ilvl w:val="1"/>
          <w:numId w:val="1"/>
        </w:numPr>
        <w:tabs>
          <w:tab w:val="left" w:pos="898"/>
        </w:tabs>
        <w:spacing w:before="65" w:after="0" w:line="240" w:lineRule="auto"/>
        <w:ind w:left="897" w:right="0" w:hanging="260"/>
        <w:jc w:val="left"/>
        <w:rPr>
          <w:sz w:val="21"/>
        </w:rPr>
      </w:pPr>
      <w:r>
        <w:rPr>
          <w:sz w:val="21"/>
        </w:rPr>
        <w:t>She</w:t>
      </w:r>
      <w:r>
        <w:rPr>
          <w:spacing w:val="-4"/>
          <w:sz w:val="21"/>
        </w:rPr>
        <w:t xml:space="preserve"> </w:t>
      </w:r>
      <w:r>
        <w:rPr>
          <w:sz w:val="21"/>
        </w:rPr>
        <w:t>always</w:t>
      </w:r>
      <w:r>
        <w:rPr>
          <w:spacing w:val="-3"/>
          <w:sz w:val="21"/>
        </w:rPr>
        <w:t xml:space="preserve"> </w:t>
      </w:r>
      <w:r>
        <w:rPr>
          <w:sz w:val="21"/>
        </w:rPr>
        <w:t>has</w:t>
      </w:r>
      <w:r>
        <w:rPr>
          <w:spacing w:val="-3"/>
          <w:sz w:val="21"/>
        </w:rPr>
        <w:t xml:space="preserve"> </w:t>
      </w:r>
      <w:r>
        <w:rPr>
          <w:sz w:val="21"/>
        </w:rPr>
        <w:t>difficult</w:t>
      </w:r>
      <w:r>
        <w:rPr>
          <w:spacing w:val="-2"/>
          <w:sz w:val="21"/>
        </w:rPr>
        <w:t xml:space="preserve"> </w:t>
      </w:r>
      <w:r>
        <w:rPr>
          <w:sz w:val="21"/>
        </w:rPr>
        <w:t>walks.</w:t>
      </w:r>
    </w:p>
    <w:p>
      <w:pPr>
        <w:pStyle w:val="12"/>
        <w:numPr>
          <w:ilvl w:val="1"/>
          <w:numId w:val="1"/>
        </w:numPr>
        <w:tabs>
          <w:tab w:val="left" w:pos="886"/>
        </w:tabs>
        <w:spacing w:before="58" w:after="0" w:line="240" w:lineRule="auto"/>
        <w:ind w:left="885" w:right="0" w:hanging="248"/>
        <w:jc w:val="left"/>
        <w:rPr>
          <w:sz w:val="21"/>
        </w:rPr>
      </w:pPr>
      <w:r>
        <w:rPr>
          <w:sz w:val="21"/>
        </w:rPr>
        <w:t>She</w:t>
      </w:r>
      <w:r>
        <w:rPr>
          <w:spacing w:val="-1"/>
          <w:sz w:val="21"/>
        </w:rPr>
        <w:t xml:space="preserve"> </w:t>
      </w:r>
      <w:r>
        <w:rPr>
          <w:sz w:val="21"/>
        </w:rPr>
        <w:t>can’t</w:t>
      </w:r>
      <w:r>
        <w:rPr>
          <w:spacing w:val="-2"/>
          <w:sz w:val="21"/>
        </w:rPr>
        <w:t xml:space="preserve"> </w:t>
      </w:r>
      <w:r>
        <w:rPr>
          <w:sz w:val="21"/>
        </w:rPr>
        <w:t>speak</w:t>
      </w:r>
      <w:r>
        <w:rPr>
          <w:spacing w:val="-1"/>
          <w:sz w:val="21"/>
        </w:rPr>
        <w:t xml:space="preserve"> </w:t>
      </w:r>
      <w:r>
        <w:rPr>
          <w:sz w:val="21"/>
        </w:rPr>
        <w:t>nor</w:t>
      </w:r>
      <w:r>
        <w:rPr>
          <w:spacing w:val="-2"/>
          <w:sz w:val="21"/>
        </w:rPr>
        <w:t xml:space="preserve"> </w:t>
      </w:r>
      <w:r>
        <w:rPr>
          <w:sz w:val="21"/>
        </w:rPr>
        <w:t>sing</w:t>
      </w:r>
      <w:r>
        <w:rPr>
          <w:spacing w:val="-4"/>
          <w:sz w:val="21"/>
        </w:rPr>
        <w:t xml:space="preserve"> </w:t>
      </w:r>
      <w:r>
        <w:rPr>
          <w:sz w:val="21"/>
        </w:rPr>
        <w:t>songs.</w:t>
      </w:r>
    </w:p>
    <w:p>
      <w:pPr>
        <w:pStyle w:val="12"/>
        <w:numPr>
          <w:ilvl w:val="1"/>
          <w:numId w:val="1"/>
        </w:numPr>
        <w:tabs>
          <w:tab w:val="left" w:pos="886"/>
        </w:tabs>
        <w:spacing w:before="59" w:after="0" w:line="240" w:lineRule="auto"/>
        <w:ind w:left="886" w:right="0" w:hanging="248"/>
        <w:jc w:val="left"/>
        <w:rPr>
          <w:sz w:val="21"/>
        </w:rPr>
      </w:pPr>
      <w:r>
        <w:rPr>
          <w:sz w:val="21"/>
        </w:rPr>
        <w:t>She</w:t>
      </w:r>
      <w:r>
        <w:rPr>
          <w:spacing w:val="-1"/>
          <w:sz w:val="21"/>
        </w:rPr>
        <w:t xml:space="preserve"> </w:t>
      </w:r>
      <w:r>
        <w:rPr>
          <w:sz w:val="21"/>
        </w:rPr>
        <w:t>experiences</w:t>
      </w:r>
      <w:r>
        <w:rPr>
          <w:spacing w:val="-2"/>
          <w:sz w:val="21"/>
        </w:rPr>
        <w:t xml:space="preserve"> </w:t>
      </w:r>
      <w:r>
        <w:rPr>
          <w:sz w:val="21"/>
        </w:rPr>
        <w:t>depression.</w:t>
      </w:r>
    </w:p>
    <w:p>
      <w:pPr>
        <w:pStyle w:val="12"/>
        <w:numPr>
          <w:ilvl w:val="1"/>
          <w:numId w:val="1"/>
        </w:numPr>
        <w:tabs>
          <w:tab w:val="left" w:pos="898"/>
        </w:tabs>
        <w:spacing w:before="58" w:after="0" w:line="240" w:lineRule="auto"/>
        <w:ind w:left="898" w:right="0" w:hanging="260"/>
        <w:jc w:val="left"/>
        <w:rPr>
          <w:sz w:val="21"/>
        </w:rPr>
      </w:pPr>
      <w:r>
        <w:rPr>
          <w:sz w:val="21"/>
        </w:rPr>
        <w:t>Some</w:t>
      </w:r>
      <w:r>
        <w:rPr>
          <w:spacing w:val="-1"/>
          <w:sz w:val="21"/>
        </w:rPr>
        <w:t xml:space="preserve"> </w:t>
      </w:r>
      <w:r>
        <w:rPr>
          <w:sz w:val="21"/>
        </w:rPr>
        <w:t>shows</w:t>
      </w:r>
      <w:r>
        <w:rPr>
          <w:spacing w:val="-1"/>
          <w:sz w:val="21"/>
        </w:rPr>
        <w:t xml:space="preserve"> </w:t>
      </w:r>
      <w:r>
        <w:rPr>
          <w:sz w:val="21"/>
        </w:rPr>
        <w:t>have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be rescheduled</w:t>
      </w:r>
      <w:r>
        <w:rPr>
          <w:spacing w:val="-1"/>
          <w:sz w:val="21"/>
        </w:rPr>
        <w:t xml:space="preserve"> </w:t>
      </w:r>
      <w:r>
        <w:rPr>
          <w:sz w:val="21"/>
        </w:rPr>
        <w:t>or</w:t>
      </w:r>
      <w:r>
        <w:rPr>
          <w:spacing w:val="-4"/>
          <w:sz w:val="21"/>
        </w:rPr>
        <w:t xml:space="preserve"> </w:t>
      </w:r>
      <w:r>
        <w:rPr>
          <w:sz w:val="21"/>
        </w:rPr>
        <w:t>cancelled.</w:t>
      </w:r>
    </w:p>
    <w:p>
      <w:pPr>
        <w:pStyle w:val="12"/>
        <w:numPr>
          <w:ilvl w:val="0"/>
          <w:numId w:val="1"/>
        </w:numPr>
        <w:tabs>
          <w:tab w:val="left" w:pos="536"/>
          <w:tab w:val="left" w:pos="8684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underlined</w:t>
      </w:r>
      <w:r>
        <w:rPr>
          <w:spacing w:val="-1"/>
          <w:sz w:val="21"/>
        </w:rPr>
        <w:t xml:space="preserve"> </w:t>
      </w:r>
      <w:r>
        <w:rPr>
          <w:sz w:val="21"/>
        </w:rPr>
        <w:t>word</w:t>
      </w:r>
      <w:r>
        <w:rPr>
          <w:spacing w:val="-1"/>
          <w:sz w:val="21"/>
        </w:rPr>
        <w:t xml:space="preserve"> </w:t>
      </w:r>
      <w:r>
        <w:rPr>
          <w:sz w:val="21"/>
        </w:rPr>
        <w:t>“dystonia”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paragraph</w:t>
      </w:r>
      <w:r>
        <w:rPr>
          <w:spacing w:val="-1"/>
          <w:sz w:val="21"/>
        </w:rPr>
        <w:t xml:space="preserve"> </w:t>
      </w:r>
      <w:r>
        <w:rPr>
          <w:sz w:val="21"/>
        </w:rPr>
        <w:t>7</w:t>
      </w:r>
      <w:r>
        <w:rPr>
          <w:spacing w:val="-2"/>
          <w:sz w:val="21"/>
        </w:rPr>
        <w:t xml:space="preserve"> </w:t>
      </w:r>
      <w:r>
        <w:rPr>
          <w:sz w:val="21"/>
        </w:rPr>
        <w:t>means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condition</w:t>
      </w:r>
      <w:r>
        <w:rPr>
          <w:spacing w:val="-1"/>
          <w:sz w:val="21"/>
        </w:rPr>
        <w:t xml:space="preserve"> </w:t>
      </w:r>
      <w:r>
        <w:rPr>
          <w:sz w:val="21"/>
        </w:rPr>
        <w:t>characterized</w:t>
      </w:r>
      <w:r>
        <w:rPr>
          <w:spacing w:val="-1"/>
          <w:sz w:val="21"/>
        </w:rPr>
        <w:t xml:space="preserve"> </w:t>
      </w:r>
      <w:r>
        <w:rPr>
          <w:sz w:val="21"/>
        </w:rPr>
        <w:t>by</w:t>
      </w:r>
      <w:r>
        <w:rPr>
          <w:sz w:val="21"/>
          <w:u w:val="single"/>
        </w:rPr>
        <w:tab/>
      </w:r>
      <w:r>
        <w:rPr>
          <w:sz w:val="21"/>
        </w:rPr>
        <w:t>.</w:t>
      </w:r>
    </w:p>
    <w:p>
      <w:pPr>
        <w:pStyle w:val="12"/>
        <w:numPr>
          <w:ilvl w:val="1"/>
          <w:numId w:val="1"/>
        </w:numPr>
        <w:tabs>
          <w:tab w:val="left" w:pos="896"/>
          <w:tab w:val="left" w:pos="2739"/>
          <w:tab w:val="left" w:pos="4630"/>
          <w:tab w:val="left" w:pos="6939"/>
        </w:tabs>
        <w:spacing w:before="58" w:after="0" w:line="240" w:lineRule="auto"/>
        <w:ind w:left="895" w:right="0" w:hanging="258"/>
        <w:jc w:val="left"/>
        <w:rPr>
          <w:sz w:val="21"/>
        </w:rPr>
      </w:pPr>
      <w:r>
        <w:rPr>
          <w:sz w:val="21"/>
        </w:rPr>
        <w:t>Rigidity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2"/>
          <w:sz w:val="21"/>
        </w:rPr>
        <w:t xml:space="preserve"> </w:t>
      </w:r>
      <w:r>
        <w:rPr>
          <w:sz w:val="21"/>
        </w:rPr>
        <w:t>Range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3"/>
          <w:sz w:val="21"/>
        </w:rPr>
        <w:t xml:space="preserve"> </w:t>
      </w:r>
      <w:r>
        <w:rPr>
          <w:sz w:val="21"/>
        </w:rPr>
        <w:t>Gentleness</w:t>
      </w:r>
      <w:r>
        <w:rPr>
          <w:sz w:val="21"/>
        </w:rPr>
        <w:tab/>
      </w:r>
      <w:r>
        <w:rPr>
          <w:sz w:val="21"/>
        </w:rPr>
        <w:t>D.</w:t>
      </w:r>
      <w:r>
        <w:rPr>
          <w:spacing w:val="-4"/>
          <w:sz w:val="21"/>
        </w:rPr>
        <w:t xml:space="preserve"> </w:t>
      </w:r>
      <w:r>
        <w:rPr>
          <w:sz w:val="21"/>
        </w:rPr>
        <w:t>Variability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4"/>
          <w:sz w:val="21"/>
        </w:rPr>
        <w:t xml:space="preserve"> </w:t>
      </w:r>
      <w:r>
        <w:rPr>
          <w:sz w:val="21"/>
        </w:rPr>
        <w:t>might</w:t>
      </w:r>
      <w:r>
        <w:rPr>
          <w:spacing w:val="-2"/>
          <w:sz w:val="21"/>
        </w:rPr>
        <w:t xml:space="preserve"> </w:t>
      </w:r>
      <w:r>
        <w:rPr>
          <w:sz w:val="21"/>
        </w:rPr>
        <w:t>cause</w:t>
      </w:r>
      <w:r>
        <w:rPr>
          <w:spacing w:val="-1"/>
          <w:sz w:val="21"/>
        </w:rPr>
        <w:t xml:space="preserve"> </w:t>
      </w:r>
      <w:r>
        <w:rPr>
          <w:sz w:val="21"/>
        </w:rPr>
        <w:t>Stiff</w:t>
      </w:r>
      <w:r>
        <w:rPr>
          <w:spacing w:val="-2"/>
          <w:sz w:val="21"/>
        </w:rPr>
        <w:t xml:space="preserve"> </w:t>
      </w:r>
      <w:r>
        <w:rPr>
          <w:sz w:val="21"/>
        </w:rPr>
        <w:t>Person</w:t>
      </w:r>
      <w:r>
        <w:rPr>
          <w:spacing w:val="-1"/>
          <w:sz w:val="21"/>
        </w:rPr>
        <w:t xml:space="preserve"> </w:t>
      </w:r>
      <w:r>
        <w:rPr>
          <w:sz w:val="21"/>
        </w:rPr>
        <w:t>Syndrome</w:t>
      </w:r>
      <w:r>
        <w:rPr>
          <w:spacing w:val="-2"/>
          <w:sz w:val="21"/>
        </w:rPr>
        <w:t xml:space="preserve"> </w:t>
      </w:r>
      <w:r>
        <w:rPr>
          <w:sz w:val="21"/>
        </w:rPr>
        <w:t>according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researchers?</w:t>
      </w:r>
    </w:p>
    <w:p>
      <w:pPr>
        <w:pStyle w:val="12"/>
        <w:numPr>
          <w:ilvl w:val="1"/>
          <w:numId w:val="1"/>
        </w:numPr>
        <w:tabs>
          <w:tab w:val="left" w:pos="896"/>
          <w:tab w:val="left" w:pos="5679"/>
        </w:tabs>
        <w:spacing w:before="58" w:after="0" w:line="240" w:lineRule="auto"/>
        <w:ind w:left="895" w:right="0" w:hanging="258"/>
        <w:jc w:val="left"/>
        <w:rPr>
          <w:sz w:val="21"/>
        </w:rPr>
      </w:pPr>
      <w:r>
        <w:rPr>
          <w:sz w:val="21"/>
        </w:rPr>
        <w:t>Environmental</w:t>
      </w:r>
      <w:r>
        <w:rPr>
          <w:spacing w:val="-3"/>
          <w:sz w:val="21"/>
        </w:rPr>
        <w:t xml:space="preserve"> </w:t>
      </w:r>
      <w:r>
        <w:rPr>
          <w:sz w:val="21"/>
        </w:rPr>
        <w:t>factors.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1"/>
          <w:sz w:val="21"/>
        </w:rPr>
        <w:t xml:space="preserve"> </w:t>
      </w:r>
      <w:r>
        <w:rPr>
          <w:sz w:val="21"/>
        </w:rPr>
        <w:t>Emotional</w:t>
      </w:r>
      <w:r>
        <w:rPr>
          <w:spacing w:val="-1"/>
          <w:sz w:val="21"/>
        </w:rPr>
        <w:t xml:space="preserve"> </w:t>
      </w:r>
      <w:r>
        <w:rPr>
          <w:sz w:val="21"/>
        </w:rPr>
        <w:t>stress.</w:t>
      </w:r>
    </w:p>
    <w:p>
      <w:pPr>
        <w:pStyle w:val="2"/>
        <w:tabs>
          <w:tab w:val="left" w:pos="5679"/>
        </w:tabs>
        <w:spacing w:before="59"/>
        <w:ind w:left="638"/>
      </w:pPr>
      <w:r>
        <w:t>C.</w:t>
      </w:r>
      <w:r>
        <w:rPr>
          <w:spacing w:val="-4"/>
        </w:rPr>
        <w:t xml:space="preserve"> </w:t>
      </w:r>
      <w:r>
        <w:t>Autoimmune</w:t>
      </w:r>
      <w:r>
        <w:rPr>
          <w:spacing w:val="-1"/>
        </w:rPr>
        <w:t xml:space="preserve"> </w:t>
      </w:r>
      <w:r>
        <w:t>reactions.</w:t>
      </w:r>
      <w:r>
        <w:tab/>
      </w:r>
      <w:r>
        <w:t>D.</w:t>
      </w:r>
      <w:r>
        <w:rPr>
          <w:spacing w:val="-3"/>
        </w:rPr>
        <w:t xml:space="preserve"> </w:t>
      </w:r>
      <w:r>
        <w:t>Unknown reasons.</w:t>
      </w:r>
    </w:p>
    <w:p>
      <w:pPr>
        <w:pStyle w:val="12"/>
        <w:numPr>
          <w:ilvl w:val="0"/>
          <w:numId w:val="1"/>
        </w:numPr>
        <w:tabs>
          <w:tab w:val="left" w:pos="536"/>
        </w:tabs>
        <w:spacing w:before="59" w:after="0" w:line="240" w:lineRule="auto"/>
        <w:ind w:left="535" w:right="0" w:hanging="318"/>
        <w:jc w:val="left"/>
        <w:rPr>
          <w:sz w:val="21"/>
        </w:rPr>
      </w:pPr>
      <w:r>
        <w:rPr>
          <w:sz w:val="21"/>
        </w:rPr>
        <w:t>What</w:t>
      </w:r>
      <w:r>
        <w:rPr>
          <w:spacing w:val="-2"/>
          <w:sz w:val="21"/>
        </w:rPr>
        <w:t xml:space="preserve"> </w:t>
      </w:r>
      <w:r>
        <w:rPr>
          <w:sz w:val="21"/>
        </w:rPr>
        <w:t>can we learn</w:t>
      </w:r>
      <w:r>
        <w:rPr>
          <w:spacing w:val="-4"/>
          <w:sz w:val="21"/>
        </w:rPr>
        <w:t xml:space="preserve"> </w:t>
      </w:r>
      <w:r>
        <w:rPr>
          <w:sz w:val="21"/>
        </w:rPr>
        <w:t>about</w:t>
      </w:r>
      <w:r>
        <w:rPr>
          <w:spacing w:val="-4"/>
          <w:sz w:val="21"/>
        </w:rPr>
        <w:t xml:space="preserve"> </w:t>
      </w:r>
      <w:r>
        <w:rPr>
          <w:sz w:val="21"/>
        </w:rPr>
        <w:t>the disease?</w:t>
      </w:r>
    </w:p>
    <w:p>
      <w:pPr>
        <w:pStyle w:val="12"/>
        <w:numPr>
          <w:ilvl w:val="1"/>
          <w:numId w:val="1"/>
        </w:numPr>
        <w:tabs>
          <w:tab w:val="left" w:pos="896"/>
        </w:tabs>
        <w:spacing w:before="58" w:after="0" w:line="240" w:lineRule="auto"/>
        <w:ind w:left="895" w:right="0" w:hanging="258"/>
        <w:jc w:val="left"/>
        <w:rPr>
          <w:sz w:val="21"/>
        </w:rPr>
      </w:pPr>
      <w:r>
        <w:rPr>
          <w:sz w:val="21"/>
        </w:rPr>
        <w:t>Every</w:t>
      </w:r>
      <w:r>
        <w:rPr>
          <w:spacing w:val="-6"/>
          <w:sz w:val="21"/>
        </w:rPr>
        <w:t xml:space="preserve"> </w:t>
      </w:r>
      <w:r>
        <w:rPr>
          <w:sz w:val="21"/>
        </w:rPr>
        <w:t>patient</w:t>
      </w:r>
      <w:r>
        <w:rPr>
          <w:spacing w:val="-1"/>
          <w:sz w:val="21"/>
        </w:rPr>
        <w:t xml:space="preserve"> </w:t>
      </w:r>
      <w:r>
        <w:rPr>
          <w:sz w:val="21"/>
        </w:rPr>
        <w:t>has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same symptoms.</w:t>
      </w:r>
    </w:p>
    <w:p>
      <w:pPr>
        <w:pStyle w:val="12"/>
        <w:numPr>
          <w:ilvl w:val="1"/>
          <w:numId w:val="1"/>
        </w:numPr>
        <w:tabs>
          <w:tab w:val="left" w:pos="886"/>
        </w:tabs>
        <w:spacing w:before="59" w:after="0" w:line="240" w:lineRule="auto"/>
        <w:ind w:left="886" w:right="0" w:hanging="248"/>
        <w:jc w:val="left"/>
        <w:rPr>
          <w:sz w:val="21"/>
        </w:rPr>
      </w:pP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disease</w:t>
      </w:r>
      <w:r>
        <w:rPr>
          <w:spacing w:val="-1"/>
          <w:sz w:val="21"/>
        </w:rPr>
        <w:t xml:space="preserve"> </w:t>
      </w:r>
      <w:r>
        <w:rPr>
          <w:sz w:val="21"/>
        </w:rPr>
        <w:t>just</w:t>
      </w:r>
      <w:r>
        <w:rPr>
          <w:spacing w:val="-3"/>
          <w:sz w:val="21"/>
        </w:rPr>
        <w:t xml:space="preserve"> </w:t>
      </w:r>
      <w:r>
        <w:rPr>
          <w:sz w:val="21"/>
        </w:rPr>
        <w:t>causes</w:t>
      </w:r>
      <w:r>
        <w:rPr>
          <w:spacing w:val="-2"/>
          <w:sz w:val="21"/>
        </w:rPr>
        <w:t xml:space="preserve"> </w:t>
      </w:r>
      <w:r>
        <w:rPr>
          <w:sz w:val="21"/>
        </w:rPr>
        <w:t>muscle</w:t>
      </w:r>
      <w:r>
        <w:rPr>
          <w:spacing w:val="-1"/>
          <w:sz w:val="21"/>
        </w:rPr>
        <w:t xml:space="preserve"> </w:t>
      </w:r>
      <w:r>
        <w:rPr>
          <w:sz w:val="21"/>
        </w:rPr>
        <w:t>rigidity</w:t>
      </w:r>
      <w:r>
        <w:rPr>
          <w:spacing w:val="-6"/>
          <w:sz w:val="21"/>
        </w:rPr>
        <w:t xml:space="preserve"> </w:t>
      </w:r>
      <w:r>
        <w:rPr>
          <w:sz w:val="21"/>
        </w:rPr>
        <w:t>and</w:t>
      </w:r>
      <w:r>
        <w:rPr>
          <w:spacing w:val="-1"/>
          <w:sz w:val="21"/>
        </w:rPr>
        <w:t xml:space="preserve"> </w:t>
      </w:r>
      <w:r>
        <w:rPr>
          <w:sz w:val="21"/>
        </w:rPr>
        <w:t>spasms.</w:t>
      </w:r>
    </w:p>
    <w:p>
      <w:pPr>
        <w:pStyle w:val="12"/>
        <w:numPr>
          <w:ilvl w:val="1"/>
          <w:numId w:val="1"/>
        </w:numPr>
        <w:tabs>
          <w:tab w:val="left" w:pos="886"/>
        </w:tabs>
        <w:spacing w:before="59" w:after="0" w:line="240" w:lineRule="auto"/>
        <w:ind w:left="886" w:right="0" w:hanging="248"/>
        <w:jc w:val="left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disease is deadly</w:t>
      </w:r>
      <w:r>
        <w:rPr>
          <w:spacing w:val="-5"/>
          <w:sz w:val="21"/>
        </w:rPr>
        <w:t xml:space="preserve"> </w:t>
      </w:r>
      <w:r>
        <w:rPr>
          <w:sz w:val="21"/>
        </w:rPr>
        <w:t>in</w:t>
      </w:r>
      <w:r>
        <w:rPr>
          <w:spacing w:val="2"/>
          <w:sz w:val="21"/>
        </w:rPr>
        <w:t xml:space="preserve"> </w:t>
      </w:r>
      <w:r>
        <w:rPr>
          <w:sz w:val="21"/>
        </w:rPr>
        <w:t>many</w:t>
      </w:r>
      <w:r>
        <w:rPr>
          <w:spacing w:val="-5"/>
          <w:sz w:val="21"/>
        </w:rPr>
        <w:t xml:space="preserve"> </w:t>
      </w:r>
      <w:r>
        <w:rPr>
          <w:sz w:val="21"/>
        </w:rPr>
        <w:t>cases without</w:t>
      </w:r>
      <w:r>
        <w:rPr>
          <w:spacing w:val="-2"/>
          <w:sz w:val="21"/>
        </w:rPr>
        <w:t xml:space="preserve"> </w:t>
      </w:r>
      <w:r>
        <w:rPr>
          <w:sz w:val="21"/>
        </w:rPr>
        <w:t>a cure.</w:t>
      </w:r>
    </w:p>
    <w:p>
      <w:pPr>
        <w:pStyle w:val="12"/>
        <w:numPr>
          <w:ilvl w:val="1"/>
          <w:numId w:val="1"/>
        </w:numPr>
        <w:tabs>
          <w:tab w:val="left" w:pos="896"/>
        </w:tabs>
        <w:spacing w:before="58" w:after="0" w:line="240" w:lineRule="auto"/>
        <w:ind w:left="895" w:right="0" w:hanging="258"/>
        <w:jc w:val="left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disease</w:t>
      </w:r>
      <w:r>
        <w:rPr>
          <w:spacing w:val="-3"/>
          <w:sz w:val="21"/>
        </w:rPr>
        <w:t xml:space="preserve"> </w:t>
      </w:r>
      <w:r>
        <w:rPr>
          <w:sz w:val="21"/>
        </w:rPr>
        <w:t>can</w:t>
      </w:r>
      <w:r>
        <w:rPr>
          <w:spacing w:val="-1"/>
          <w:sz w:val="21"/>
        </w:rPr>
        <w:t xml:space="preserve"> </w:t>
      </w:r>
      <w:r>
        <w:rPr>
          <w:sz w:val="21"/>
        </w:rPr>
        <w:t>affect</w:t>
      </w:r>
      <w:r>
        <w:rPr>
          <w:spacing w:val="-4"/>
          <w:sz w:val="21"/>
        </w:rPr>
        <w:t xml:space="preserve"> </w:t>
      </w:r>
      <w:r>
        <w:rPr>
          <w:sz w:val="21"/>
        </w:rPr>
        <w:t>patients both</w:t>
      </w:r>
      <w:r>
        <w:rPr>
          <w:spacing w:val="-1"/>
          <w:sz w:val="21"/>
        </w:rPr>
        <w:t xml:space="preserve"> </w:t>
      </w:r>
      <w:r>
        <w:rPr>
          <w:sz w:val="21"/>
        </w:rPr>
        <w:t>physically</w:t>
      </w:r>
      <w:r>
        <w:rPr>
          <w:spacing w:val="-5"/>
          <w:sz w:val="21"/>
        </w:rPr>
        <w:t xml:space="preserve"> </w:t>
      </w:r>
      <w:r>
        <w:rPr>
          <w:sz w:val="21"/>
        </w:rPr>
        <w:t>and mentally.</w:t>
      </w:r>
    </w:p>
    <w:p>
      <w:pPr>
        <w:pStyle w:val="2"/>
        <w:spacing w:before="6"/>
        <w:ind w:left="0"/>
        <w:rPr>
          <w:sz w:val="31"/>
        </w:rPr>
      </w:pPr>
    </w:p>
    <w:p>
      <w:pPr>
        <w:pStyle w:val="5"/>
        <w:rPr>
          <w:rFonts w:ascii="Times New Roman" w:hAnsi="Times New Roman" w:eastAsia="Times New Roman" w:cs="Times New Roman"/>
          <w:b/>
          <w:bCs/>
          <w:sz w:val="21"/>
          <w:szCs w:val="21"/>
          <w:lang w:val="en-US" w:eastAsia="zh-CN" w:bidi="ar-SA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  <w:lang w:val="en-US" w:eastAsia="zh-CN" w:bidi="ar-SA"/>
        </w:rPr>
        <w:t>D</w:t>
      </w:r>
    </w:p>
    <w:p>
      <w:pPr>
        <w:pStyle w:val="2"/>
        <w:spacing w:before="74" w:line="297" w:lineRule="auto"/>
        <w:ind w:right="208" w:firstLine="420"/>
        <w:jc w:val="both"/>
      </w:pPr>
      <w:r>
        <w:t>Humans</w:t>
      </w:r>
      <w:r>
        <w:rPr>
          <w:spacing w:val="1"/>
        </w:rPr>
        <w:t xml:space="preserve"> </w:t>
      </w:r>
      <w:r>
        <w:t>evolved</w:t>
      </w:r>
      <w:r>
        <w:rPr>
          <w:spacing w:val="1"/>
        </w:rPr>
        <w:t xml:space="preserve"> </w:t>
      </w:r>
      <w:r>
        <w:t>from apes.</w:t>
      </w:r>
      <w:r>
        <w:rPr>
          <w:spacing w:val="1"/>
        </w:rPr>
        <w:t xml:space="preserve"> </w:t>
      </w:r>
      <w:r>
        <w:t>This is</w:t>
      </w:r>
      <w:r>
        <w:rPr>
          <w:spacing w:val="1"/>
        </w:rPr>
        <w:t xml:space="preserve"> </w:t>
      </w:r>
      <w:r>
        <w:t>what we</w:t>
      </w:r>
      <w:r>
        <w:rPr>
          <w:spacing w:val="1"/>
        </w:rPr>
        <w:t xml:space="preserve"> </w:t>
      </w:r>
      <w:r>
        <w:t>learned in</w:t>
      </w:r>
      <w:r>
        <w:rPr>
          <w:spacing w:val="1"/>
        </w:rPr>
        <w:t xml:space="preserve"> </w:t>
      </w:r>
      <w:r>
        <w:t>biology class.</w:t>
      </w:r>
      <w:r>
        <w:rPr>
          <w:spacing w:val="1"/>
        </w:rPr>
        <w:t xml:space="preserve"> </w:t>
      </w:r>
      <w:r>
        <w:t>But what came</w:t>
      </w:r>
      <w:r>
        <w:rPr>
          <w:spacing w:val="1"/>
        </w:rPr>
        <w:t xml:space="preserve"> </w:t>
      </w:r>
      <w:r>
        <w:t>before</w:t>
      </w:r>
      <w:r>
        <w:rPr>
          <w:spacing w:val="52"/>
        </w:rPr>
        <w:t xml:space="preserve"> </w:t>
      </w:r>
      <w:r>
        <w:t>apes?</w:t>
      </w:r>
      <w:r>
        <w:rPr>
          <w:spacing w:val="1"/>
        </w:rPr>
        <w:t xml:space="preserve"> </w:t>
      </w:r>
      <w:r>
        <w:t>Chinese</w:t>
      </w:r>
      <w:r>
        <w:rPr>
          <w:spacing w:val="29"/>
        </w:rPr>
        <w:t xml:space="preserve"> </w:t>
      </w:r>
      <w:r>
        <w:t>scientists</w:t>
      </w:r>
      <w:r>
        <w:rPr>
          <w:spacing w:val="29"/>
        </w:rPr>
        <w:t xml:space="preserve"> </w:t>
      </w:r>
      <w:r>
        <w:t>have</w:t>
      </w:r>
      <w:r>
        <w:rPr>
          <w:spacing w:val="30"/>
        </w:rPr>
        <w:t xml:space="preserve"> </w:t>
      </w:r>
      <w:r>
        <w:t>discovered</w:t>
      </w:r>
      <w:r>
        <w:rPr>
          <w:spacing w:val="29"/>
        </w:rPr>
        <w:t xml:space="preserve"> </w:t>
      </w:r>
      <w:r>
        <w:t>fossils</w:t>
      </w:r>
      <w:r>
        <w:rPr>
          <w:spacing w:val="30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could</w:t>
      </w:r>
      <w:r>
        <w:rPr>
          <w:spacing w:val="29"/>
        </w:rPr>
        <w:t xml:space="preserve"> </w:t>
      </w:r>
      <w:r>
        <w:t>enrich</w:t>
      </w:r>
      <w:r>
        <w:rPr>
          <w:spacing w:val="30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evolutionary</w:t>
      </w:r>
      <w:r>
        <w:rPr>
          <w:spacing w:val="25"/>
        </w:rPr>
        <w:t xml:space="preserve"> </w:t>
      </w:r>
      <w:r>
        <w:t>story</w:t>
      </w:r>
      <w:r>
        <w:rPr>
          <w:spacing w:val="27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how</w:t>
      </w:r>
      <w:r>
        <w:rPr>
          <w:spacing w:val="28"/>
        </w:rPr>
        <w:t xml:space="preserve"> </w:t>
      </w:r>
      <w:r>
        <w:t>humans</w:t>
      </w:r>
      <w:r>
        <w:rPr>
          <w:spacing w:val="29"/>
        </w:rPr>
        <w:t xml:space="preserve"> </w:t>
      </w:r>
      <w:r>
        <w:t>evolved</w:t>
      </w:r>
      <w:r>
        <w:rPr>
          <w:spacing w:val="-50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fish.</w:t>
      </w:r>
    </w:p>
    <w:p>
      <w:pPr>
        <w:pStyle w:val="2"/>
        <w:spacing w:before="2" w:line="290" w:lineRule="auto"/>
        <w:ind w:right="209" w:firstLine="420"/>
        <w:jc w:val="both"/>
      </w:pPr>
      <w:r>
        <w:t>According to four articles published in the journal Nature in late September, Chinese researchers found</w:t>
      </w:r>
      <w:r>
        <w:rPr>
          <w:spacing w:val="1"/>
        </w:rPr>
        <w:t xml:space="preserve"> </w:t>
      </w:r>
      <w:r>
        <w:t>fish fossils that provide the “missing link” about the origin of the jaw, a key feature that 99.8 percent of</w:t>
      </w:r>
      <w:r>
        <w:rPr>
          <w:spacing w:val="1"/>
        </w:rPr>
        <w:t xml:space="preserve"> </w:t>
      </w:r>
      <w:r>
        <w:t>vertebrate</w:t>
      </w:r>
      <w:r>
        <w:rPr>
          <w:spacing w:val="-1"/>
        </w:rPr>
        <w:t xml:space="preserve"> (</w:t>
      </w:r>
      <w:r>
        <w:rPr>
          <w:rFonts w:hint="eastAsia" w:ascii="宋体" w:hAnsi="宋体" w:eastAsia="宋体"/>
        </w:rPr>
        <w:t>脊椎动物</w:t>
      </w:r>
      <w:r>
        <w:rPr>
          <w:spacing w:val="-1"/>
        </w:rPr>
        <w:t xml:space="preserve">) </w:t>
      </w:r>
      <w:r>
        <w:t>species have.</w:t>
      </w:r>
    </w:p>
    <w:p>
      <w:pPr>
        <w:pStyle w:val="2"/>
        <w:spacing w:before="0" w:line="297" w:lineRule="auto"/>
        <w:ind w:right="211" w:firstLine="420"/>
        <w:jc w:val="both"/>
      </w:pPr>
      <w:r>
        <w:t>Zhu Min, a lead researcher of the studies from the Chinese Academy of Sciences, said that the findings</w:t>
      </w:r>
      <w:r>
        <w:rPr>
          <w:spacing w:val="1"/>
        </w:rPr>
        <w:t xml:space="preserve"> </w:t>
      </w:r>
      <w:r>
        <w:t>drew</w:t>
      </w:r>
      <w:r>
        <w:rPr>
          <w:spacing w:val="-3"/>
        </w:rPr>
        <w:t xml:space="preserve"> </w:t>
      </w:r>
      <w:r>
        <w:t>a large</w:t>
      </w:r>
      <w:r>
        <w:rPr>
          <w:spacing w:val="-1"/>
        </w:rPr>
        <w:t xml:space="preserve"> </w:t>
      </w:r>
      <w:r>
        <w:t>amount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interest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science world</w:t>
      </w:r>
      <w:r>
        <w:rPr>
          <w:spacing w:val="-1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importance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jaws</w:t>
      </w:r>
      <w:r>
        <w:rPr>
          <w:spacing w:val="-1"/>
        </w:rPr>
        <w:t xml:space="preserve"> </w:t>
      </w:r>
      <w:r>
        <w:t>in animal</w:t>
      </w:r>
      <w:r>
        <w:rPr>
          <w:spacing w:val="-1"/>
        </w:rPr>
        <w:t xml:space="preserve"> </w:t>
      </w:r>
      <w:r>
        <w:t>evolution.</w:t>
      </w:r>
    </w:p>
    <w:p>
      <w:pPr>
        <w:pStyle w:val="2"/>
        <w:spacing w:before="0" w:line="297" w:lineRule="auto"/>
        <w:ind w:right="210" w:firstLine="420"/>
        <w:jc w:val="both"/>
      </w:pPr>
      <w:r>
        <w:t>However, the rise of the jaw had been a mystery due to a lack of sufficient fossil evidence to support that</w:t>
      </w:r>
      <w:r>
        <w:rPr>
          <w:spacing w:val="1"/>
        </w:rPr>
        <w:t xml:space="preserve"> </w:t>
      </w:r>
      <w:r>
        <w:t>jawed</w:t>
      </w:r>
      <w:r>
        <w:rPr>
          <w:spacing w:val="-1"/>
        </w:rPr>
        <w:t xml:space="preserve"> </w:t>
      </w:r>
      <w:r>
        <w:t>vertebrates</w:t>
      </w:r>
      <w:r>
        <w:rPr>
          <w:spacing w:val="-1"/>
        </w:rPr>
        <w:t xml:space="preserve"> </w:t>
      </w:r>
      <w:r>
        <w:t>lived 450 million</w:t>
      </w:r>
      <w:r>
        <w:rPr>
          <w:spacing w:val="2"/>
        </w:rPr>
        <w:t xml:space="preserve"> </w:t>
      </w:r>
      <w:r>
        <w:t>years ago.</w:t>
      </w:r>
    </w:p>
    <w:p>
      <w:pPr>
        <w:pStyle w:val="2"/>
        <w:spacing w:before="0" w:line="288" w:lineRule="auto"/>
        <w:ind w:right="207" w:firstLine="420"/>
        <w:jc w:val="both"/>
      </w:pPr>
      <w:r>
        <w:t>The latest findings made by Zhu’s team presented a set of five surprisingly well-preserved fish fossils that</w:t>
      </w:r>
      <w:r>
        <w:rPr>
          <w:spacing w:val="-50"/>
        </w:rPr>
        <w:t xml:space="preserve"> </w:t>
      </w:r>
      <w:r>
        <w:t>included three whole-bodied fish, helping scientists paint a more accurate evolutionary picture of the origin of</w:t>
      </w:r>
      <w:r>
        <w:rPr>
          <w:spacing w:val="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jaw</w:t>
      </w:r>
      <w:r>
        <w:rPr>
          <w:spacing w:val="12"/>
        </w:rPr>
        <w:t xml:space="preserve">. </w:t>
      </w:r>
      <w:r>
        <w:t>The</w:t>
      </w:r>
      <w:r>
        <w:rPr>
          <w:spacing w:val="24"/>
        </w:rPr>
        <w:t xml:space="preserve"> </w:t>
      </w:r>
      <w:r>
        <w:t>fish</w:t>
      </w:r>
      <w:r>
        <w:rPr>
          <w:spacing w:val="24"/>
        </w:rPr>
        <w:t xml:space="preserve"> </w:t>
      </w:r>
      <w:r>
        <w:t>fossils</w:t>
      </w:r>
      <w:r>
        <w:rPr>
          <w:spacing w:val="23"/>
        </w:rPr>
        <w:t xml:space="preserve"> </w:t>
      </w:r>
      <w:r>
        <w:t>were</w:t>
      </w:r>
      <w:r>
        <w:rPr>
          <w:spacing w:val="24"/>
        </w:rPr>
        <w:t xml:space="preserve"> </w:t>
      </w:r>
      <w:r>
        <w:t>discovered</w:t>
      </w:r>
      <w:r>
        <w:rPr>
          <w:spacing w:val="25"/>
        </w:rPr>
        <w:t xml:space="preserve"> </w:t>
      </w:r>
      <w:r>
        <w:t>at</w:t>
      </w:r>
      <w:r>
        <w:rPr>
          <w:spacing w:val="23"/>
        </w:rPr>
        <w:t xml:space="preserve"> </w:t>
      </w:r>
      <w:r>
        <w:t>two</w:t>
      </w:r>
      <w:r>
        <w:rPr>
          <w:spacing w:val="24"/>
        </w:rPr>
        <w:t xml:space="preserve"> </w:t>
      </w:r>
      <w:r>
        <w:t>sites</w:t>
      </w:r>
      <w:r>
        <w:rPr>
          <w:spacing w:val="24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Chongqing</w:t>
      </w:r>
      <w:r>
        <w:rPr>
          <w:spacing w:val="24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Guizhou,</w:t>
      </w:r>
      <w:r>
        <w:rPr>
          <w:spacing w:val="23"/>
        </w:rPr>
        <w:t xml:space="preserve"> </w:t>
      </w:r>
      <w:r>
        <w:t>whose</w:t>
      </w:r>
      <w:r>
        <w:rPr>
          <w:spacing w:val="23"/>
        </w:rPr>
        <w:t xml:space="preserve"> </w:t>
      </w:r>
      <w:r>
        <w:t>strata</w:t>
      </w:r>
      <w:r>
        <w:rPr>
          <w:spacing w:val="12"/>
        </w:rPr>
        <w:t xml:space="preserve"> (</w:t>
      </w:r>
      <w:r>
        <w:rPr>
          <w:rFonts w:hint="eastAsia" w:ascii="宋体" w:hAnsi="宋体" w:eastAsia="宋体"/>
        </w:rPr>
        <w:t>岩层</w:t>
      </w:r>
      <w:r>
        <w:t>) date</w:t>
      </w:r>
      <w:r>
        <w:rPr>
          <w:spacing w:val="-50"/>
        </w:rPr>
        <w:t xml:space="preserve"> </w:t>
      </w:r>
      <w:r>
        <w:t>back</w:t>
      </w:r>
      <w:r>
        <w:rPr>
          <w:spacing w:val="-1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Silurian</w:t>
      </w:r>
      <w:r>
        <w:rPr>
          <w:spacing w:val="-3"/>
        </w:rPr>
        <w:t xml:space="preserve"> </w:t>
      </w:r>
      <w:r>
        <w:t>Period that</w:t>
      </w:r>
      <w:r>
        <w:rPr>
          <w:spacing w:val="-1"/>
        </w:rPr>
        <w:t xml:space="preserve"> </w:t>
      </w:r>
      <w:r>
        <w:t>began around</w:t>
      </w:r>
      <w:r>
        <w:rPr>
          <w:spacing w:val="-3"/>
        </w:rPr>
        <w:t xml:space="preserve"> </w:t>
      </w:r>
      <w:r>
        <w:t>440 million</w:t>
      </w:r>
      <w:r>
        <w:rPr>
          <w:spacing w:val="1"/>
        </w:rPr>
        <w:t xml:space="preserve"> </w:t>
      </w:r>
      <w:r>
        <w:t>years ago.</w:t>
      </w:r>
    </w:p>
    <w:p>
      <w:pPr>
        <w:pStyle w:val="2"/>
        <w:spacing w:before="0" w:line="290" w:lineRule="auto"/>
        <w:ind w:right="211" w:firstLine="420"/>
        <w:jc w:val="both"/>
      </w:pPr>
      <w:r>
        <w:t>These</w:t>
      </w:r>
      <w:r>
        <w:rPr>
          <w:spacing w:val="1"/>
        </w:rPr>
        <w:t xml:space="preserve"> </w:t>
      </w:r>
      <w:r>
        <w:t>fossils</w:t>
      </w:r>
      <w:r>
        <w:rPr>
          <w:spacing w:val="1"/>
        </w:rPr>
        <w:t xml:space="preserve"> </w:t>
      </w:r>
      <w:r>
        <w:t>show that jawed</w:t>
      </w:r>
      <w:r>
        <w:rPr>
          <w:spacing w:val="2"/>
        </w:rPr>
        <w:t xml:space="preserve"> </w:t>
      </w:r>
      <w:r>
        <w:t>fish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already</w:t>
      </w:r>
      <w:r>
        <w:rPr>
          <w:spacing w:val="-3"/>
        </w:rPr>
        <w:t xml:space="preserve"> </w:t>
      </w:r>
      <w:r>
        <w:t>thriving</w:t>
      </w:r>
      <w:r>
        <w:rPr>
          <w:spacing w:val="3"/>
        </w:rPr>
        <w:t xml:space="preserve"> (</w:t>
      </w:r>
      <w:r>
        <w:rPr>
          <w:rFonts w:hint="eastAsia" w:ascii="宋体" w:hAnsi="宋体" w:eastAsia="宋体"/>
        </w:rPr>
        <w:t>繁荣</w:t>
      </w:r>
      <w:r>
        <w:t>) in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world’s ancient</w:t>
      </w:r>
      <w:r>
        <w:rPr>
          <w:spacing w:val="-2"/>
        </w:rPr>
        <w:t xml:space="preserve"> </w:t>
      </w:r>
      <w:r>
        <w:t>oceans</w:t>
      </w:r>
      <w:r>
        <w:rPr>
          <w:spacing w:val="2"/>
        </w:rPr>
        <w:t xml:space="preserve"> </w:t>
      </w:r>
      <w:r>
        <w:rPr>
          <w:u w:val="single"/>
        </w:rPr>
        <w:t>at that</w:t>
      </w:r>
      <w:r>
        <w:rPr>
          <w:spacing w:val="1"/>
          <w:u w:val="single"/>
        </w:rPr>
        <w:t xml:space="preserve"> </w:t>
      </w:r>
      <w:r>
        <w:rPr>
          <w:u w:val="single"/>
        </w:rPr>
        <w:t>time</w:t>
      </w:r>
      <w:r>
        <w:t>.</w:t>
      </w:r>
      <w:r>
        <w:rPr>
          <w:spacing w:val="-50"/>
        </w:rPr>
        <w:t xml:space="preserve"> </w:t>
      </w:r>
      <w:r>
        <w:t>Later on, more diverse and larger jawed fish evolved and began to spread around the world, paving the way for</w:t>
      </w:r>
      <w:r>
        <w:rPr>
          <w:spacing w:val="-50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fish to eventually</w:t>
      </w:r>
      <w:r>
        <w:rPr>
          <w:spacing w:val="-3"/>
        </w:rPr>
        <w:t xml:space="preserve"> </w:t>
      </w:r>
      <w:r>
        <w:t>go</w:t>
      </w:r>
      <w:r>
        <w:rPr>
          <w:spacing w:val="-1"/>
        </w:rPr>
        <w:t xml:space="preserve"> </w:t>
      </w:r>
      <w:r>
        <w:t>on land and</w:t>
      </w:r>
      <w:r>
        <w:rPr>
          <w:spacing w:val="-3"/>
        </w:rPr>
        <w:t xml:space="preserve"> </w:t>
      </w:r>
      <w:r>
        <w:t>evolve</w:t>
      </w:r>
      <w:r>
        <w:rPr>
          <w:spacing w:val="-1"/>
        </w:rPr>
        <w:t xml:space="preserve"> </w:t>
      </w:r>
      <w:r>
        <w:t>into other</w:t>
      </w:r>
      <w:r>
        <w:rPr>
          <w:spacing w:val="-1"/>
        </w:rPr>
        <w:t xml:space="preserve"> </w:t>
      </w:r>
      <w:r>
        <w:t>animals</w:t>
      </w:r>
      <w:r>
        <w:rPr>
          <w:spacing w:val="-1"/>
        </w:rPr>
        <w:t xml:space="preserve"> — </w:t>
      </w:r>
      <w:r>
        <w:t>including humans.</w:t>
      </w:r>
    </w:p>
    <w:p>
      <w:pPr>
        <w:pStyle w:val="2"/>
        <w:spacing w:before="0" w:line="288" w:lineRule="auto"/>
        <w:ind w:right="211" w:firstLine="420"/>
        <w:jc w:val="both"/>
      </w:pPr>
      <w:r>
        <w:t>“These</w:t>
      </w:r>
      <w:r>
        <w:rPr>
          <w:spacing w:val="20"/>
        </w:rPr>
        <w:t xml:space="preserve"> </w:t>
      </w:r>
      <w:r>
        <w:t>fossils</w:t>
      </w:r>
      <w:r>
        <w:rPr>
          <w:spacing w:val="20"/>
        </w:rPr>
        <w:t xml:space="preserve"> </w:t>
      </w:r>
      <w:r>
        <w:t>provide</w:t>
      </w:r>
      <w:r>
        <w:rPr>
          <w:spacing w:val="20"/>
        </w:rPr>
        <w:t xml:space="preserve"> </w:t>
      </w:r>
      <w:r>
        <w:t>an</w:t>
      </w:r>
      <w:r>
        <w:rPr>
          <w:spacing w:val="20"/>
        </w:rPr>
        <w:t xml:space="preserve"> </w:t>
      </w:r>
      <w:r>
        <w:t>unprecedented</w:t>
      </w:r>
      <w:r>
        <w:rPr>
          <w:spacing w:val="10"/>
        </w:rPr>
        <w:t xml:space="preserve"> (</w:t>
      </w:r>
      <w:r>
        <w:rPr>
          <w:rFonts w:hint="eastAsia" w:ascii="宋体" w:hAnsi="宋体" w:eastAsia="宋体"/>
        </w:rPr>
        <w:t>前所未有的</w:t>
      </w:r>
      <w:r>
        <w:rPr>
          <w:spacing w:val="9"/>
        </w:rPr>
        <w:t xml:space="preserve">) </w:t>
      </w:r>
      <w:r>
        <w:t>opportunity</w:t>
      </w:r>
      <w:r>
        <w:rPr>
          <w:spacing w:val="15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peek</w:t>
      </w:r>
      <w:r>
        <w:rPr>
          <w:spacing w:val="20"/>
        </w:rPr>
        <w:t xml:space="preserve"> </w:t>
      </w:r>
      <w:r>
        <w:t>into</w:t>
      </w:r>
      <w:r>
        <w:rPr>
          <w:spacing w:val="20"/>
        </w:rPr>
        <w:t xml:space="preserve"> </w:t>
      </w:r>
      <w:r>
        <w:t>the</w:t>
      </w:r>
      <w:r>
        <w:rPr>
          <w:spacing w:val="10"/>
        </w:rPr>
        <w:t xml:space="preserve"> ‘</w:t>
      </w:r>
      <w:r>
        <w:t>dawn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fish</w:t>
      </w:r>
      <w:r>
        <w:rPr>
          <w:spacing w:val="9"/>
        </w:rPr>
        <w:t xml:space="preserve">’ </w:t>
      </w:r>
      <w:r>
        <w:t>and</w:t>
      </w:r>
      <w:r>
        <w:rPr>
          <w:spacing w:val="-50"/>
        </w:rPr>
        <w:t xml:space="preserve"> </w:t>
      </w:r>
      <w:r>
        <w:t>help scientists trace many human body structures back to these ancient fish thus filling some key gaps in the</w:t>
      </w:r>
      <w:r>
        <w:rPr>
          <w:spacing w:val="1"/>
        </w:rPr>
        <w:t xml:space="preserve"> </w:t>
      </w:r>
      <w:r>
        <w:t>evolutionary</w:t>
      </w:r>
      <w:r>
        <w:rPr>
          <w:spacing w:val="-6"/>
        </w:rPr>
        <w:t xml:space="preserve"> </w:t>
      </w:r>
      <w:r>
        <w:t>history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fish evolved into humans,” Zhu said.</w:t>
      </w:r>
    </w:p>
    <w:p>
      <w:pPr>
        <w:pStyle w:val="2"/>
        <w:spacing w:before="0"/>
        <w:ind w:left="0"/>
        <w:rPr>
          <w:sz w:val="22"/>
        </w:rPr>
      </w:pPr>
    </w:p>
    <w:p>
      <w:pPr>
        <w:pStyle w:val="12"/>
        <w:numPr>
          <w:ilvl w:val="0"/>
          <w:numId w:val="1"/>
        </w:numPr>
        <w:tabs>
          <w:tab w:val="left" w:pos="541"/>
        </w:tabs>
        <w:spacing w:before="155" w:after="0" w:line="240" w:lineRule="auto"/>
        <w:ind w:left="540" w:right="0" w:hanging="323"/>
        <w:jc w:val="left"/>
        <w:rPr>
          <w:sz w:val="21"/>
        </w:rPr>
      </w:pP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which</w:t>
      </w:r>
      <w:r>
        <w:rPr>
          <w:spacing w:val="-1"/>
          <w:sz w:val="21"/>
        </w:rPr>
        <w:t xml:space="preserve"> </w:t>
      </w:r>
      <w:r>
        <w:rPr>
          <w:sz w:val="21"/>
        </w:rPr>
        <w:t>column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magazine</w:t>
      </w:r>
      <w:r>
        <w:rPr>
          <w:spacing w:val="-1"/>
          <w:sz w:val="21"/>
        </w:rPr>
        <w:t xml:space="preserve"> </w:t>
      </w:r>
      <w:r>
        <w:rPr>
          <w:sz w:val="21"/>
        </w:rPr>
        <w:t>will you</w:t>
      </w:r>
      <w:r>
        <w:rPr>
          <w:spacing w:val="2"/>
          <w:sz w:val="21"/>
        </w:rPr>
        <w:t xml:space="preserve"> </w:t>
      </w:r>
      <w:r>
        <w:rPr>
          <w:sz w:val="21"/>
        </w:rPr>
        <w:t>most</w:t>
      </w:r>
      <w:r>
        <w:rPr>
          <w:spacing w:val="-3"/>
          <w:sz w:val="21"/>
        </w:rPr>
        <w:t xml:space="preserve"> </w:t>
      </w:r>
      <w:r>
        <w:rPr>
          <w:sz w:val="21"/>
        </w:rPr>
        <w:t>probably</w:t>
      </w:r>
      <w:r>
        <w:rPr>
          <w:spacing w:val="-6"/>
          <w:sz w:val="21"/>
        </w:rPr>
        <w:t xml:space="preserve"> </w:t>
      </w:r>
      <w:r>
        <w:rPr>
          <w:sz w:val="21"/>
        </w:rPr>
        <w:t>read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passage?</w:t>
      </w:r>
    </w:p>
    <w:p>
      <w:pPr>
        <w:pStyle w:val="12"/>
        <w:numPr>
          <w:ilvl w:val="1"/>
          <w:numId w:val="1"/>
        </w:numPr>
        <w:tabs>
          <w:tab w:val="left" w:pos="901"/>
          <w:tab w:val="left" w:pos="3999"/>
        </w:tabs>
        <w:spacing w:before="59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Your</w:t>
      </w:r>
      <w:r>
        <w:rPr>
          <w:spacing w:val="-2"/>
          <w:sz w:val="21"/>
        </w:rPr>
        <w:t xml:space="preserve"> </w:t>
      </w:r>
      <w:r>
        <w:rPr>
          <w:sz w:val="21"/>
        </w:rPr>
        <w:t>Voice.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5"/>
          <w:sz w:val="21"/>
        </w:rPr>
        <w:t xml:space="preserve"> </w:t>
      </w:r>
      <w:r>
        <w:rPr>
          <w:sz w:val="21"/>
        </w:rPr>
        <w:t>Animals.</w:t>
      </w:r>
    </w:p>
    <w:p>
      <w:pPr>
        <w:pStyle w:val="2"/>
        <w:tabs>
          <w:tab w:val="left" w:pos="3999"/>
        </w:tabs>
        <w:ind w:left="638"/>
      </w:pPr>
      <w:r>
        <w:t>C.</w:t>
      </w:r>
      <w:r>
        <w:rPr>
          <w:spacing w:val="-1"/>
        </w:rPr>
        <w:t xml:space="preserve"> </w:t>
      </w:r>
      <w:r>
        <w:t>Science</w:t>
      </w:r>
      <w:r>
        <w:rPr>
          <w:spacing w:val="-1"/>
        </w:rPr>
        <w:t xml:space="preserve"> </w:t>
      </w:r>
      <w:r>
        <w:t>Study.</w:t>
      </w:r>
      <w:r>
        <w:tab/>
      </w:r>
      <w:r>
        <w:t>D.</w:t>
      </w:r>
      <w:r>
        <w:rPr>
          <w:spacing w:val="-6"/>
        </w:rPr>
        <w:t xml:space="preserve"> </w:t>
      </w:r>
      <w:r>
        <w:t>History.</w:t>
      </w:r>
    </w:p>
    <w:p>
      <w:pPr>
        <w:pStyle w:val="12"/>
        <w:numPr>
          <w:ilvl w:val="0"/>
          <w:numId w:val="1"/>
        </w:numPr>
        <w:tabs>
          <w:tab w:val="left" w:pos="541"/>
        </w:tabs>
        <w:spacing w:before="59" w:after="0" w:line="240" w:lineRule="auto"/>
        <w:ind w:left="540" w:right="0" w:hanging="323"/>
        <w:jc w:val="left"/>
        <w:rPr>
          <w:sz w:val="21"/>
        </w:rPr>
      </w:pPr>
      <w:r>
        <w:rPr>
          <w:sz w:val="21"/>
        </w:rPr>
        <w:t>Why</w:t>
      </w:r>
      <w:r>
        <w:rPr>
          <w:spacing w:val="-6"/>
          <w:sz w:val="21"/>
        </w:rPr>
        <w:t xml:space="preserve"> </w:t>
      </w:r>
      <w:r>
        <w:rPr>
          <w:sz w:val="21"/>
        </w:rPr>
        <w:t>did the</w:t>
      </w:r>
      <w:r>
        <w:rPr>
          <w:spacing w:val="-1"/>
          <w:sz w:val="21"/>
        </w:rPr>
        <w:t xml:space="preserve"> </w:t>
      </w:r>
      <w:r>
        <w:rPr>
          <w:sz w:val="21"/>
        </w:rPr>
        <w:t>findings draw</w:t>
      </w:r>
      <w:r>
        <w:rPr>
          <w:spacing w:val="-3"/>
          <w:sz w:val="21"/>
        </w:rPr>
        <w:t xml:space="preserve"> </w:t>
      </w:r>
      <w:r>
        <w:rPr>
          <w:sz w:val="21"/>
        </w:rPr>
        <w:t>a large</w:t>
      </w:r>
      <w:r>
        <w:rPr>
          <w:spacing w:val="-1"/>
          <w:sz w:val="21"/>
        </w:rPr>
        <w:t xml:space="preserve"> </w:t>
      </w:r>
      <w:r>
        <w:rPr>
          <w:sz w:val="21"/>
        </w:rPr>
        <w:t>amount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interest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the science</w:t>
      </w:r>
      <w:r>
        <w:rPr>
          <w:spacing w:val="-1"/>
          <w:sz w:val="21"/>
        </w:rPr>
        <w:t xml:space="preserve"> </w:t>
      </w:r>
      <w:r>
        <w:rPr>
          <w:sz w:val="21"/>
        </w:rPr>
        <w:t>world?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9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Because</w:t>
      </w:r>
      <w:r>
        <w:rPr>
          <w:spacing w:val="-4"/>
          <w:sz w:val="21"/>
        </w:rPr>
        <w:t xml:space="preserve"> </w:t>
      </w:r>
      <w:r>
        <w:rPr>
          <w:sz w:val="21"/>
        </w:rPr>
        <w:t>jaws</w:t>
      </w:r>
      <w:r>
        <w:rPr>
          <w:spacing w:val="-1"/>
          <w:sz w:val="21"/>
        </w:rPr>
        <w:t xml:space="preserve"> </w:t>
      </w:r>
      <w:r>
        <w:rPr>
          <w:sz w:val="21"/>
        </w:rPr>
        <w:t>are a</w:t>
      </w:r>
      <w:r>
        <w:rPr>
          <w:spacing w:val="-1"/>
          <w:sz w:val="21"/>
        </w:rPr>
        <w:t xml:space="preserve"> </w:t>
      </w:r>
      <w:r>
        <w:rPr>
          <w:sz w:val="21"/>
        </w:rPr>
        <w:t>key</w:t>
      </w:r>
      <w:r>
        <w:rPr>
          <w:spacing w:val="-5"/>
          <w:sz w:val="21"/>
        </w:rPr>
        <w:t xml:space="preserve"> </w:t>
      </w:r>
      <w:r>
        <w:rPr>
          <w:sz w:val="21"/>
        </w:rPr>
        <w:t>trait of</w:t>
      </w:r>
      <w:r>
        <w:rPr>
          <w:spacing w:val="-1"/>
          <w:sz w:val="21"/>
        </w:rPr>
        <w:t xml:space="preserve"> </w:t>
      </w:r>
      <w:r>
        <w:rPr>
          <w:sz w:val="21"/>
        </w:rPr>
        <w:t>all</w:t>
      </w:r>
      <w:r>
        <w:rPr>
          <w:spacing w:val="-2"/>
          <w:sz w:val="21"/>
        </w:rPr>
        <w:t xml:space="preserve"> </w:t>
      </w:r>
      <w:r>
        <w:rPr>
          <w:sz w:val="21"/>
        </w:rPr>
        <w:t>vertebrate species.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8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Because</w:t>
      </w:r>
      <w:r>
        <w:rPr>
          <w:spacing w:val="-5"/>
          <w:sz w:val="21"/>
        </w:rPr>
        <w:t xml:space="preserve"> </w:t>
      </w:r>
      <w:r>
        <w:rPr>
          <w:sz w:val="21"/>
        </w:rPr>
        <w:t>jaws</w:t>
      </w:r>
      <w:r>
        <w:rPr>
          <w:spacing w:val="-1"/>
          <w:sz w:val="21"/>
        </w:rPr>
        <w:t xml:space="preserve"> </w:t>
      </w:r>
      <w:r>
        <w:rPr>
          <w:sz w:val="21"/>
        </w:rPr>
        <w:t>are</w:t>
      </w:r>
      <w:r>
        <w:rPr>
          <w:spacing w:val="-1"/>
          <w:sz w:val="21"/>
        </w:rPr>
        <w:t xml:space="preserve"> </w:t>
      </w:r>
      <w:r>
        <w:rPr>
          <w:sz w:val="21"/>
        </w:rPr>
        <w:t>significant</w:t>
      </w:r>
      <w:r>
        <w:rPr>
          <w:spacing w:val="-2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animal</w:t>
      </w:r>
      <w:r>
        <w:rPr>
          <w:spacing w:val="-2"/>
          <w:sz w:val="21"/>
        </w:rPr>
        <w:t xml:space="preserve"> </w:t>
      </w:r>
      <w:r>
        <w:rPr>
          <w:sz w:val="21"/>
        </w:rPr>
        <w:t>evolution.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9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Because</w:t>
      </w:r>
      <w:r>
        <w:rPr>
          <w:spacing w:val="-4"/>
          <w:sz w:val="21"/>
        </w:rPr>
        <w:t xml:space="preserve"> </w:t>
      </w:r>
      <w:r>
        <w:rPr>
          <w:sz w:val="21"/>
        </w:rPr>
        <w:t>the rise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jaw</w:t>
      </w:r>
      <w:r>
        <w:rPr>
          <w:spacing w:val="-2"/>
          <w:sz w:val="21"/>
        </w:rPr>
        <w:t xml:space="preserve"> </w:t>
      </w:r>
      <w:r>
        <w:rPr>
          <w:sz w:val="21"/>
        </w:rPr>
        <w:t>had</w:t>
      </w:r>
      <w:r>
        <w:rPr>
          <w:spacing w:val="-1"/>
          <w:sz w:val="21"/>
        </w:rPr>
        <w:t xml:space="preserve"> </w:t>
      </w:r>
      <w:r>
        <w:rPr>
          <w:sz w:val="21"/>
        </w:rPr>
        <w:t>been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mystery.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8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Because</w:t>
      </w:r>
      <w:r>
        <w:rPr>
          <w:spacing w:val="-4"/>
          <w:sz w:val="21"/>
        </w:rPr>
        <w:t xml:space="preserve"> </w:t>
      </w:r>
      <w:r>
        <w:rPr>
          <w:sz w:val="21"/>
        </w:rPr>
        <w:t>there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lack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sufficient</w:t>
      </w:r>
      <w:r>
        <w:rPr>
          <w:spacing w:val="-2"/>
          <w:sz w:val="21"/>
        </w:rPr>
        <w:t xml:space="preserve"> </w:t>
      </w:r>
      <w:r>
        <w:rPr>
          <w:sz w:val="21"/>
        </w:rPr>
        <w:t>evidence.</w:t>
      </w:r>
    </w:p>
    <w:p>
      <w:pPr>
        <w:pStyle w:val="12"/>
        <w:numPr>
          <w:ilvl w:val="0"/>
          <w:numId w:val="1"/>
        </w:numPr>
        <w:tabs>
          <w:tab w:val="left" w:pos="541"/>
        </w:tabs>
        <w:spacing w:before="59" w:after="0" w:line="240" w:lineRule="auto"/>
        <w:ind w:left="540" w:right="0" w:hanging="323"/>
        <w:jc w:val="left"/>
        <w:rPr>
          <w:sz w:val="21"/>
        </w:rPr>
      </w:pPr>
      <w:r>
        <w:rPr>
          <w:sz w:val="21"/>
        </w:rPr>
        <w:t>What</w:t>
      </w:r>
      <w:r>
        <w:rPr>
          <w:spacing w:val="-3"/>
          <w:sz w:val="21"/>
        </w:rPr>
        <w:t xml:space="preserve"> </w:t>
      </w:r>
      <w:r>
        <w:rPr>
          <w:sz w:val="21"/>
        </w:rPr>
        <w:t>does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4"/>
          <w:sz w:val="21"/>
        </w:rPr>
        <w:t xml:space="preserve"> </w:t>
      </w:r>
      <w:r>
        <w:rPr>
          <w:sz w:val="21"/>
        </w:rPr>
        <w:t>underlined</w:t>
      </w:r>
      <w:r>
        <w:rPr>
          <w:spacing w:val="-3"/>
          <w:sz w:val="21"/>
        </w:rPr>
        <w:t xml:space="preserve"> </w:t>
      </w:r>
      <w:r>
        <w:rPr>
          <w:sz w:val="21"/>
        </w:rPr>
        <w:t>phrase</w:t>
      </w:r>
      <w:r>
        <w:rPr>
          <w:spacing w:val="-1"/>
          <w:sz w:val="21"/>
        </w:rPr>
        <w:t xml:space="preserve"> </w:t>
      </w:r>
      <w:r>
        <w:rPr>
          <w:sz w:val="21"/>
        </w:rPr>
        <w:t>“at</w:t>
      </w:r>
      <w:r>
        <w:rPr>
          <w:spacing w:val="-1"/>
          <w:sz w:val="21"/>
        </w:rPr>
        <w:t xml:space="preserve"> </w:t>
      </w:r>
      <w:r>
        <w:rPr>
          <w:sz w:val="21"/>
        </w:rPr>
        <w:t>that</w:t>
      </w:r>
      <w:r>
        <w:rPr>
          <w:spacing w:val="-2"/>
          <w:sz w:val="21"/>
        </w:rPr>
        <w:t xml:space="preserve"> </w:t>
      </w:r>
      <w:r>
        <w:rPr>
          <w:sz w:val="21"/>
        </w:rPr>
        <w:t>time” refer</w:t>
      </w:r>
      <w:r>
        <w:rPr>
          <w:spacing w:val="-2"/>
          <w:sz w:val="21"/>
        </w:rPr>
        <w:t xml:space="preserve"> </w:t>
      </w:r>
      <w:r>
        <w:rPr>
          <w:sz w:val="21"/>
        </w:rPr>
        <w:t>to?</w:t>
      </w:r>
    </w:p>
    <w:p>
      <w:pPr>
        <w:spacing w:after="0" w:line="240" w:lineRule="auto"/>
        <w:jc w:val="left"/>
        <w:rPr>
          <w:sz w:val="21"/>
        </w:rPr>
        <w:sectPr>
          <w:pgSz w:w="11910" w:h="16840"/>
          <w:pgMar w:top="1360" w:right="920" w:bottom="1180" w:left="1200" w:header="0" w:footer="982" w:gutter="0"/>
          <w:cols w:space="720" w:num="1"/>
        </w:sectPr>
      </w:pPr>
    </w:p>
    <w:p>
      <w:pPr>
        <w:pStyle w:val="12"/>
        <w:numPr>
          <w:ilvl w:val="1"/>
          <w:numId w:val="1"/>
        </w:numPr>
        <w:tabs>
          <w:tab w:val="left" w:pos="901"/>
        </w:tabs>
        <w:spacing w:before="64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Around</w:t>
      </w:r>
      <w:r>
        <w:rPr>
          <w:spacing w:val="-3"/>
          <w:sz w:val="21"/>
        </w:rPr>
        <w:t xml:space="preserve"> </w:t>
      </w:r>
      <w:r>
        <w:rPr>
          <w:sz w:val="21"/>
        </w:rPr>
        <w:t>440</w:t>
      </w:r>
      <w:r>
        <w:rPr>
          <w:spacing w:val="-3"/>
          <w:sz w:val="21"/>
        </w:rPr>
        <w:t xml:space="preserve"> </w:t>
      </w:r>
      <w:r>
        <w:rPr>
          <w:sz w:val="21"/>
        </w:rPr>
        <w:t>million years</w:t>
      </w:r>
      <w:r>
        <w:rPr>
          <w:spacing w:val="-3"/>
          <w:sz w:val="21"/>
        </w:rPr>
        <w:t xml:space="preserve"> </w:t>
      </w:r>
      <w:r>
        <w:rPr>
          <w:sz w:val="21"/>
        </w:rPr>
        <w:t>ago.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9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Around</w:t>
      </w:r>
      <w:r>
        <w:rPr>
          <w:spacing w:val="-3"/>
          <w:sz w:val="21"/>
        </w:rPr>
        <w:t xml:space="preserve"> </w:t>
      </w:r>
      <w:r>
        <w:rPr>
          <w:sz w:val="21"/>
        </w:rPr>
        <w:t>450</w:t>
      </w:r>
      <w:r>
        <w:rPr>
          <w:spacing w:val="-3"/>
          <w:sz w:val="21"/>
        </w:rPr>
        <w:t xml:space="preserve"> </w:t>
      </w:r>
      <w:r>
        <w:rPr>
          <w:sz w:val="21"/>
        </w:rPr>
        <w:t>million years</w:t>
      </w:r>
      <w:r>
        <w:rPr>
          <w:spacing w:val="-3"/>
          <w:sz w:val="21"/>
        </w:rPr>
        <w:t xml:space="preserve"> </w:t>
      </w:r>
      <w:r>
        <w:rPr>
          <w:sz w:val="21"/>
        </w:rPr>
        <w:t>ago.</w:t>
      </w:r>
    </w:p>
    <w:p>
      <w:pPr>
        <w:pStyle w:val="12"/>
        <w:numPr>
          <w:ilvl w:val="1"/>
          <w:numId w:val="1"/>
        </w:numPr>
        <w:tabs>
          <w:tab w:val="left" w:pos="891"/>
        </w:tabs>
        <w:spacing w:before="58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When</w:t>
      </w:r>
      <w:r>
        <w:rPr>
          <w:spacing w:val="-1"/>
          <w:sz w:val="21"/>
        </w:rPr>
        <w:t xml:space="preserve"> </w:t>
      </w:r>
      <w:r>
        <w:rPr>
          <w:sz w:val="21"/>
        </w:rPr>
        <w:t>jawed</w:t>
      </w:r>
      <w:r>
        <w:rPr>
          <w:spacing w:val="-1"/>
          <w:sz w:val="21"/>
        </w:rPr>
        <w:t xml:space="preserve"> </w:t>
      </w:r>
      <w:r>
        <w:rPr>
          <w:sz w:val="21"/>
        </w:rPr>
        <w:t>fish</w:t>
      </w:r>
      <w:r>
        <w:rPr>
          <w:spacing w:val="-1"/>
          <w:sz w:val="21"/>
        </w:rPr>
        <w:t xml:space="preserve"> </w:t>
      </w:r>
      <w:r>
        <w:rPr>
          <w:sz w:val="21"/>
        </w:rPr>
        <w:t>began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spread</w:t>
      </w:r>
      <w:r>
        <w:rPr>
          <w:spacing w:val="-1"/>
          <w:sz w:val="21"/>
        </w:rPr>
        <w:t xml:space="preserve"> </w:t>
      </w:r>
      <w:r>
        <w:rPr>
          <w:sz w:val="21"/>
        </w:rPr>
        <w:t>around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world.</w:t>
      </w:r>
    </w:p>
    <w:p>
      <w:pPr>
        <w:pStyle w:val="12"/>
        <w:numPr>
          <w:ilvl w:val="1"/>
          <w:numId w:val="1"/>
        </w:numPr>
        <w:tabs>
          <w:tab w:val="left" w:pos="901"/>
        </w:tabs>
        <w:spacing w:before="59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When</w:t>
      </w:r>
      <w:r>
        <w:rPr>
          <w:spacing w:val="-2"/>
          <w:sz w:val="21"/>
        </w:rPr>
        <w:t xml:space="preserve"> </w:t>
      </w:r>
      <w:r>
        <w:rPr>
          <w:sz w:val="21"/>
        </w:rPr>
        <w:t>fish</w:t>
      </w:r>
      <w:r>
        <w:rPr>
          <w:spacing w:val="-1"/>
          <w:sz w:val="21"/>
        </w:rPr>
        <w:t xml:space="preserve"> </w:t>
      </w:r>
      <w:r>
        <w:rPr>
          <w:sz w:val="21"/>
        </w:rPr>
        <w:t>evolved</w:t>
      </w:r>
      <w:r>
        <w:rPr>
          <w:spacing w:val="-2"/>
          <w:sz w:val="21"/>
        </w:rPr>
        <w:t xml:space="preserve"> </w:t>
      </w:r>
      <w:r>
        <w:rPr>
          <w:sz w:val="21"/>
        </w:rPr>
        <w:t>into</w:t>
      </w:r>
      <w:r>
        <w:rPr>
          <w:spacing w:val="-1"/>
          <w:sz w:val="21"/>
        </w:rPr>
        <w:t xml:space="preserve"> </w:t>
      </w:r>
      <w:r>
        <w:rPr>
          <w:sz w:val="21"/>
        </w:rPr>
        <w:t>humans.</w:t>
      </w:r>
    </w:p>
    <w:p>
      <w:pPr>
        <w:pStyle w:val="12"/>
        <w:numPr>
          <w:ilvl w:val="0"/>
          <w:numId w:val="1"/>
        </w:numPr>
        <w:tabs>
          <w:tab w:val="left" w:pos="541"/>
        </w:tabs>
        <w:spacing w:before="58" w:after="0" w:line="240" w:lineRule="auto"/>
        <w:ind w:left="540" w:right="0" w:hanging="323"/>
        <w:jc w:val="left"/>
        <w:rPr>
          <w:sz w:val="21"/>
        </w:rPr>
      </w:pPr>
      <w:r>
        <w:rPr>
          <w:sz w:val="21"/>
        </w:rPr>
        <w:t>Which</w:t>
      </w:r>
      <w:r>
        <w:rPr>
          <w:spacing w:val="-2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following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sz w:val="21"/>
        </w:rPr>
        <w:t>suitable</w:t>
      </w:r>
      <w:r>
        <w:rPr>
          <w:spacing w:val="-2"/>
          <w:sz w:val="21"/>
        </w:rPr>
        <w:t xml:space="preserve"> </w:t>
      </w:r>
      <w:r>
        <w:rPr>
          <w:sz w:val="21"/>
        </w:rPr>
        <w:t>title</w:t>
      </w:r>
      <w:r>
        <w:rPr>
          <w:spacing w:val="-1"/>
          <w:sz w:val="21"/>
        </w:rPr>
        <w:t xml:space="preserve"> </w:t>
      </w:r>
      <w:r>
        <w:rPr>
          <w:sz w:val="21"/>
        </w:rPr>
        <w:t>for</w:t>
      </w:r>
      <w:r>
        <w:rPr>
          <w:spacing w:val="-3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text?</w:t>
      </w:r>
    </w:p>
    <w:p>
      <w:pPr>
        <w:pStyle w:val="12"/>
        <w:numPr>
          <w:ilvl w:val="1"/>
          <w:numId w:val="1"/>
        </w:numPr>
        <w:tabs>
          <w:tab w:val="left" w:pos="901"/>
          <w:tab w:val="left" w:pos="5036"/>
        </w:tabs>
        <w:spacing w:before="59" w:after="0" w:line="240" w:lineRule="auto"/>
        <w:ind w:left="900" w:right="0" w:hanging="263"/>
        <w:jc w:val="left"/>
        <w:rPr>
          <w:sz w:val="21"/>
        </w:rPr>
      </w:pPr>
      <w:r>
        <w:rPr>
          <w:sz w:val="21"/>
        </w:rPr>
        <w:t>Who</w:t>
      </w:r>
      <w:r>
        <w:rPr>
          <w:spacing w:val="-3"/>
          <w:sz w:val="21"/>
        </w:rPr>
        <w:t xml:space="preserve"> </w:t>
      </w:r>
      <w:r>
        <w:rPr>
          <w:sz w:val="21"/>
        </w:rPr>
        <w:t>Are</w:t>
      </w:r>
      <w:r>
        <w:rPr>
          <w:spacing w:val="-2"/>
          <w:sz w:val="21"/>
        </w:rPr>
        <w:t xml:space="preserve"> </w:t>
      </w:r>
      <w:r>
        <w:rPr>
          <w:sz w:val="21"/>
        </w:rPr>
        <w:t>Our</w:t>
      </w:r>
      <w:r>
        <w:rPr>
          <w:spacing w:val="-3"/>
          <w:sz w:val="21"/>
        </w:rPr>
        <w:t xml:space="preserve"> </w:t>
      </w:r>
      <w:r>
        <w:rPr>
          <w:sz w:val="21"/>
        </w:rPr>
        <w:t>Ancestors?</w:t>
      </w:r>
      <w:r>
        <w:rPr>
          <w:sz w:val="21"/>
        </w:rPr>
        <w:tab/>
      </w:r>
      <w:r>
        <w:rPr>
          <w:sz w:val="21"/>
        </w:rPr>
        <w:t>B. What</w:t>
      </w:r>
      <w:r>
        <w:rPr>
          <w:spacing w:val="-1"/>
          <w:sz w:val="21"/>
        </w:rPr>
        <w:t xml:space="preserve"> </w:t>
      </w:r>
      <w:r>
        <w:rPr>
          <w:sz w:val="21"/>
        </w:rPr>
        <w:t>Came Before</w:t>
      </w:r>
      <w:r>
        <w:rPr>
          <w:spacing w:val="-3"/>
          <w:sz w:val="21"/>
        </w:rPr>
        <w:t xml:space="preserve"> </w:t>
      </w:r>
      <w:r>
        <w:rPr>
          <w:sz w:val="21"/>
        </w:rPr>
        <w:t>Apes?</w:t>
      </w:r>
    </w:p>
    <w:p>
      <w:pPr>
        <w:pStyle w:val="12"/>
        <w:numPr>
          <w:ilvl w:val="1"/>
          <w:numId w:val="1"/>
        </w:numPr>
        <w:tabs>
          <w:tab w:val="left" w:pos="891"/>
          <w:tab w:val="left" w:pos="5045"/>
        </w:tabs>
        <w:spacing w:before="58" w:after="0" w:line="240" w:lineRule="auto"/>
        <w:ind w:left="890" w:right="0" w:hanging="253"/>
        <w:jc w:val="left"/>
        <w:rPr>
          <w:sz w:val="21"/>
        </w:rPr>
      </w:pP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Origin</w:t>
      </w:r>
      <w:r>
        <w:rPr>
          <w:spacing w:val="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2"/>
          <w:sz w:val="21"/>
        </w:rPr>
        <w:t xml:space="preserve"> </w:t>
      </w:r>
      <w:r>
        <w:rPr>
          <w:sz w:val="21"/>
        </w:rPr>
        <w:t>Jaw</w:t>
      </w:r>
      <w:r>
        <w:rPr>
          <w:sz w:val="21"/>
        </w:rPr>
        <w:tab/>
      </w:r>
      <w:r>
        <w:rPr>
          <w:sz w:val="21"/>
        </w:rPr>
        <w:t>D.</w:t>
      </w:r>
      <w:r>
        <w:rPr>
          <w:spacing w:val="-1"/>
          <w:sz w:val="21"/>
        </w:rPr>
        <w:t xml:space="preserve"> </w:t>
      </w:r>
      <w:r>
        <w:rPr>
          <w:sz w:val="21"/>
        </w:rPr>
        <w:t>Key</w:t>
      </w:r>
      <w:r>
        <w:rPr>
          <w:spacing w:val="-5"/>
          <w:sz w:val="21"/>
        </w:rPr>
        <w:t xml:space="preserve"> </w:t>
      </w:r>
      <w:r>
        <w:rPr>
          <w:sz w:val="21"/>
        </w:rPr>
        <w:t>Gaps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3"/>
          <w:sz w:val="21"/>
        </w:rPr>
        <w:t xml:space="preserve"> </w:t>
      </w:r>
      <w:r>
        <w:rPr>
          <w:sz w:val="21"/>
        </w:rPr>
        <w:t>Evolution</w:t>
      </w:r>
    </w:p>
    <w:p>
      <w:pPr>
        <w:pStyle w:val="2"/>
        <w:spacing w:before="0"/>
        <w:ind w:left="0"/>
        <w:rPr>
          <w:sz w:val="30"/>
        </w:rPr>
      </w:pPr>
    </w:p>
    <w:p>
      <w:pPr>
        <w:pStyle w:val="2"/>
        <w:spacing w:before="0"/>
        <w:rPr>
          <w:rFonts w:hint="eastAsia" w:ascii="宋体" w:eastAsia="宋体"/>
        </w:rPr>
      </w:pPr>
      <w:r>
        <w:rPr>
          <w:rFonts w:hint="eastAsia" w:ascii="宋体" w:eastAsia="宋体"/>
        </w:rPr>
        <w:t>第二节 （</w:t>
      </w:r>
      <w:r>
        <w:rPr>
          <w:rFonts w:hint="eastAsia" w:ascii="宋体" w:eastAsia="宋体"/>
          <w:spacing w:val="-26"/>
        </w:rPr>
        <w:t xml:space="preserve">共 </w:t>
      </w:r>
      <w:r>
        <w:t>5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8"/>
        </w:rPr>
        <w:t xml:space="preserve">小题；每小题 </w:t>
      </w:r>
      <w:r>
        <w:t>2.5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11"/>
        </w:rPr>
        <w:t xml:space="preserve">分，满分 </w:t>
      </w:r>
      <w:r>
        <w:t>12.5</w:t>
      </w:r>
      <w:r>
        <w:rPr>
          <w:spacing w:val="-2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  <w:spacing w:before="31"/>
        <w:ind w:left="638"/>
        <w:rPr>
          <w:rFonts w:hint="eastAsia" w:ascii="宋体" w:eastAsia="宋体"/>
        </w:rPr>
      </w:pPr>
      <w:r>
        <w:rPr>
          <w:rFonts w:hint="eastAsia" w:ascii="宋体" w:eastAsia="宋体"/>
          <w:spacing w:val="-1"/>
        </w:rPr>
        <w:t>阅读下面短文，从短文后的选项中选出可以填入空白处的最佳选项。选项中有两项为多余选项。</w:t>
      </w:r>
    </w:p>
    <w:p>
      <w:pPr>
        <w:pStyle w:val="2"/>
        <w:spacing w:before="45" w:line="297" w:lineRule="auto"/>
        <w:ind w:right="211" w:firstLine="420"/>
        <w:jc w:val="both"/>
      </w:pPr>
      <w:r>
        <w:t>I believe almost everyone would like two things from their jobs and careers: success and happiness. They</w:t>
      </w:r>
      <w:r>
        <w:rPr>
          <w:spacing w:val="1"/>
        </w:rPr>
        <w:t xml:space="preserve"> </w:t>
      </w:r>
      <w:r>
        <w:t>want to do relatively well financially, receive fair recognition for their accomplishments, enjoy their work as</w:t>
      </w:r>
      <w:r>
        <w:rPr>
          <w:spacing w:val="1"/>
        </w:rPr>
        <w:t xml:space="preserve"> </w:t>
      </w:r>
      <w:r>
        <w:t>much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can,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become</w:t>
      </w:r>
      <w:r>
        <w:rPr>
          <w:spacing w:val="1"/>
        </w:rPr>
        <w:t xml:space="preserve"> </w:t>
      </w:r>
      <w:r>
        <w:t>happier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result.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many</w:t>
      </w:r>
      <w:r>
        <w:rPr>
          <w:spacing w:val="1"/>
        </w:rPr>
        <w:t xml:space="preserve"> </w:t>
      </w:r>
      <w:r>
        <w:t>people,</w:t>
      </w:r>
      <w:r>
        <w:rPr>
          <w:spacing w:val="1"/>
        </w:rPr>
        <w:t xml:space="preserve"> </w:t>
      </w:r>
      <w:r>
        <w:t>especially</w:t>
      </w:r>
      <w:r>
        <w:rPr>
          <w:spacing w:val="1"/>
        </w:rPr>
        <w:t xml:space="preserve"> </w:t>
      </w:r>
      <w:r>
        <w:t>ambitious,</w:t>
      </w:r>
      <w:r>
        <w:rPr>
          <w:spacing w:val="1"/>
        </w:rPr>
        <w:t xml:space="preserve"> </w:t>
      </w:r>
      <w:r>
        <w:t>hard-working people, simplify them in a logical way: They first seek success and then assume that success will</w:t>
      </w:r>
      <w:r>
        <w:rPr>
          <w:spacing w:val="-50"/>
        </w:rPr>
        <w:t xml:space="preserve"> </w:t>
      </w:r>
      <w:r>
        <w:t>lead to happiness.</w:t>
      </w:r>
      <w:r>
        <w:rPr>
          <w:spacing w:val="52"/>
          <w:u w:val="single"/>
        </w:rPr>
        <w:t xml:space="preserve"> </w:t>
      </w:r>
      <w:r>
        <w:rPr>
          <w:u w:val="single"/>
        </w:rPr>
        <w:t>36</w:t>
      </w:r>
      <w:r>
        <w:rPr>
          <w:spacing w:val="52"/>
          <w:u w:val="single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Chasing</w:t>
      </w:r>
      <w:r>
        <w:rPr>
          <w:spacing w:val="-3"/>
        </w:rPr>
        <w:t xml:space="preserve"> </w:t>
      </w:r>
      <w:r>
        <w:t>success has</w:t>
      </w:r>
      <w:r>
        <w:rPr>
          <w:spacing w:val="-1"/>
        </w:rPr>
        <w:t xml:space="preserve"> </w:t>
      </w:r>
      <w:r>
        <w:t>costs that</w:t>
      </w:r>
      <w:r>
        <w:rPr>
          <w:spacing w:val="-1"/>
        </w:rPr>
        <w:t xml:space="preserve"> </w:t>
      </w:r>
      <w:r>
        <w:t>can end</w:t>
      </w:r>
      <w:r>
        <w:rPr>
          <w:spacing w:val="-3"/>
        </w:rPr>
        <w:t xml:space="preserve"> </w:t>
      </w:r>
      <w:r>
        <w:t>up lowering</w:t>
      </w:r>
      <w:r>
        <w:rPr>
          <w:spacing w:val="-3"/>
        </w:rPr>
        <w:t xml:space="preserve"> </w:t>
      </w:r>
      <w:r>
        <w:t>happiness.</w:t>
      </w:r>
    </w:p>
    <w:p>
      <w:pPr>
        <w:pStyle w:val="2"/>
        <w:spacing w:before="3" w:line="283" w:lineRule="auto"/>
        <w:ind w:right="209" w:firstLine="420"/>
        <w:jc w:val="both"/>
      </w:pPr>
      <w:r>
        <w:t xml:space="preserve">This is not to say that you have to choose between success and happiness.  </w:t>
      </w:r>
      <w:r>
        <w:rPr>
          <w:u w:val="single"/>
        </w:rPr>
        <w:t xml:space="preserve">          37          </w:t>
      </w:r>
      <w:r>
        <w:t>. But you have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reverse</w:t>
      </w:r>
      <w:r>
        <w:rPr>
          <w:spacing w:val="1"/>
        </w:rPr>
        <w:t xml:space="preserve"> (</w:t>
      </w:r>
      <w:r>
        <w:rPr>
          <w:rFonts w:hint="eastAsia" w:ascii="宋体" w:eastAsia="宋体"/>
        </w:rPr>
        <w:t>颠倒</w:t>
      </w:r>
      <w:r>
        <w:t>) the</w:t>
      </w:r>
      <w:r>
        <w:rPr>
          <w:spacing w:val="1"/>
        </w:rPr>
        <w:t xml:space="preserve"> </w:t>
      </w:r>
      <w:r>
        <w:t>order of</w:t>
      </w:r>
      <w:r>
        <w:rPr>
          <w:spacing w:val="3"/>
        </w:rPr>
        <w:t xml:space="preserve"> </w:t>
      </w:r>
      <w:r>
        <w:t>operations:</w:t>
      </w:r>
      <w:r>
        <w:rPr>
          <w:spacing w:val="3"/>
        </w:rPr>
        <w:t xml:space="preserve"> </w:t>
      </w:r>
      <w:r>
        <w:t>Instead</w:t>
      </w:r>
      <w:r>
        <w:rPr>
          <w:spacing w:val="3"/>
        </w:rPr>
        <w:t xml:space="preserve"> </w:t>
      </w:r>
      <w:r>
        <w:t>of trying</w:t>
      </w:r>
      <w:r>
        <w:rPr>
          <w:spacing w:val="3"/>
        </w:rPr>
        <w:t xml:space="preserve"> </w:t>
      </w:r>
      <w:r>
        <w:t>first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get success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hoping</w:t>
      </w:r>
      <w:r>
        <w:rPr>
          <w:spacing w:val="3"/>
        </w:rPr>
        <w:t xml:space="preserve"> </w:t>
      </w:r>
      <w:r>
        <w:t>it</w:t>
      </w:r>
      <w:r>
        <w:rPr>
          <w:spacing w:val="2"/>
        </w:rPr>
        <w:t xml:space="preserve"> </w:t>
      </w:r>
      <w:r>
        <w:t>leads to</w:t>
      </w:r>
      <w:r>
        <w:rPr>
          <w:spacing w:val="3"/>
        </w:rPr>
        <w:t xml:space="preserve"> </w:t>
      </w:r>
      <w:r>
        <w:t>happiness,</w:t>
      </w:r>
      <w:r>
        <w:rPr>
          <w:spacing w:val="-50"/>
        </w:rPr>
        <w:t xml:space="preserve"> </w:t>
      </w:r>
      <w:r>
        <w:t>start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working on</w:t>
      </w:r>
      <w:r>
        <w:rPr>
          <w:spacing w:val="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happiness, which will</w:t>
      </w:r>
      <w:r>
        <w:rPr>
          <w:spacing w:val="-1"/>
        </w:rPr>
        <w:t xml:space="preserve"> </w:t>
      </w:r>
      <w:r>
        <w:t>enhance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success.</w:t>
      </w:r>
    </w:p>
    <w:p>
      <w:pPr>
        <w:pStyle w:val="2"/>
        <w:spacing w:before="13" w:line="297" w:lineRule="auto"/>
        <w:ind w:right="214" w:firstLine="420"/>
        <w:jc w:val="both"/>
      </w:pPr>
      <w:r>
        <w:t>Whether you are an employee or employer, it is a better investment to increase happiness at work and in</w:t>
      </w:r>
      <w:r>
        <w:rPr>
          <w:spacing w:val="1"/>
        </w:rPr>
        <w:t xml:space="preserve"> </w:t>
      </w:r>
      <w:r>
        <w:t>life,</w:t>
      </w:r>
      <w:r>
        <w:rPr>
          <w:spacing w:val="-1"/>
        </w:rPr>
        <w:t xml:space="preserve"> </w:t>
      </w:r>
      <w:r>
        <w:t>rather</w:t>
      </w:r>
      <w:r>
        <w:rPr>
          <w:spacing w:val="-1"/>
        </w:rPr>
        <w:t xml:space="preserve"> </w:t>
      </w:r>
      <w:r>
        <w:t>than simply</w:t>
      </w:r>
      <w:r>
        <w:rPr>
          <w:spacing w:val="-3"/>
        </w:rPr>
        <w:t xml:space="preserve"> </w:t>
      </w:r>
      <w:r>
        <w:t>trying to increase measures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success.</w:t>
      </w:r>
    </w:p>
    <w:p>
      <w:pPr>
        <w:pStyle w:val="2"/>
        <w:spacing w:before="0" w:line="280" w:lineRule="auto"/>
        <w:ind w:right="208" w:firstLine="420"/>
        <w:jc w:val="both"/>
      </w:pPr>
      <w:r>
        <w:rPr>
          <w:w w:val="100"/>
          <w:u w:val="single"/>
        </w:rPr>
        <w:t xml:space="preserve"> </w:t>
      </w:r>
      <w:r>
        <w:rPr>
          <w:u w:val="single"/>
        </w:rPr>
        <w:t xml:space="preserve">        </w:t>
      </w:r>
      <w:r>
        <w:rPr>
          <w:spacing w:val="2"/>
          <w:u w:val="single"/>
        </w:rPr>
        <w:t xml:space="preserve"> </w:t>
      </w:r>
      <w:r>
        <w:rPr>
          <w:u w:val="single"/>
        </w:rPr>
        <w:t>38</w:t>
      </w:r>
      <w:r>
        <w:rPr>
          <w:spacing w:val="6"/>
          <w:u w:val="single"/>
        </w:rPr>
        <w:t xml:space="preserve">       </w:t>
      </w:r>
      <w:r>
        <w:rPr>
          <w:spacing w:val="3"/>
        </w:rPr>
        <w:t xml:space="preserve">. </w:t>
      </w:r>
      <w:r>
        <w:t>No</w:t>
      </w:r>
      <w:r>
        <w:rPr>
          <w:spacing w:val="6"/>
        </w:rPr>
        <w:t xml:space="preserve"> </w:t>
      </w:r>
      <w:r>
        <w:t>matter</w:t>
      </w:r>
      <w:r>
        <w:rPr>
          <w:spacing w:val="8"/>
        </w:rPr>
        <w:t xml:space="preserve"> </w:t>
      </w:r>
      <w:r>
        <w:t>how</w:t>
      </w:r>
      <w:r>
        <w:rPr>
          <w:spacing w:val="7"/>
        </w:rPr>
        <w:t xml:space="preserve"> </w:t>
      </w:r>
      <w:r>
        <w:t>much</w:t>
      </w:r>
      <w:r>
        <w:rPr>
          <w:spacing w:val="9"/>
        </w:rPr>
        <w:t xml:space="preserve"> </w:t>
      </w:r>
      <w:r>
        <w:t>you</w:t>
      </w:r>
      <w:r>
        <w:rPr>
          <w:spacing w:val="8"/>
        </w:rPr>
        <w:t xml:space="preserve"> </w:t>
      </w:r>
      <w:r>
        <w:t>enjoy</w:t>
      </w:r>
      <w:r>
        <w:rPr>
          <w:spacing w:val="7"/>
        </w:rPr>
        <w:t xml:space="preserve"> </w:t>
      </w:r>
      <w:r>
        <w:t>your</w:t>
      </w:r>
      <w:r>
        <w:rPr>
          <w:spacing w:val="7"/>
        </w:rPr>
        <w:t xml:space="preserve"> </w:t>
      </w:r>
      <w:r>
        <w:t>work,</w:t>
      </w:r>
      <w:r>
        <w:rPr>
          <w:spacing w:val="8"/>
        </w:rPr>
        <w:t xml:space="preserve"> </w:t>
      </w:r>
      <w:r>
        <w:t>overwork</w:t>
      </w:r>
      <w:r>
        <w:rPr>
          <w:spacing w:val="9"/>
        </w:rPr>
        <w:t xml:space="preserve"> </w:t>
      </w:r>
      <w:r>
        <w:t>will</w:t>
      </w:r>
      <w:r>
        <w:rPr>
          <w:spacing w:val="7"/>
        </w:rPr>
        <w:t xml:space="preserve"> </w:t>
      </w:r>
      <w:r>
        <w:t>become</w:t>
      </w:r>
      <w:r>
        <w:rPr>
          <w:spacing w:val="9"/>
        </w:rPr>
        <w:t xml:space="preserve"> </w:t>
      </w:r>
      <w:r>
        <w:t>an</w:t>
      </w:r>
      <w:r>
        <w:rPr>
          <w:spacing w:val="8"/>
        </w:rPr>
        <w:t xml:space="preserve"> </w:t>
      </w:r>
      <w:r>
        <w:t>obstruction</w:t>
      </w:r>
      <w:r>
        <w:rPr>
          <w:spacing w:val="5"/>
        </w:rPr>
        <w:t xml:space="preserve"> (</w:t>
      </w:r>
      <w:r>
        <w:rPr>
          <w:rFonts w:hint="eastAsia" w:ascii="宋体" w:eastAsia="宋体"/>
        </w:rPr>
        <w:t>阻碍</w:t>
      </w:r>
      <w:r>
        <w:t>)</w:t>
      </w:r>
      <w:r>
        <w:rPr>
          <w:spacing w:val="-5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well-being.</w:t>
      </w:r>
    </w:p>
    <w:p>
      <w:pPr>
        <w:pStyle w:val="2"/>
        <w:spacing w:before="4"/>
        <w:ind w:left="638"/>
        <w:jc w:val="both"/>
      </w:pPr>
      <w:r>
        <w:t>Once</w:t>
      </w:r>
      <w:r>
        <w:rPr>
          <w:spacing w:val="49"/>
        </w:rPr>
        <w:t xml:space="preserve"> </w:t>
      </w:r>
      <w:r>
        <w:t>work</w:t>
      </w:r>
      <w:r>
        <w:rPr>
          <w:spacing w:val="48"/>
        </w:rPr>
        <w:t xml:space="preserve"> </w:t>
      </w:r>
      <w:r>
        <w:t>quantity</w:t>
      </w:r>
      <w:r>
        <w:rPr>
          <w:spacing w:val="48"/>
        </w:rPr>
        <w:t xml:space="preserve"> </w:t>
      </w:r>
      <w:r>
        <w:t>is</w:t>
      </w:r>
      <w:r>
        <w:rPr>
          <w:spacing w:val="49"/>
        </w:rPr>
        <w:t xml:space="preserve"> </w:t>
      </w:r>
      <w:r>
        <w:t>under</w:t>
      </w:r>
      <w:r>
        <w:rPr>
          <w:spacing w:val="50"/>
        </w:rPr>
        <w:t xml:space="preserve"> </w:t>
      </w:r>
      <w:r>
        <w:t>control,</w:t>
      </w:r>
      <w:r>
        <w:rPr>
          <w:spacing w:val="51"/>
        </w:rPr>
        <w:t xml:space="preserve"> </w:t>
      </w:r>
      <w:r>
        <w:t>happiness</w:t>
      </w:r>
      <w:r>
        <w:rPr>
          <w:spacing w:val="49"/>
        </w:rPr>
        <w:t xml:space="preserve"> </w:t>
      </w:r>
      <w:r>
        <w:t>at</w:t>
      </w:r>
      <w:r>
        <w:rPr>
          <w:spacing w:val="49"/>
        </w:rPr>
        <w:t xml:space="preserve"> </w:t>
      </w:r>
      <w:r>
        <w:t>work</w:t>
      </w:r>
      <w:r>
        <w:rPr>
          <w:spacing w:val="51"/>
        </w:rPr>
        <w:t xml:space="preserve"> </w:t>
      </w:r>
      <w:r>
        <w:t>requires</w:t>
      </w:r>
      <w:r>
        <w:rPr>
          <w:spacing w:val="49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sense</w:t>
      </w:r>
      <w:r>
        <w:rPr>
          <w:spacing w:val="50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meaning</w:t>
      </w:r>
      <w:r>
        <w:rPr>
          <w:spacing w:val="51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purpose.</w:t>
      </w:r>
    </w:p>
    <w:p>
      <w:pPr>
        <w:pStyle w:val="2"/>
        <w:spacing w:line="297" w:lineRule="auto"/>
        <w:ind w:right="208"/>
        <w:jc w:val="both"/>
      </w:pPr>
      <w:r>
        <w:rPr>
          <w:u w:val="single"/>
        </w:rPr>
        <w:t xml:space="preserve">39       </w:t>
      </w:r>
      <w:r>
        <w:rPr>
          <w:spacing w:val="1"/>
          <w:u w:val="single"/>
        </w:rPr>
        <w:t xml:space="preserve"> </w:t>
      </w:r>
      <w:r>
        <w:t>. Earned success implies a sense of accomplishment and recognition for a job well done, while service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others requires</w:t>
      </w:r>
      <w:r>
        <w:rPr>
          <w:spacing w:val="-1"/>
        </w:rPr>
        <w:t xml:space="preserve"> </w:t>
      </w:r>
      <w:r>
        <w:t>knowledge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real</w:t>
      </w:r>
      <w:r>
        <w:rPr>
          <w:spacing w:val="-3"/>
        </w:rPr>
        <w:t xml:space="preserve"> </w:t>
      </w:r>
      <w:r>
        <w:t>people who benefit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work.</w:t>
      </w:r>
    </w:p>
    <w:p>
      <w:pPr>
        <w:pStyle w:val="2"/>
        <w:spacing w:before="1" w:line="297" w:lineRule="auto"/>
        <w:ind w:right="209" w:firstLine="360"/>
        <w:jc w:val="both"/>
      </w:pPr>
      <w:r>
        <w:t>Ultimately, although success and happiness are linked, the magic mostly works one-way — and not in the</w:t>
      </w:r>
      <w:r>
        <w:rPr>
          <w:spacing w:val="1"/>
        </w:rPr>
        <w:t xml:space="preserve"> </w:t>
      </w:r>
      <w:r>
        <w:t xml:space="preserve">way that most people think. </w:t>
      </w:r>
      <w:r>
        <w:rPr>
          <w:u w:val="single"/>
        </w:rPr>
        <w:t xml:space="preserve"> 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40       </w:t>
      </w:r>
      <w:r>
        <w:rPr>
          <w:spacing w:val="1"/>
          <w:u w:val="single"/>
        </w:rPr>
        <w:t xml:space="preserve"> </w:t>
      </w:r>
      <w:r>
        <w:t>, and may lead you to unhappiness. But working on your happiness</w:t>
      </w:r>
      <w:r>
        <w:rPr>
          <w:spacing w:val="-50"/>
        </w:rPr>
        <w:t xml:space="preserve"> </w:t>
      </w:r>
      <w:r>
        <w:t>gives you the best</w:t>
      </w:r>
      <w:r>
        <w:rPr>
          <w:spacing w:val="-1"/>
        </w:rPr>
        <w:t xml:space="preserve"> </w:t>
      </w:r>
      <w:r>
        <w:t>chance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getting both.</w:t>
      </w:r>
    </w:p>
    <w:p>
      <w:pPr>
        <w:pStyle w:val="2"/>
        <w:spacing w:before="3"/>
        <w:ind w:left="0"/>
        <w:rPr>
          <w:sz w:val="26"/>
        </w:rPr>
      </w:pPr>
    </w:p>
    <w:p>
      <w:pPr>
        <w:pStyle w:val="12"/>
        <w:numPr>
          <w:ilvl w:val="0"/>
          <w:numId w:val="3"/>
        </w:numPr>
        <w:tabs>
          <w:tab w:val="left" w:pos="579"/>
        </w:tabs>
        <w:spacing w:before="0" w:after="0" w:line="240" w:lineRule="auto"/>
        <w:ind w:left="578" w:right="0" w:hanging="361"/>
        <w:jc w:val="left"/>
        <w:rPr>
          <w:sz w:val="21"/>
        </w:rPr>
      </w:pPr>
      <w:r>
        <w:rPr>
          <w:sz w:val="21"/>
        </w:rPr>
        <w:t>You</w:t>
      </w:r>
      <w:r>
        <w:rPr>
          <w:spacing w:val="-4"/>
          <w:sz w:val="21"/>
        </w:rPr>
        <w:t xml:space="preserve"> </w:t>
      </w:r>
      <w:r>
        <w:rPr>
          <w:sz w:val="21"/>
        </w:rPr>
        <w:t>can obtain both</w:t>
      </w:r>
    </w:p>
    <w:p>
      <w:pPr>
        <w:pStyle w:val="12"/>
        <w:numPr>
          <w:ilvl w:val="0"/>
          <w:numId w:val="3"/>
        </w:numPr>
        <w:tabs>
          <w:tab w:val="left" w:pos="579"/>
        </w:tabs>
        <w:spacing w:before="59" w:after="0" w:line="240" w:lineRule="auto"/>
        <w:ind w:left="578" w:right="0" w:hanging="361"/>
        <w:jc w:val="left"/>
        <w:rPr>
          <w:sz w:val="21"/>
        </w:rPr>
      </w:pPr>
      <w:r>
        <w:rPr>
          <w:sz w:val="21"/>
        </w:rPr>
        <w:t>But</w:t>
      </w:r>
      <w:r>
        <w:rPr>
          <w:spacing w:val="-2"/>
          <w:sz w:val="21"/>
        </w:rPr>
        <w:t xml:space="preserve"> </w:t>
      </w:r>
      <w:r>
        <w:rPr>
          <w:sz w:val="21"/>
        </w:rPr>
        <w:t>this</w:t>
      </w:r>
      <w:r>
        <w:rPr>
          <w:spacing w:val="-1"/>
          <w:sz w:val="21"/>
        </w:rPr>
        <w:t xml:space="preserve"> </w:t>
      </w:r>
      <w:r>
        <w:rPr>
          <w:sz w:val="21"/>
        </w:rPr>
        <w:t>reasoning</w:t>
      </w:r>
      <w:r>
        <w:rPr>
          <w:spacing w:val="-2"/>
          <w:sz w:val="21"/>
        </w:rPr>
        <w:t xml:space="preserve"> </w:t>
      </w:r>
      <w:r>
        <w:rPr>
          <w:sz w:val="21"/>
        </w:rPr>
        <w:t>is</w:t>
      </w:r>
      <w:r>
        <w:rPr>
          <w:spacing w:val="-1"/>
          <w:sz w:val="21"/>
        </w:rPr>
        <w:t xml:space="preserve"> </w:t>
      </w:r>
      <w:r>
        <w:rPr>
          <w:sz w:val="21"/>
        </w:rPr>
        <w:t>faulty</w:t>
      </w:r>
    </w:p>
    <w:p>
      <w:pPr>
        <w:pStyle w:val="12"/>
        <w:numPr>
          <w:ilvl w:val="0"/>
          <w:numId w:val="3"/>
        </w:numPr>
        <w:tabs>
          <w:tab w:val="left" w:pos="579"/>
        </w:tabs>
        <w:spacing w:before="58" w:after="0" w:line="240" w:lineRule="auto"/>
        <w:ind w:left="578" w:right="0" w:hanging="361"/>
        <w:jc w:val="left"/>
        <w:rPr>
          <w:sz w:val="21"/>
        </w:rPr>
      </w:pPr>
      <w:r>
        <w:rPr>
          <w:sz w:val="21"/>
        </w:rPr>
        <w:t>It’s</w:t>
      </w:r>
      <w:r>
        <w:rPr>
          <w:spacing w:val="-2"/>
          <w:sz w:val="21"/>
        </w:rPr>
        <w:t xml:space="preserve"> </w:t>
      </w:r>
      <w:r>
        <w:rPr>
          <w:sz w:val="21"/>
        </w:rPr>
        <w:t>fairly</w:t>
      </w:r>
      <w:r>
        <w:rPr>
          <w:spacing w:val="-4"/>
          <w:sz w:val="21"/>
        </w:rPr>
        <w:t xml:space="preserve"> </w:t>
      </w:r>
      <w:r>
        <w:rPr>
          <w:sz w:val="21"/>
        </w:rPr>
        <w:t>reasonable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think</w:t>
      </w:r>
      <w:r>
        <w:rPr>
          <w:spacing w:val="-1"/>
          <w:sz w:val="21"/>
        </w:rPr>
        <w:t xml:space="preserve"> </w:t>
      </w:r>
      <w:r>
        <w:rPr>
          <w:sz w:val="21"/>
        </w:rPr>
        <w:t>this</w:t>
      </w:r>
      <w:r>
        <w:rPr>
          <w:spacing w:val="-2"/>
          <w:sz w:val="21"/>
        </w:rPr>
        <w:t xml:space="preserve"> </w:t>
      </w:r>
      <w:r>
        <w:rPr>
          <w:sz w:val="21"/>
        </w:rPr>
        <w:t>way,</w:t>
      </w:r>
      <w:r>
        <w:rPr>
          <w:spacing w:val="-1"/>
          <w:sz w:val="21"/>
        </w:rPr>
        <w:t xml:space="preserve"> </w:t>
      </w:r>
      <w:r>
        <w:rPr>
          <w:sz w:val="21"/>
        </w:rPr>
        <w:t>though</w:t>
      </w:r>
    </w:p>
    <w:p>
      <w:pPr>
        <w:pStyle w:val="12"/>
        <w:numPr>
          <w:ilvl w:val="0"/>
          <w:numId w:val="3"/>
        </w:numPr>
        <w:tabs>
          <w:tab w:val="left" w:pos="579"/>
        </w:tabs>
        <w:spacing w:before="45" w:after="0" w:line="240" w:lineRule="auto"/>
        <w:ind w:left="578" w:right="0" w:hanging="361"/>
        <w:jc w:val="left"/>
        <w:rPr>
          <w:sz w:val="21"/>
        </w:rPr>
      </w:pPr>
      <w:r>
        <w:rPr>
          <w:sz w:val="21"/>
        </w:rPr>
        <w:t>Working on your</w:t>
      </w:r>
      <w:r>
        <w:rPr>
          <w:spacing w:val="-1"/>
          <w:sz w:val="21"/>
        </w:rPr>
        <w:t xml:space="preserve"> </w:t>
      </w:r>
      <w:r>
        <w:rPr>
          <w:sz w:val="21"/>
        </w:rPr>
        <w:t>success to get</w:t>
      </w:r>
      <w:r>
        <w:rPr>
          <w:spacing w:val="-1"/>
          <w:sz w:val="21"/>
        </w:rPr>
        <w:t xml:space="preserve"> </w:t>
      </w:r>
      <w:r>
        <w:rPr>
          <w:sz w:val="21"/>
        </w:rPr>
        <w:t>happier</w:t>
      </w:r>
      <w:r>
        <w:rPr>
          <w:spacing w:val="-1"/>
          <w:sz w:val="21"/>
        </w:rPr>
        <w:t xml:space="preserve"> </w:t>
      </w:r>
      <w:r>
        <w:rPr>
          <w:sz w:val="21"/>
        </w:rPr>
        <w:t>is inefficient</w:t>
      </w:r>
      <w:r>
        <w:rPr>
          <w:spacing w:val="-1"/>
          <w:sz w:val="21"/>
        </w:rPr>
        <w:t xml:space="preserve"> </w:t>
      </w:r>
      <w:r>
        <w:rPr>
          <w:sz w:val="21"/>
        </w:rPr>
        <w:t>at</w:t>
      </w:r>
      <w:r>
        <w:rPr>
          <w:spacing w:val="-1"/>
          <w:sz w:val="21"/>
        </w:rPr>
        <w:t xml:space="preserve"> </w:t>
      </w:r>
      <w:r>
        <w:rPr>
          <w:sz w:val="21"/>
        </w:rPr>
        <w:t>best</w:t>
      </w:r>
      <w:r>
        <w:rPr>
          <w:spacing w:val="-1"/>
          <w:sz w:val="21"/>
        </w:rPr>
        <w:t xml:space="preserve"> (</w:t>
      </w:r>
      <w:r>
        <w:rPr>
          <w:rFonts w:hint="eastAsia" w:ascii="宋体" w:eastAsia="宋体"/>
          <w:sz w:val="21"/>
        </w:rPr>
        <w:t>充其量</w:t>
      </w:r>
      <w:r>
        <w:rPr>
          <w:sz w:val="21"/>
        </w:rPr>
        <w:t>)</w:t>
      </w:r>
    </w:p>
    <w:p>
      <w:pPr>
        <w:pStyle w:val="12"/>
        <w:numPr>
          <w:ilvl w:val="0"/>
          <w:numId w:val="3"/>
        </w:numPr>
        <w:tabs>
          <w:tab w:val="left" w:pos="579"/>
        </w:tabs>
        <w:spacing w:before="45" w:after="0" w:line="240" w:lineRule="auto"/>
        <w:ind w:left="578" w:right="0" w:hanging="361"/>
        <w:jc w:val="left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first</w:t>
      </w:r>
      <w:r>
        <w:rPr>
          <w:spacing w:val="-2"/>
          <w:sz w:val="21"/>
        </w:rPr>
        <w:t xml:space="preserve"> </w:t>
      </w:r>
      <w:r>
        <w:rPr>
          <w:sz w:val="21"/>
        </w:rPr>
        <w:t>thing to remember</w:t>
      </w:r>
      <w:r>
        <w:rPr>
          <w:spacing w:val="-2"/>
          <w:sz w:val="21"/>
        </w:rPr>
        <w:t xml:space="preserve"> </w:t>
      </w:r>
      <w:r>
        <w:rPr>
          <w:sz w:val="21"/>
        </w:rPr>
        <w:t>is that</w:t>
      </w:r>
      <w:r>
        <w:rPr>
          <w:spacing w:val="-1"/>
          <w:sz w:val="21"/>
        </w:rPr>
        <w:t xml:space="preserve"> </w:t>
      </w:r>
      <w:r>
        <w:rPr>
          <w:sz w:val="21"/>
        </w:rPr>
        <w:t>happiness requires</w:t>
      </w:r>
      <w:r>
        <w:rPr>
          <w:spacing w:val="-3"/>
          <w:sz w:val="21"/>
        </w:rPr>
        <w:t xml:space="preserve"> </w:t>
      </w:r>
      <w:r>
        <w:rPr>
          <w:sz w:val="21"/>
        </w:rPr>
        <w:t>balance</w:t>
      </w:r>
    </w:p>
    <w:p>
      <w:pPr>
        <w:pStyle w:val="12"/>
        <w:numPr>
          <w:ilvl w:val="0"/>
          <w:numId w:val="3"/>
        </w:numPr>
        <w:tabs>
          <w:tab w:val="left" w:pos="579"/>
        </w:tabs>
        <w:spacing w:before="59" w:after="0" w:line="240" w:lineRule="auto"/>
        <w:ind w:left="578" w:right="0" w:hanging="361"/>
        <w:jc w:val="left"/>
        <w:rPr>
          <w:sz w:val="21"/>
        </w:rPr>
      </w:pPr>
      <w:r>
        <w:rPr>
          <w:sz w:val="21"/>
        </w:rPr>
        <w:t>It’s</w:t>
      </w:r>
      <w:r>
        <w:rPr>
          <w:spacing w:val="-1"/>
          <w:sz w:val="21"/>
        </w:rPr>
        <w:t xml:space="preserve"> </w:t>
      </w:r>
      <w:r>
        <w:rPr>
          <w:sz w:val="21"/>
        </w:rPr>
        <w:t>dangerous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pacing w:val="-1"/>
          <w:sz w:val="21"/>
        </w:rPr>
        <w:t xml:space="preserve"> </w:t>
      </w:r>
      <w:r>
        <w:rPr>
          <w:sz w:val="21"/>
        </w:rPr>
        <w:t>pursue</w:t>
      </w:r>
      <w:r>
        <w:rPr>
          <w:spacing w:val="-2"/>
          <w:sz w:val="21"/>
        </w:rPr>
        <w:t xml:space="preserve"> </w:t>
      </w:r>
      <w:r>
        <w:rPr>
          <w:sz w:val="21"/>
        </w:rPr>
        <w:t>success</w:t>
      </w:r>
      <w:r>
        <w:rPr>
          <w:spacing w:val="-1"/>
          <w:sz w:val="21"/>
        </w:rPr>
        <w:t xml:space="preserve"> </w:t>
      </w:r>
      <w:r>
        <w:rPr>
          <w:sz w:val="21"/>
        </w:rPr>
        <w:t>instead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2"/>
          <w:sz w:val="21"/>
        </w:rPr>
        <w:t xml:space="preserve"> </w:t>
      </w:r>
      <w:r>
        <w:rPr>
          <w:sz w:val="21"/>
        </w:rPr>
        <w:t>happiness</w:t>
      </w:r>
    </w:p>
    <w:p>
      <w:pPr>
        <w:pStyle w:val="12"/>
        <w:numPr>
          <w:ilvl w:val="0"/>
          <w:numId w:val="3"/>
        </w:numPr>
        <w:tabs>
          <w:tab w:val="left" w:pos="579"/>
        </w:tabs>
        <w:spacing w:before="58" w:after="0" w:line="240" w:lineRule="auto"/>
        <w:ind w:left="578" w:right="0" w:hanging="361"/>
        <w:jc w:val="left"/>
        <w:rPr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two key</w:t>
      </w:r>
      <w:r>
        <w:rPr>
          <w:spacing w:val="-5"/>
          <w:sz w:val="21"/>
        </w:rPr>
        <w:t xml:space="preserve"> </w:t>
      </w:r>
      <w:r>
        <w:rPr>
          <w:sz w:val="21"/>
        </w:rPr>
        <w:t>aspects of</w:t>
      </w:r>
      <w:r>
        <w:rPr>
          <w:spacing w:val="-2"/>
          <w:sz w:val="21"/>
        </w:rPr>
        <w:t xml:space="preserve"> </w:t>
      </w:r>
      <w:r>
        <w:rPr>
          <w:sz w:val="21"/>
        </w:rPr>
        <w:t>meaningful</w:t>
      </w:r>
      <w:r>
        <w:rPr>
          <w:spacing w:val="-1"/>
          <w:sz w:val="21"/>
        </w:rPr>
        <w:t xml:space="preserve"> </w:t>
      </w:r>
      <w:r>
        <w:rPr>
          <w:sz w:val="21"/>
        </w:rPr>
        <w:t>work are earned</w:t>
      </w:r>
      <w:r>
        <w:rPr>
          <w:spacing w:val="-1"/>
          <w:sz w:val="21"/>
        </w:rPr>
        <w:t xml:space="preserve"> </w:t>
      </w:r>
      <w:r>
        <w:rPr>
          <w:sz w:val="21"/>
        </w:rPr>
        <w:t>success</w:t>
      </w:r>
      <w:r>
        <w:rPr>
          <w:spacing w:val="-1"/>
          <w:sz w:val="21"/>
        </w:rPr>
        <w:t xml:space="preserve"> </w:t>
      </w:r>
      <w:r>
        <w:rPr>
          <w:sz w:val="21"/>
        </w:rPr>
        <w:t>and service to others</w:t>
      </w:r>
    </w:p>
    <w:p>
      <w:pPr>
        <w:pStyle w:val="2"/>
        <w:spacing w:before="0"/>
        <w:ind w:left="0"/>
        <w:rPr>
          <w:sz w:val="30"/>
        </w:rPr>
      </w:pPr>
    </w:p>
    <w:p>
      <w:pPr>
        <w:pStyle w:val="2"/>
        <w:spacing w:before="0"/>
        <w:rPr>
          <w:rFonts w:hint="eastAsia" w:ascii="宋体" w:eastAsia="宋体"/>
        </w:rPr>
      </w:pPr>
      <w:r>
        <w:rPr>
          <w:rFonts w:hint="eastAsia" w:ascii="宋体" w:eastAsia="宋体"/>
          <w:spacing w:val="10"/>
        </w:rPr>
        <w:t>第三部分 语言运用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8"/>
        </w:rPr>
        <w:t xml:space="preserve">共两节，满分 </w:t>
      </w:r>
      <w:r>
        <w:t>30</w:t>
      </w:r>
      <w:r>
        <w:rPr>
          <w:spacing w:val="-3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  <w:spacing w:before="31"/>
        <w:rPr>
          <w:rFonts w:hint="eastAsia" w:ascii="宋体" w:eastAsia="宋体"/>
        </w:rPr>
      </w:pPr>
      <w:r>
        <w:rPr>
          <w:rFonts w:hint="eastAsia" w:ascii="宋体" w:eastAsia="宋体"/>
        </w:rPr>
        <w:t>第一节 （</w:t>
      </w:r>
      <w:r>
        <w:rPr>
          <w:rFonts w:hint="eastAsia" w:ascii="宋体" w:eastAsia="宋体"/>
          <w:spacing w:val="-26"/>
        </w:rPr>
        <w:t xml:space="preserve">共 </w:t>
      </w:r>
      <w:r>
        <w:t>15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8"/>
        </w:rPr>
        <w:t xml:space="preserve">小题；每小题 </w:t>
      </w:r>
      <w:r>
        <w:t>1</w:t>
      </w:r>
      <w:r>
        <w:rPr>
          <w:spacing w:val="-2"/>
        </w:rPr>
        <w:t xml:space="preserve"> </w:t>
      </w:r>
      <w:r>
        <w:rPr>
          <w:rFonts w:hint="eastAsia" w:ascii="宋体" w:eastAsia="宋体"/>
          <w:spacing w:val="-11"/>
        </w:rPr>
        <w:t xml:space="preserve">分，满分 </w:t>
      </w:r>
      <w:r>
        <w:t>15</w:t>
      </w:r>
      <w:r>
        <w:rPr>
          <w:spacing w:val="-2"/>
        </w:rPr>
        <w:t xml:space="preserve"> </w:t>
      </w:r>
      <w:r>
        <w:rPr>
          <w:rFonts w:hint="eastAsia" w:ascii="宋体" w:eastAsia="宋体"/>
        </w:rPr>
        <w:t>分）</w:t>
      </w:r>
    </w:p>
    <w:p>
      <w:pPr>
        <w:pStyle w:val="2"/>
        <w:spacing w:before="31"/>
        <w:ind w:left="638"/>
        <w:rPr>
          <w:rFonts w:hint="eastAsia" w:ascii="宋体" w:eastAsia="宋体"/>
        </w:rPr>
      </w:pPr>
      <w:r>
        <w:rPr>
          <w:rFonts w:hint="eastAsia" w:ascii="宋体" w:eastAsia="宋体"/>
          <w:spacing w:val="-5"/>
        </w:rPr>
        <w:t xml:space="preserve">阅读下面短文，从短文后各题所给的 </w:t>
      </w:r>
      <w:r>
        <w:t>A</w:t>
      </w:r>
      <w:r>
        <w:rPr>
          <w:rFonts w:hint="eastAsia" w:ascii="宋体" w:eastAsia="宋体"/>
        </w:rPr>
        <w:t>、</w:t>
      </w:r>
      <w:r>
        <w:t>B</w:t>
      </w:r>
      <w:r>
        <w:rPr>
          <w:rFonts w:hint="eastAsia" w:ascii="宋体" w:eastAsia="宋体"/>
        </w:rPr>
        <w:t>、</w:t>
      </w:r>
      <w:r>
        <w:t>C</w:t>
      </w:r>
      <w:r>
        <w:rPr>
          <w:rFonts w:hint="eastAsia" w:ascii="宋体" w:eastAsia="宋体"/>
        </w:rPr>
        <w:t>、</w:t>
      </w:r>
      <w:r>
        <w:t>D</w:t>
      </w:r>
      <w:r>
        <w:rPr>
          <w:spacing w:val="-1"/>
        </w:rPr>
        <w:t xml:space="preserve"> </w:t>
      </w:r>
      <w:r>
        <w:rPr>
          <w:rFonts w:hint="eastAsia" w:ascii="宋体" w:eastAsia="宋体"/>
        </w:rPr>
        <w:t>四个选项中选出可以填入空白处的最佳选项。</w:t>
      </w:r>
    </w:p>
    <w:p>
      <w:pPr>
        <w:pStyle w:val="2"/>
        <w:spacing w:before="45" w:line="297" w:lineRule="auto"/>
        <w:ind w:right="208" w:firstLine="420"/>
        <w:jc w:val="both"/>
      </w:pPr>
      <w:r>
        <w:t xml:space="preserve">I am a guide at the California Academy of Sciences. Weeks ago I was </w:t>
      </w:r>
      <w:r>
        <w:rPr>
          <w:u w:val="single"/>
        </w:rPr>
        <w:t xml:space="preserve"> 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41     </w:t>
      </w:r>
      <w:r>
        <w:t xml:space="preserve"> </w:t>
      </w:r>
      <w:r>
        <w:rPr>
          <w:spacing w:val="1"/>
        </w:rPr>
        <w:t xml:space="preserve"> </w:t>
      </w:r>
      <w:r>
        <w:t>with a lovely family at</w:t>
      </w:r>
      <w:r>
        <w:rPr>
          <w:spacing w:val="1"/>
        </w:rPr>
        <w:t xml:space="preserve"> </w:t>
      </w:r>
      <w:r>
        <w:t xml:space="preserve">the Academy’s Swamp exhibit. Their young son was </w:t>
      </w:r>
      <w:r>
        <w:rPr>
          <w:u w:val="single"/>
        </w:rPr>
        <w:t xml:space="preserve">      42     </w:t>
      </w:r>
      <w:r>
        <w:t xml:space="preserve"> </w:t>
      </w:r>
      <w:r>
        <w:rPr>
          <w:spacing w:val="1"/>
        </w:rPr>
        <w:t xml:space="preserve"> </w:t>
      </w:r>
      <w:r>
        <w:t>by the swallow and asked many questions</w:t>
      </w:r>
      <w:r>
        <w:rPr>
          <w:spacing w:val="1"/>
        </w:rPr>
        <w:t xml:space="preserve"> </w:t>
      </w:r>
      <w:r>
        <w:t xml:space="preserve">about it. As the family was leaving, I asked the boy if he would like a sticker to put on his shirt. He </w:t>
      </w:r>
      <w:r>
        <w:rPr>
          <w:u w:val="single"/>
        </w:rPr>
        <w:t xml:space="preserve">      43</w:t>
      </w:r>
      <w:r>
        <w:rPr>
          <w:spacing w:val="1"/>
        </w:rPr>
        <w:t xml:space="preserve"> </w:t>
      </w:r>
      <w:r>
        <w:t>chose a swallow sticker. The</w:t>
      </w:r>
      <w:r>
        <w:rPr>
          <w:spacing w:val="52"/>
        </w:rPr>
        <w:t xml:space="preserve"> </w:t>
      </w:r>
      <w:r>
        <w:t>boy’s</w:t>
      </w:r>
      <w:r>
        <w:rPr>
          <w:spacing w:val="53"/>
        </w:rPr>
        <w:t xml:space="preserve"> </w:t>
      </w:r>
      <w:r>
        <w:t xml:space="preserve">younger brother spent time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44    </w:t>
      </w:r>
      <w:r>
        <w:t xml:space="preserve"> </w:t>
      </w:r>
      <w:r>
        <w:rPr>
          <w:spacing w:val="1"/>
        </w:rPr>
        <w:t xml:space="preserve"> </w:t>
      </w:r>
      <w:r>
        <w:t>all the sticker choices before</w:t>
      </w:r>
      <w:r>
        <w:rPr>
          <w:spacing w:val="1"/>
        </w:rPr>
        <w:t xml:space="preserve"> </w:t>
      </w:r>
      <w:r>
        <w:t>choosing a butterfly. The boy who had chosen first said softly to his father,</w:t>
      </w:r>
      <w:r>
        <w:rPr>
          <w:spacing w:val="1"/>
        </w:rPr>
        <w:t xml:space="preserve"> </w:t>
      </w:r>
      <w:r>
        <w:t>“I didn’t see the frog sticker.” His</w:t>
      </w:r>
      <w:r>
        <w:rPr>
          <w:spacing w:val="1"/>
        </w:rPr>
        <w:t xml:space="preserve"> </w:t>
      </w:r>
      <w:r>
        <w:t xml:space="preserve">father immediately  </w:t>
      </w:r>
      <w:r>
        <w:rPr>
          <w:u w:val="single"/>
        </w:rPr>
        <w:t xml:space="preserve">      45      </w:t>
      </w:r>
      <w:r>
        <w:t xml:space="preserve">  the boy to ask me for a second sticker. The boy said, “No, I’m happy with what</w:t>
      </w:r>
      <w:r>
        <w:rPr>
          <w:spacing w:val="-50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have.”</w:t>
      </w:r>
    </w:p>
    <w:p>
      <w:pPr>
        <w:spacing w:after="0" w:line="297" w:lineRule="auto"/>
        <w:jc w:val="both"/>
        <w:sectPr>
          <w:pgSz w:w="11910" w:h="16840"/>
          <w:pgMar w:top="1380" w:right="920" w:bottom="1180" w:left="1200" w:header="0" w:footer="982" w:gutter="0"/>
          <w:cols w:space="720" w:num="1"/>
        </w:sectPr>
      </w:pPr>
    </w:p>
    <w:p>
      <w:pPr>
        <w:pStyle w:val="2"/>
        <w:spacing w:before="64"/>
        <w:ind w:left="641"/>
        <w:jc w:val="both"/>
      </w:pPr>
      <w:r>
        <w:t>I</w:t>
      </w:r>
      <w:r>
        <w:rPr>
          <w:spacing w:val="32"/>
        </w:rPr>
        <w:t xml:space="preserve"> </w:t>
      </w:r>
      <w:r>
        <w:t xml:space="preserve">was </w:t>
      </w:r>
      <w:r>
        <w:rPr>
          <w:u w:val="single"/>
        </w:rPr>
        <w:t xml:space="preserve">    </w:t>
      </w:r>
      <w:r>
        <w:rPr>
          <w:spacing w:val="53"/>
          <w:u w:val="single"/>
        </w:rPr>
        <w:t xml:space="preserve"> </w:t>
      </w:r>
      <w:r>
        <w:rPr>
          <w:u w:val="single"/>
        </w:rPr>
        <w:t xml:space="preserve">46    </w:t>
      </w:r>
      <w:r>
        <w:rPr>
          <w:spacing w:val="51"/>
          <w:u w:val="single"/>
        </w:rPr>
        <w:t xml:space="preserve"> </w:t>
      </w:r>
      <w:r>
        <w:t>.</w:t>
      </w:r>
      <w:r>
        <w:rPr>
          <w:spacing w:val="35"/>
        </w:rPr>
        <w:t xml:space="preserve"> </w:t>
      </w:r>
      <w:r>
        <w:t>Such</w:t>
      </w:r>
      <w:r>
        <w:rPr>
          <w:spacing w:val="33"/>
        </w:rPr>
        <w:t xml:space="preserve"> </w:t>
      </w:r>
      <w:r>
        <w:t>wisdom,</w:t>
      </w:r>
      <w:r>
        <w:rPr>
          <w:spacing w:val="34"/>
        </w:rPr>
        <w:t xml:space="preserve"> </w:t>
      </w:r>
      <w:r>
        <w:t>grace,</w:t>
      </w:r>
      <w:r>
        <w:rPr>
          <w:spacing w:val="36"/>
        </w:rPr>
        <w:t xml:space="preserve"> </w:t>
      </w:r>
      <w:r>
        <w:t xml:space="preserve">and </w:t>
      </w:r>
      <w:r>
        <w:rPr>
          <w:u w:val="single"/>
        </w:rPr>
        <w:t xml:space="preserve">     </w:t>
      </w:r>
      <w:r>
        <w:rPr>
          <w:spacing w:val="51"/>
          <w:u w:val="single"/>
        </w:rPr>
        <w:t xml:space="preserve"> </w:t>
      </w:r>
      <w:r>
        <w:rPr>
          <w:u w:val="single"/>
        </w:rPr>
        <w:t xml:space="preserve">47    </w:t>
      </w:r>
      <w:r>
        <w:rPr>
          <w:spacing w:val="49"/>
          <w:u w:val="single"/>
        </w:rPr>
        <w:t xml:space="preserve"> </w:t>
      </w:r>
      <w:r>
        <w:t>,</w:t>
      </w:r>
      <w:r>
        <w:rPr>
          <w:spacing w:val="37"/>
        </w:rPr>
        <w:t xml:space="preserve"> </w:t>
      </w:r>
      <w:r>
        <w:t>all</w:t>
      </w:r>
      <w:r>
        <w:rPr>
          <w:spacing w:val="34"/>
        </w:rPr>
        <w:t xml:space="preserve"> </w:t>
      </w:r>
      <w:r>
        <w:t>from</w:t>
      </w:r>
      <w:r>
        <w:rPr>
          <w:spacing w:val="32"/>
        </w:rPr>
        <w:t xml:space="preserve"> </w:t>
      </w:r>
      <w:r>
        <w:t>an</w:t>
      </w:r>
      <w:r>
        <w:rPr>
          <w:spacing w:val="36"/>
        </w:rPr>
        <w:t xml:space="preserve"> </w:t>
      </w:r>
      <w:r>
        <w:t>eight-year-old</w:t>
      </w:r>
      <w:r>
        <w:rPr>
          <w:spacing w:val="35"/>
        </w:rPr>
        <w:t xml:space="preserve"> </w:t>
      </w:r>
      <w:r>
        <w:t>boy.</w:t>
      </w:r>
      <w:r>
        <w:rPr>
          <w:spacing w:val="36"/>
        </w:rPr>
        <w:t xml:space="preserve"> </w:t>
      </w:r>
      <w:r>
        <w:t>Too</w:t>
      </w:r>
      <w:r>
        <w:rPr>
          <w:spacing w:val="36"/>
        </w:rPr>
        <w:t xml:space="preserve"> </w:t>
      </w:r>
      <w:r>
        <w:t>often,</w:t>
      </w:r>
      <w:r>
        <w:rPr>
          <w:spacing w:val="36"/>
        </w:rPr>
        <w:t xml:space="preserve"> </w:t>
      </w:r>
      <w:r>
        <w:t>we</w:t>
      </w:r>
    </w:p>
    <w:p>
      <w:pPr>
        <w:pStyle w:val="2"/>
        <w:spacing w:before="59"/>
        <w:jc w:val="both"/>
      </w:pPr>
      <w:r>
        <w:rPr>
          <w:u w:val="single"/>
        </w:rPr>
        <w:t xml:space="preserve">48     </w:t>
      </w:r>
      <w:r>
        <w:t xml:space="preserve"> 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 happy</w:t>
      </w:r>
      <w:r>
        <w:rPr>
          <w:spacing w:val="-5"/>
        </w:rPr>
        <w:t xml:space="preserve"> </w:t>
      </w:r>
      <w:r>
        <w:t>with what</w:t>
      </w:r>
      <w:r>
        <w:rPr>
          <w:spacing w:val="-1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have and in our</w:t>
      </w:r>
      <w:r>
        <w:rPr>
          <w:spacing w:val="-1"/>
        </w:rPr>
        <w:t xml:space="preserve"> </w:t>
      </w:r>
      <w:r>
        <w:t>forgetfulness</w:t>
      </w:r>
      <w:r>
        <w:rPr>
          <w:spacing w:val="-2"/>
        </w:rPr>
        <w:t xml:space="preserve"> </w:t>
      </w:r>
      <w:r>
        <w:t>we spread</w:t>
      </w:r>
      <w:r>
        <w:rPr>
          <w:spacing w:val="-1"/>
        </w:rPr>
        <w:t xml:space="preserve"> </w:t>
      </w:r>
      <w:r>
        <w:t xml:space="preserve">the </w:t>
      </w:r>
      <w:r>
        <w:rPr>
          <w:u w:val="single"/>
        </w:rPr>
        <w:t xml:space="preserve">     </w:t>
      </w:r>
      <w:r>
        <w:rPr>
          <w:spacing w:val="49"/>
          <w:u w:val="single"/>
        </w:rPr>
        <w:t xml:space="preserve"> </w:t>
      </w:r>
      <w:r>
        <w:rPr>
          <w:u w:val="single"/>
        </w:rPr>
        <w:t xml:space="preserve">49      </w:t>
      </w:r>
      <w:r>
        <w:rPr>
          <w:spacing w:val="49"/>
          <w:u w:val="single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discontent.</w:t>
      </w:r>
    </w:p>
    <w:p>
      <w:pPr>
        <w:pStyle w:val="2"/>
        <w:spacing w:after="12" w:line="297" w:lineRule="auto"/>
        <w:ind w:right="207" w:firstLine="410"/>
        <w:jc w:val="both"/>
      </w:pPr>
      <w:r>
        <w:t xml:space="preserve">I recently purchased my first laptop computer. In discussions with the 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50     </w:t>
      </w:r>
      <w:r>
        <w:t>, he said,</w:t>
      </w:r>
      <w:r>
        <w:rPr>
          <w:spacing w:val="52"/>
        </w:rPr>
        <w:t xml:space="preserve"> </w:t>
      </w:r>
      <w:r>
        <w:t>“Within two</w:t>
      </w:r>
      <w:r>
        <w:rPr>
          <w:spacing w:val="1"/>
        </w:rPr>
        <w:t xml:space="preserve"> </w:t>
      </w:r>
      <w:r>
        <w:t xml:space="preserve">years, you’ll probably want a new one anyway.” Why would I want a new one, 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51   </w:t>
      </w:r>
      <w:r>
        <w:rPr>
          <w:spacing w:val="1"/>
        </w:rPr>
        <w:t xml:space="preserve"> </w:t>
      </w:r>
      <w:r>
        <w:t>my old one was</w:t>
      </w:r>
      <w:r>
        <w:rPr>
          <w:spacing w:val="1"/>
        </w:rPr>
        <w:t xml:space="preserve"> </w:t>
      </w:r>
      <w:r>
        <w:t>working? Perhaps, “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52   </w:t>
      </w:r>
      <w:r>
        <w:rPr>
          <w:spacing w:val="1"/>
          <w:u w:val="single"/>
        </w:rPr>
        <w:t xml:space="preserve"> </w:t>
      </w:r>
      <w:r>
        <w:t xml:space="preserve">” is the key word. I won’t 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53   </w:t>
      </w:r>
      <w:r>
        <w:rPr>
          <w:spacing w:val="1"/>
        </w:rPr>
        <w:t xml:space="preserve"> </w:t>
      </w:r>
      <w:r>
        <w:t>need a new laptop in two years but I “will</w:t>
      </w:r>
      <w:r>
        <w:rPr>
          <w:spacing w:val="1"/>
        </w:rPr>
        <w:t xml:space="preserve"> </w:t>
      </w:r>
      <w:r>
        <w:t xml:space="preserve">probably want one”. I may want </w:t>
      </w:r>
      <w:r>
        <w:rPr>
          <w:u w:val="single"/>
        </w:rPr>
        <w:t xml:space="preserve">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54     </w:t>
      </w:r>
      <w:r>
        <w:t xml:space="preserve"> </w:t>
      </w:r>
      <w:r>
        <w:rPr>
          <w:spacing w:val="1"/>
        </w:rPr>
        <w:t xml:space="preserve"> </w:t>
      </w:r>
      <w:r>
        <w:t>things, but I don’t need them. What I do desperately need is the</w:t>
      </w:r>
      <w:r>
        <w:rPr>
          <w:spacing w:val="1"/>
        </w:rPr>
        <w:t xml:space="preserve"> </w:t>
      </w:r>
      <w:r>
        <w:t xml:space="preserve">peace of mind. I need to  </w:t>
      </w:r>
      <w:r>
        <w:rPr>
          <w:u w:val="single"/>
        </w:rPr>
        <w:t xml:space="preserve">      55      </w:t>
      </w:r>
      <w:r>
        <w:t xml:space="preserve">  each of my sudden urges to purchase or possess as either</w:t>
      </w:r>
      <w:r>
        <w:rPr>
          <w:spacing w:val="52"/>
        </w:rPr>
        <w:t xml:space="preserve"> </w:t>
      </w:r>
      <w:r>
        <w:t>“want” or</w:t>
      </w:r>
      <w:r>
        <w:rPr>
          <w:spacing w:val="1"/>
        </w:rPr>
        <w:t xml:space="preserve"> </w:t>
      </w:r>
      <w:r>
        <w:t>“need”.</w:t>
      </w:r>
    </w:p>
    <w:tbl>
      <w:tblPr>
        <w:tblStyle w:val="9"/>
        <w:tblW w:w="0" w:type="auto"/>
        <w:tblInd w:w="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7"/>
        <w:gridCol w:w="2335"/>
        <w:gridCol w:w="2404"/>
        <w:gridCol w:w="1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2097" w:type="dxa"/>
          </w:tcPr>
          <w:p>
            <w:pPr>
              <w:pStyle w:val="13"/>
              <w:spacing w:before="0" w:line="234" w:lineRule="exact"/>
              <w:rPr>
                <w:sz w:val="21"/>
              </w:rPr>
            </w:pPr>
            <w:r>
              <w:rPr>
                <w:sz w:val="21"/>
              </w:rPr>
              <w:t>41.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seeing</w:t>
            </w:r>
          </w:p>
        </w:tc>
        <w:tc>
          <w:tcPr>
            <w:tcW w:w="2335" w:type="dxa"/>
          </w:tcPr>
          <w:p>
            <w:pPr>
              <w:pStyle w:val="13"/>
              <w:spacing w:before="0" w:line="234" w:lineRule="exact"/>
              <w:ind w:left="473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visiting</w:t>
            </w:r>
          </w:p>
        </w:tc>
        <w:tc>
          <w:tcPr>
            <w:tcW w:w="2404" w:type="dxa"/>
          </w:tcPr>
          <w:p>
            <w:pPr>
              <w:pStyle w:val="13"/>
              <w:spacing w:before="0" w:line="234" w:lineRule="exact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leaving</w:t>
            </w:r>
          </w:p>
        </w:tc>
        <w:tc>
          <w:tcPr>
            <w:tcW w:w="1848" w:type="dxa"/>
          </w:tcPr>
          <w:p>
            <w:pPr>
              <w:pStyle w:val="13"/>
              <w:spacing w:before="0" w:line="234" w:lineRule="exact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staying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42.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trapped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called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 stuck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fascinated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43.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quickly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 slowly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deliberately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 casually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44.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going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about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 going by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going for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going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through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45.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demanded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suggested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urged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 persuaded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46.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satisfied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 astonished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 pleased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thrilled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47.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A. gratitude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 patience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concentration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respect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48.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used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tried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pretended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forgot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49.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concept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assumption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infection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lie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50.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cashier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host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salesman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waiter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51.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A. if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 for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but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 besides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52.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need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 want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hope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mind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53.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A. obviously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specially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simply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necessarily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097" w:type="dxa"/>
          </w:tcPr>
          <w:p>
            <w:pPr>
              <w:pStyle w:val="13"/>
              <w:rPr>
                <w:sz w:val="21"/>
              </w:rPr>
            </w:pPr>
            <w:r>
              <w:rPr>
                <w:sz w:val="21"/>
              </w:rPr>
              <w:t>54.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spare</w:t>
            </w:r>
          </w:p>
        </w:tc>
        <w:tc>
          <w:tcPr>
            <w:tcW w:w="2335" w:type="dxa"/>
          </w:tcPr>
          <w:p>
            <w:pPr>
              <w:pStyle w:val="13"/>
              <w:ind w:left="473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suitable</w:t>
            </w:r>
          </w:p>
        </w:tc>
        <w:tc>
          <w:tcPr>
            <w:tcW w:w="2404" w:type="dxa"/>
          </w:tcPr>
          <w:p>
            <w:pPr>
              <w:pStyle w:val="13"/>
              <w:ind w:left="658"/>
              <w:rPr>
                <w:sz w:val="21"/>
              </w:rPr>
            </w:pPr>
            <w:r>
              <w:rPr>
                <w:sz w:val="21"/>
              </w:rPr>
              <w:t>C. shiny</w:t>
            </w:r>
          </w:p>
        </w:tc>
        <w:tc>
          <w:tcPr>
            <w:tcW w:w="1848" w:type="dxa"/>
          </w:tcPr>
          <w:p>
            <w:pPr>
              <w:pStyle w:val="13"/>
              <w:ind w:left="354"/>
              <w:rPr>
                <w:sz w:val="21"/>
              </w:rPr>
            </w:pPr>
            <w:r>
              <w:rPr>
                <w:sz w:val="21"/>
              </w:rPr>
              <w:t>D.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similar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2097" w:type="dxa"/>
          </w:tcPr>
          <w:p>
            <w:pPr>
              <w:pStyle w:val="13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>55.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A. recognize</w:t>
            </w:r>
          </w:p>
        </w:tc>
        <w:tc>
          <w:tcPr>
            <w:tcW w:w="2335" w:type="dxa"/>
          </w:tcPr>
          <w:p>
            <w:pPr>
              <w:pStyle w:val="13"/>
              <w:spacing w:line="222" w:lineRule="exact"/>
              <w:ind w:left="473"/>
              <w:rPr>
                <w:sz w:val="21"/>
              </w:rPr>
            </w:pP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identify</w:t>
            </w:r>
          </w:p>
        </w:tc>
        <w:tc>
          <w:tcPr>
            <w:tcW w:w="2404" w:type="dxa"/>
          </w:tcPr>
          <w:p>
            <w:pPr>
              <w:pStyle w:val="13"/>
              <w:spacing w:line="222" w:lineRule="exact"/>
              <w:ind w:left="658"/>
              <w:rPr>
                <w:sz w:val="21"/>
              </w:rPr>
            </w:pPr>
            <w:r>
              <w:rPr>
                <w:sz w:val="21"/>
              </w:rPr>
              <w:t>C.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prove</w:t>
            </w:r>
          </w:p>
        </w:tc>
        <w:tc>
          <w:tcPr>
            <w:tcW w:w="1848" w:type="dxa"/>
          </w:tcPr>
          <w:p>
            <w:pPr>
              <w:pStyle w:val="13"/>
              <w:spacing w:line="222" w:lineRule="exact"/>
              <w:ind w:left="354"/>
              <w:rPr>
                <w:sz w:val="21"/>
              </w:rPr>
            </w:pPr>
            <w:r>
              <w:rPr>
                <w:sz w:val="21"/>
              </w:rPr>
              <w:t>D. access</w:t>
            </w:r>
          </w:p>
        </w:tc>
      </w:tr>
    </w:tbl>
    <w:p>
      <w:pPr>
        <w:pStyle w:val="2"/>
        <w:spacing w:before="2"/>
        <w:ind w:left="0"/>
        <w:rPr>
          <w:sz w:val="30"/>
        </w:rPr>
      </w:pPr>
    </w:p>
    <w:p>
      <w:pPr>
        <w:pStyle w:val="2"/>
        <w:spacing w:before="0"/>
        <w:rPr>
          <w:rFonts w:hint="eastAsia" w:ascii="宋体" w:eastAsia="宋体"/>
        </w:rPr>
      </w:pPr>
      <w:r>
        <w:rPr>
          <w:rFonts w:hint="eastAsia" w:ascii="宋体" w:eastAsia="宋体"/>
          <w:spacing w:val="-1"/>
        </w:rPr>
        <w:t xml:space="preserve">第二节 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27"/>
        </w:rPr>
        <w:t xml:space="preserve">共 </w:t>
      </w:r>
      <w:r>
        <w:t>10</w:t>
      </w:r>
      <w:r>
        <w:rPr>
          <w:spacing w:val="-3"/>
        </w:rPr>
        <w:t xml:space="preserve"> </w:t>
      </w:r>
      <w:r>
        <w:rPr>
          <w:rFonts w:hint="eastAsia" w:ascii="宋体" w:eastAsia="宋体"/>
          <w:spacing w:val="-8"/>
        </w:rPr>
        <w:t xml:space="preserve">小题；每小题 </w:t>
      </w:r>
      <w:r>
        <w:t xml:space="preserve">1.5 </w:t>
      </w:r>
      <w:r>
        <w:rPr>
          <w:rFonts w:hint="eastAsia" w:ascii="宋体" w:eastAsia="宋体"/>
          <w:spacing w:val="-11"/>
        </w:rPr>
        <w:t xml:space="preserve">分，满分 </w:t>
      </w:r>
      <w:r>
        <w:t xml:space="preserve">15 </w:t>
      </w:r>
      <w:r>
        <w:rPr>
          <w:rFonts w:hint="eastAsia" w:ascii="宋体" w:eastAsia="宋体"/>
        </w:rPr>
        <w:t>分）</w:t>
      </w:r>
    </w:p>
    <w:p>
      <w:pPr>
        <w:pStyle w:val="2"/>
        <w:spacing w:before="31"/>
        <w:ind w:left="638"/>
        <w:jc w:val="both"/>
        <w:rPr>
          <w:rFonts w:hint="eastAsia" w:ascii="宋体" w:eastAsia="宋体"/>
        </w:rPr>
      </w:pPr>
      <w:r>
        <w:rPr>
          <w:rFonts w:hint="eastAsia" w:ascii="宋体" w:eastAsia="宋体"/>
          <w:spacing w:val="-5"/>
        </w:rPr>
        <w:t xml:space="preserve">阅读下面短文，在空白处填入 </w:t>
      </w:r>
      <w:r>
        <w:t>1</w:t>
      </w:r>
      <w:r>
        <w:rPr>
          <w:spacing w:val="-3"/>
        </w:rPr>
        <w:t xml:space="preserve"> </w:t>
      </w:r>
      <w:r>
        <w:rPr>
          <w:rFonts w:hint="eastAsia" w:ascii="宋体" w:eastAsia="宋体"/>
        </w:rPr>
        <w:t>个适当的单词或括号内单词的正确形式。</w:t>
      </w:r>
    </w:p>
    <w:p>
      <w:pPr>
        <w:pStyle w:val="2"/>
        <w:spacing w:before="45" w:line="297" w:lineRule="auto"/>
        <w:ind w:right="209" w:firstLine="420"/>
        <w:jc w:val="both"/>
      </w:pPr>
      <w:r>
        <w:t>Going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tide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flocking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well-known</w:t>
      </w:r>
      <w:r>
        <w:rPr>
          <w:spacing w:val="1"/>
        </w:rPr>
        <w:t xml:space="preserve"> </w:t>
      </w:r>
      <w:r>
        <w:t>yet</w:t>
      </w:r>
      <w:r>
        <w:rPr>
          <w:spacing w:val="1"/>
        </w:rPr>
        <w:t xml:space="preserve"> </w:t>
      </w:r>
      <w:r>
        <w:t>generally</w:t>
      </w:r>
      <w:r>
        <w:rPr>
          <w:spacing w:val="1"/>
        </w:rPr>
        <w:t xml:space="preserve"> </w:t>
      </w:r>
      <w:r>
        <w:t>jam-packed</w:t>
      </w:r>
      <w:r>
        <w:rPr>
          <w:spacing w:val="1"/>
        </w:rPr>
        <w:t xml:space="preserve"> </w:t>
      </w:r>
      <w:r>
        <w:t>tourist</w:t>
      </w:r>
      <w:r>
        <w:rPr>
          <w:spacing w:val="1"/>
        </w:rPr>
        <w:t xml:space="preserve"> </w:t>
      </w:r>
      <w:r>
        <w:t>destinations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vacation,</w:t>
      </w:r>
      <w:r>
        <w:rPr>
          <w:spacing w:val="1"/>
        </w:rPr>
        <w:t xml:space="preserve"> </w:t>
      </w:r>
      <w:r>
        <w:t>a</w:t>
      </w:r>
      <w:r>
        <w:rPr>
          <w:spacing w:val="1"/>
          <w:u w:val="single"/>
        </w:rPr>
        <w:t xml:space="preserve"> </w:t>
      </w:r>
      <w:r>
        <w:rPr>
          <w:u w:val="single"/>
        </w:rPr>
        <w:t>56</w:t>
      </w:r>
      <w:r>
        <w:rPr>
          <w:spacing w:val="1"/>
        </w:rPr>
        <w:t xml:space="preserve"> </w:t>
      </w:r>
      <w:r>
        <w:t>(grow)</w:t>
      </w:r>
      <w:r>
        <w:rPr>
          <w:spacing w:val="52"/>
        </w:rPr>
        <w:t xml:space="preserve"> </w:t>
      </w:r>
      <w:r>
        <w:t>number</w:t>
      </w:r>
      <w:r>
        <w:rPr>
          <w:spacing w:val="53"/>
        </w:rPr>
        <w:t xml:space="preserve"> </w:t>
      </w:r>
      <w:r>
        <w:t>of</w:t>
      </w:r>
      <w:r>
        <w:rPr>
          <w:spacing w:val="52"/>
        </w:rPr>
        <w:t xml:space="preserve"> </w:t>
      </w:r>
      <w:r>
        <w:t>holidaymakers</w:t>
      </w:r>
      <w:r>
        <w:rPr>
          <w:spacing w:val="53"/>
        </w:rPr>
        <w:t xml:space="preserve"> </w:t>
      </w:r>
      <w:r>
        <w:t>in</w:t>
      </w:r>
      <w:r>
        <w:rPr>
          <w:spacing w:val="52"/>
        </w:rPr>
        <w:t xml:space="preserve"> </w:t>
      </w:r>
      <w:r>
        <w:t>China</w:t>
      </w:r>
      <w:r>
        <w:rPr>
          <w:spacing w:val="53"/>
        </w:rPr>
        <w:t xml:space="preserve"> </w:t>
      </w:r>
      <w:r>
        <w:t>tend</w:t>
      </w:r>
      <w:r>
        <w:rPr>
          <w:spacing w:val="52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spend</w:t>
      </w:r>
      <w:r>
        <w:rPr>
          <w:spacing w:val="52"/>
        </w:rPr>
        <w:t xml:space="preserve"> </w:t>
      </w:r>
      <w:r>
        <w:t>their</w:t>
      </w:r>
      <w:r>
        <w:rPr>
          <w:spacing w:val="53"/>
        </w:rPr>
        <w:t xml:space="preserve"> </w:t>
      </w:r>
      <w:r>
        <w:t>leisure</w:t>
      </w:r>
      <w:r>
        <w:rPr>
          <w:spacing w:val="52"/>
        </w:rPr>
        <w:t xml:space="preserve"> </w:t>
      </w:r>
      <w:r>
        <w:t>time</w:t>
      </w:r>
      <w:r>
        <w:rPr>
          <w:spacing w:val="53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lesser-known</w:t>
      </w:r>
      <w:r>
        <w:rPr>
          <w:spacing w:val="-1"/>
        </w:rPr>
        <w:t xml:space="preserve"> </w:t>
      </w:r>
      <w:r>
        <w:t>resorts to seek unique, relaxing</w:t>
      </w:r>
      <w:r>
        <w:rPr>
          <w:spacing w:val="-3"/>
        </w:rPr>
        <w:t xml:space="preserve"> </w:t>
      </w:r>
      <w:r>
        <w:t>holiday</w:t>
      </w:r>
      <w:r>
        <w:rPr>
          <w:spacing w:val="-5"/>
        </w:rPr>
        <w:t xml:space="preserve"> </w:t>
      </w:r>
      <w:r>
        <w:t>experiences.</w:t>
      </w:r>
    </w:p>
    <w:p>
      <w:pPr>
        <w:pStyle w:val="2"/>
        <w:spacing w:before="1" w:line="297" w:lineRule="auto"/>
        <w:ind w:right="158" w:firstLine="420"/>
        <w:jc w:val="both"/>
      </w:pPr>
      <w:r>
        <w:t>In recent years reverse tourism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57  </w:t>
      </w:r>
      <w:r>
        <w:rPr>
          <w:spacing w:val="1"/>
        </w:rPr>
        <w:t xml:space="preserve"> </w:t>
      </w:r>
      <w:r>
        <w:t>(emerge) as a new trend among young holidaymakers in China.</w:t>
      </w:r>
      <w:r>
        <w:rPr>
          <w:spacing w:val="1"/>
        </w:rPr>
        <w:t xml:space="preserve"> </w:t>
      </w:r>
      <w:r>
        <w:t>During the weeklong public holiday, which ended on Oct 7, large numbers of vacationers, especially young</w:t>
      </w:r>
      <w:r>
        <w:rPr>
          <w:spacing w:val="1"/>
        </w:rPr>
        <w:t xml:space="preserve"> </w:t>
      </w:r>
      <w:r>
        <w:t xml:space="preserve">professionals who long to escape busy city life, </w:t>
      </w:r>
      <w:r>
        <w:rPr>
          <w:u w:val="single"/>
        </w:rPr>
        <w:t xml:space="preserve"> 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58     </w:t>
      </w:r>
      <w:r>
        <w:t xml:space="preserve"> </w:t>
      </w:r>
      <w:r>
        <w:rPr>
          <w:spacing w:val="1"/>
        </w:rPr>
        <w:t xml:space="preserve"> </w:t>
      </w:r>
      <w:r>
        <w:t>(avoid) popular holiday destinations in order to get</w:t>
      </w:r>
      <w:r>
        <w:rPr>
          <w:spacing w:val="1"/>
        </w:rPr>
        <w:t xml:space="preserve"> </w:t>
      </w:r>
      <w:r>
        <w:t>the beaten track and enjoy some peace and quiet. According to data from online travel agency Qunar, the</w:t>
      </w:r>
      <w:r>
        <w:rPr>
          <w:spacing w:val="1"/>
        </w:rPr>
        <w:t xml:space="preserve"> </w:t>
      </w:r>
      <w:r>
        <w:t>number of rooms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59   </w:t>
      </w:r>
      <w:r>
        <w:rPr>
          <w:spacing w:val="1"/>
        </w:rPr>
        <w:t xml:space="preserve"> </w:t>
      </w:r>
      <w:r>
        <w:t>(book) at hotels in less-traveled cities during the holiday was up 30 percent</w:t>
      </w:r>
      <w:r>
        <w:rPr>
          <w:spacing w:val="1"/>
        </w:rPr>
        <w:t xml:space="preserve"> </w:t>
      </w:r>
      <w:r>
        <w:t>year-on-year.</w:t>
      </w:r>
      <w:r>
        <w:rPr>
          <w:spacing w:val="1"/>
        </w:rPr>
        <w:t xml:space="preserve"> </w:t>
      </w:r>
      <w:r>
        <w:t>Besides crowds, some</w:t>
      </w:r>
      <w:r>
        <w:rPr>
          <w:spacing w:val="52"/>
        </w:rPr>
        <w:t xml:space="preserve"> </w:t>
      </w:r>
      <w:r>
        <w:t>vacationers chose less-traveled places to save on the cost of trips to</w:t>
      </w:r>
      <w:r>
        <w:rPr>
          <w:spacing w:val="1"/>
        </w:rPr>
        <w:t xml:space="preserve"> </w:t>
      </w:r>
      <w:r>
        <w:t>popular</w:t>
      </w:r>
      <w:r>
        <w:rPr>
          <w:spacing w:val="52"/>
        </w:rPr>
        <w:t xml:space="preserve"> </w:t>
      </w:r>
      <w:r>
        <w:t>destinations,</w:t>
      </w:r>
      <w:r>
        <w:rPr>
          <w:spacing w:val="53"/>
          <w:u w:val="single"/>
        </w:rPr>
        <w:t xml:space="preserve"> </w:t>
      </w:r>
      <w:r>
        <w:rPr>
          <w:u w:val="single"/>
        </w:rPr>
        <w:t xml:space="preserve">60  </w:t>
      </w:r>
      <w:r>
        <w:rPr>
          <w:spacing w:val="1"/>
        </w:rPr>
        <w:t xml:space="preserve"> </w:t>
      </w:r>
      <w:r>
        <w:t>often</w:t>
      </w:r>
      <w:r>
        <w:rPr>
          <w:spacing w:val="53"/>
        </w:rPr>
        <w:t xml:space="preserve"> </w:t>
      </w:r>
      <w:r>
        <w:t>involve</w:t>
      </w:r>
      <w:r>
        <w:rPr>
          <w:spacing w:val="52"/>
        </w:rPr>
        <w:t xml:space="preserve"> </w:t>
      </w:r>
      <w:r>
        <w:t>expensive</w:t>
      </w:r>
      <w:r>
        <w:rPr>
          <w:spacing w:val="53"/>
        </w:rPr>
        <w:t xml:space="preserve"> </w:t>
      </w:r>
      <w:r>
        <w:t>tickets,</w:t>
      </w:r>
      <w:r>
        <w:rPr>
          <w:spacing w:val="52"/>
        </w:rPr>
        <w:t xml:space="preserve"> </w:t>
      </w:r>
      <w:r>
        <w:t>meals</w:t>
      </w:r>
      <w:r>
        <w:rPr>
          <w:spacing w:val="53"/>
        </w:rPr>
        <w:t xml:space="preserve"> </w:t>
      </w:r>
      <w:r>
        <w:t>and</w:t>
      </w:r>
      <w:r>
        <w:rPr>
          <w:spacing w:val="52"/>
        </w:rPr>
        <w:t xml:space="preserve"> </w:t>
      </w:r>
      <w:r>
        <w:t>hotel</w:t>
      </w:r>
      <w:r>
        <w:rPr>
          <w:spacing w:val="53"/>
        </w:rPr>
        <w:t xml:space="preserve"> </w:t>
      </w:r>
      <w:r>
        <w:t>stays.</w:t>
      </w:r>
      <w:r>
        <w:rPr>
          <w:spacing w:val="52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t>addition,</w:t>
      </w:r>
      <w:r>
        <w:rPr>
          <w:spacing w:val="1"/>
        </w:rPr>
        <w:t xml:space="preserve"> </w:t>
      </w:r>
      <w:r>
        <w:t>lesser-known</w:t>
      </w:r>
      <w:r>
        <w:rPr>
          <w:spacing w:val="13"/>
        </w:rPr>
        <w:t xml:space="preserve"> </w:t>
      </w:r>
      <w:r>
        <w:t>attractions</w:t>
      </w:r>
      <w:r>
        <w:rPr>
          <w:spacing w:val="13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 xml:space="preserve">not </w:t>
      </w:r>
      <w:r>
        <w:rPr>
          <w:u w:val="single"/>
        </w:rPr>
        <w:t xml:space="preserve">    </w:t>
      </w:r>
      <w:r>
        <w:rPr>
          <w:spacing w:val="50"/>
          <w:u w:val="single"/>
        </w:rPr>
        <w:t xml:space="preserve"> </w:t>
      </w:r>
      <w:r>
        <w:rPr>
          <w:u w:val="single"/>
        </w:rPr>
        <w:t xml:space="preserve">61     </w:t>
      </w:r>
      <w:r>
        <w:t xml:space="preserve"> </w:t>
      </w:r>
      <w:r>
        <w:rPr>
          <w:spacing w:val="47"/>
        </w:rPr>
        <w:t xml:space="preserve"> </w:t>
      </w:r>
      <w:r>
        <w:t>“commercial”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“standardized”</w:t>
      </w:r>
      <w:r>
        <w:rPr>
          <w:spacing w:val="13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developed</w:t>
      </w:r>
      <w:r>
        <w:rPr>
          <w:spacing w:val="14"/>
        </w:rPr>
        <w:t xml:space="preserve"> </w:t>
      </w:r>
      <w:r>
        <w:t>ones</w:t>
      </w:r>
      <w:r>
        <w:rPr>
          <w:spacing w:val="12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able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offer</w:t>
      </w:r>
      <w:r>
        <w:rPr>
          <w:spacing w:val="1"/>
        </w:rPr>
        <w:t xml:space="preserve"> </w:t>
      </w:r>
      <w:r>
        <w:t>more</w:t>
      </w:r>
      <w:r>
        <w:rPr>
          <w:spacing w:val="52"/>
        </w:rPr>
        <w:t xml:space="preserve"> </w:t>
      </w:r>
      <w:r>
        <w:t>authentic</w:t>
      </w:r>
      <w:r>
        <w:rPr>
          <w:spacing w:val="53"/>
        </w:rPr>
        <w:t xml:space="preserve"> </w:t>
      </w:r>
      <w:r>
        <w:t>experiences</w:t>
      </w:r>
      <w:r>
        <w:rPr>
          <w:spacing w:val="52"/>
        </w:rPr>
        <w:t xml:space="preserve"> </w:t>
      </w:r>
      <w:r>
        <w:t>and</w:t>
      </w:r>
      <w:r>
        <w:rPr>
          <w:spacing w:val="53"/>
        </w:rPr>
        <w:t xml:space="preserve"> </w:t>
      </w:r>
      <w:r>
        <w:t>natural</w:t>
      </w:r>
      <w:r>
        <w:rPr>
          <w:spacing w:val="52"/>
        </w:rPr>
        <w:t xml:space="preserve"> </w:t>
      </w:r>
      <w:r>
        <w:t>encounters,</w:t>
      </w:r>
      <w:r>
        <w:rPr>
          <w:spacing w:val="53"/>
        </w:rPr>
        <w:t xml:space="preserve"> </w:t>
      </w:r>
      <w:r>
        <w:t>according</w:t>
      </w:r>
      <w:r>
        <w:rPr>
          <w:spacing w:val="52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social media</w:t>
      </w:r>
      <w:r>
        <w:rPr>
          <w:spacing w:val="52"/>
        </w:rPr>
        <w:t xml:space="preserve"> </w:t>
      </w:r>
      <w:r>
        <w:t>posts.</w:t>
      </w:r>
      <w:r>
        <w:rPr>
          <w:spacing w:val="53"/>
        </w:rPr>
        <w:t xml:space="preserve"> </w:t>
      </w:r>
      <w:r>
        <w:t>And</w:t>
      </w:r>
      <w:r>
        <w:rPr>
          <w:spacing w:val="53"/>
          <w:u w:val="single"/>
        </w:rPr>
        <w:t xml:space="preserve"> </w:t>
      </w:r>
      <w:r>
        <w:rPr>
          <w:u w:val="single"/>
        </w:rPr>
        <w:t>62</w:t>
      </w:r>
      <w:r>
        <w:rPr>
          <w:spacing w:val="-50"/>
        </w:rPr>
        <w:t xml:space="preserve"> </w:t>
      </w:r>
      <w:r>
        <w:t>(like) popular destinations, some underexplored places with little online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63   </w:t>
      </w:r>
      <w:r>
        <w:rPr>
          <w:spacing w:val="1"/>
        </w:rPr>
        <w:t xml:space="preserve"> </w:t>
      </w:r>
      <w:r>
        <w:t>(expose) can offer more</w:t>
      </w:r>
      <w:r>
        <w:rPr>
          <w:spacing w:val="1"/>
        </w:rPr>
        <w:t xml:space="preserve"> </w:t>
      </w:r>
      <w:r>
        <w:t>surprises.</w:t>
      </w:r>
    </w:p>
    <w:p>
      <w:pPr>
        <w:pStyle w:val="2"/>
        <w:spacing w:before="7" w:line="297" w:lineRule="auto"/>
        <w:ind w:right="209" w:firstLine="420"/>
        <w:jc w:val="both"/>
      </w:pPr>
      <w:r>
        <w:t xml:space="preserve">Jiang Han, 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64   </w:t>
      </w:r>
      <w:r>
        <w:t xml:space="preserve"> </w:t>
      </w:r>
      <w:r>
        <w:rPr>
          <w:spacing w:val="1"/>
        </w:rPr>
        <w:t xml:space="preserve"> </w:t>
      </w:r>
      <w:r>
        <w:t>senior researcher at the Beijing-based public policy think tank Pangoal, said that</w:t>
      </w:r>
      <w:r>
        <w:rPr>
          <w:spacing w:val="1"/>
        </w:rPr>
        <w:t xml:space="preserve"> </w:t>
      </w:r>
      <w:r>
        <w:t xml:space="preserve">reverse tourism will become one of the future directions for the market </w:t>
      </w:r>
      <w:r>
        <w:rPr>
          <w:u w:val="single"/>
        </w:rPr>
        <w:t xml:space="preserve">       </w:t>
      </w:r>
      <w:r>
        <w:rPr>
          <w:spacing w:val="1"/>
          <w:u w:val="single"/>
        </w:rPr>
        <w:t xml:space="preserve"> </w:t>
      </w:r>
      <w:r>
        <w:rPr>
          <w:u w:val="single"/>
        </w:rPr>
        <w:t xml:space="preserve">65      </w:t>
      </w:r>
      <w:r>
        <w:t xml:space="preserve">  is an opportunity for</w:t>
      </w:r>
      <w:r>
        <w:rPr>
          <w:spacing w:val="1"/>
        </w:rPr>
        <w:t xml:space="preserve"> </w:t>
      </w:r>
      <w:r>
        <w:t>growth</w:t>
      </w:r>
      <w:r>
        <w:rPr>
          <w:spacing w:val="-1"/>
        </w:rPr>
        <w:t xml:space="preserve"> </w:t>
      </w:r>
      <w:r>
        <w:t>comparable to the camping</w:t>
      </w:r>
      <w:r>
        <w:rPr>
          <w:spacing w:val="-1"/>
        </w:rPr>
        <w:t xml:space="preserve"> </w:t>
      </w:r>
      <w:r>
        <w:t>economy.</w:t>
      </w:r>
    </w:p>
    <w:p>
      <w:pPr>
        <w:pStyle w:val="2"/>
        <w:spacing w:before="1"/>
        <w:ind w:left="0"/>
        <w:rPr>
          <w:sz w:val="25"/>
        </w:rPr>
      </w:pPr>
    </w:p>
    <w:p>
      <w:pPr>
        <w:pStyle w:val="2"/>
        <w:spacing w:before="0" w:line="266" w:lineRule="auto"/>
        <w:ind w:right="5885"/>
        <w:rPr>
          <w:rFonts w:hint="eastAsia" w:ascii="宋体" w:eastAsia="宋体"/>
        </w:rPr>
      </w:pPr>
      <w:r>
        <w:rPr>
          <w:rFonts w:hint="eastAsia" w:ascii="宋体" w:eastAsia="宋体"/>
          <w:spacing w:val="-1"/>
        </w:rPr>
        <w:t>第四部分 写作（</w:t>
      </w:r>
      <w:r>
        <w:rPr>
          <w:rFonts w:hint="eastAsia" w:ascii="宋体" w:eastAsia="宋体"/>
          <w:spacing w:val="-9"/>
        </w:rPr>
        <w:t xml:space="preserve">共两节，满分 </w:t>
      </w:r>
      <w:r>
        <w:t>40</w:t>
      </w:r>
      <w:r>
        <w:rPr>
          <w:spacing w:val="-3"/>
        </w:rPr>
        <w:t xml:space="preserve"> </w:t>
      </w:r>
      <w:r>
        <w:rPr>
          <w:rFonts w:hint="eastAsia" w:ascii="宋体" w:eastAsia="宋体"/>
        </w:rPr>
        <w:t>分）</w:t>
      </w:r>
      <w:r>
        <w:rPr>
          <w:rFonts w:hint="eastAsia" w:ascii="宋体" w:eastAsia="宋体"/>
          <w:spacing w:val="-102"/>
        </w:rPr>
        <w:t xml:space="preserve"> </w:t>
      </w:r>
      <w:r>
        <w:rPr>
          <w:rFonts w:hint="eastAsia" w:ascii="宋体" w:eastAsia="宋体"/>
          <w:spacing w:val="-1"/>
        </w:rPr>
        <w:t xml:space="preserve">第一节 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19"/>
        </w:rPr>
        <w:t xml:space="preserve">满分 </w:t>
      </w:r>
      <w:r>
        <w:t xml:space="preserve">15 </w:t>
      </w:r>
      <w:r>
        <w:rPr>
          <w:rFonts w:hint="eastAsia" w:ascii="宋体" w:eastAsia="宋体"/>
        </w:rPr>
        <w:t>分）</w:t>
      </w:r>
    </w:p>
    <w:p>
      <w:pPr>
        <w:pStyle w:val="2"/>
        <w:spacing w:before="3"/>
        <w:ind w:left="638"/>
        <w:jc w:val="both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假设你是李华，近期你收到“</w:t>
      </w:r>
      <w:r>
        <w:t>Z</w:t>
      </w:r>
      <w:r>
        <w:rPr>
          <w:spacing w:val="20"/>
        </w:rPr>
        <w:t xml:space="preserve"> </w:t>
      </w:r>
      <w:r>
        <w:rPr>
          <w:rFonts w:hint="eastAsia" w:ascii="宋体" w:hAnsi="宋体" w:eastAsia="宋体"/>
          <w:spacing w:val="-2"/>
        </w:rPr>
        <w:t xml:space="preserve">世代国际青年说 </w:t>
      </w:r>
      <w:r>
        <w:t>(Voice</w:t>
      </w:r>
      <w:r>
        <w:rPr>
          <w:spacing w:val="41"/>
        </w:rPr>
        <w:t xml:space="preserve"> </w:t>
      </w:r>
      <w:r>
        <w:t>Z)</w:t>
      </w:r>
      <w:r>
        <w:rPr>
          <w:rFonts w:hint="eastAsia" w:ascii="宋体" w:hAnsi="宋体" w:eastAsia="宋体"/>
        </w:rPr>
        <w:t>”节目组邀请为其“文化”板块录制一</w:t>
      </w:r>
    </w:p>
    <w:p>
      <w:pPr>
        <w:spacing w:after="0"/>
        <w:jc w:val="both"/>
        <w:rPr>
          <w:rFonts w:hint="eastAsia" w:ascii="宋体" w:hAnsi="宋体" w:eastAsia="宋体"/>
        </w:rPr>
        <w:sectPr>
          <w:pgSz w:w="11910" w:h="16840"/>
          <w:pgMar w:top="1380" w:right="920" w:bottom="1180" w:left="1200" w:header="0" w:footer="982" w:gutter="0"/>
          <w:cols w:space="720" w:num="1"/>
        </w:sectPr>
      </w:pPr>
    </w:p>
    <w:p>
      <w:pPr>
        <w:pStyle w:val="2"/>
        <w:spacing w:before="50"/>
        <w:rPr>
          <w:rFonts w:hint="eastAsia" w:ascii="宋体" w:eastAsia="宋体"/>
        </w:rPr>
      </w:pPr>
      <w:r>
        <w:rPr>
          <w:rFonts w:hint="eastAsia" w:ascii="宋体" w:eastAsia="宋体"/>
          <w:spacing w:val="-5"/>
        </w:rPr>
        <w:t xml:space="preserve">个演讲视频，请你给节目联络人 </w:t>
      </w:r>
      <w:r>
        <w:t xml:space="preserve">Emma </w:t>
      </w:r>
      <w:r>
        <w:rPr>
          <w:rFonts w:hint="eastAsia" w:ascii="宋体" w:eastAsia="宋体"/>
        </w:rPr>
        <w:t>写一封信商讨相关事宜，内容包括：</w:t>
      </w:r>
    </w:p>
    <w:p>
      <w:pPr>
        <w:pStyle w:val="12"/>
        <w:numPr>
          <w:ilvl w:val="0"/>
          <w:numId w:val="4"/>
        </w:numPr>
        <w:tabs>
          <w:tab w:val="left" w:pos="903"/>
        </w:tabs>
        <w:spacing w:before="31" w:after="0" w:line="240" w:lineRule="auto"/>
        <w:ind w:left="902" w:right="0" w:hanging="265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感谢邀请；</w:t>
      </w:r>
    </w:p>
    <w:p>
      <w:pPr>
        <w:pStyle w:val="12"/>
        <w:numPr>
          <w:ilvl w:val="0"/>
          <w:numId w:val="4"/>
        </w:numPr>
        <w:tabs>
          <w:tab w:val="left" w:pos="903"/>
        </w:tabs>
        <w:spacing w:before="31" w:after="0" w:line="240" w:lineRule="auto"/>
        <w:ind w:left="902" w:right="0" w:hanging="265"/>
        <w:jc w:val="left"/>
        <w:rPr>
          <w:sz w:val="21"/>
        </w:rPr>
      </w:pPr>
      <w:r>
        <w:rPr>
          <w:rFonts w:hint="eastAsia" w:ascii="宋体" w:eastAsia="宋体"/>
          <w:sz w:val="21"/>
        </w:rPr>
        <w:t>告知演讲话题并说明原因</w:t>
      </w:r>
      <w:r>
        <w:rPr>
          <w:sz w:val="21"/>
        </w:rPr>
        <w:t>;</w:t>
      </w:r>
    </w:p>
    <w:p>
      <w:pPr>
        <w:pStyle w:val="12"/>
        <w:numPr>
          <w:ilvl w:val="0"/>
          <w:numId w:val="4"/>
        </w:numPr>
        <w:tabs>
          <w:tab w:val="left" w:pos="903"/>
        </w:tabs>
        <w:spacing w:before="31" w:after="0" w:line="266" w:lineRule="auto"/>
        <w:ind w:left="218" w:right="7830" w:firstLine="420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期待回信。注意：</w:t>
      </w:r>
    </w:p>
    <w:p>
      <w:pPr>
        <w:pStyle w:val="12"/>
        <w:numPr>
          <w:ilvl w:val="0"/>
          <w:numId w:val="5"/>
        </w:numPr>
        <w:tabs>
          <w:tab w:val="left" w:pos="903"/>
        </w:tabs>
        <w:spacing w:before="3" w:after="0" w:line="240" w:lineRule="auto"/>
        <w:ind w:left="902" w:right="0" w:hanging="265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9"/>
          <w:sz w:val="21"/>
        </w:rPr>
        <w:t xml:space="preserve">写作词数应为 </w:t>
      </w:r>
      <w:r>
        <w:rPr>
          <w:sz w:val="21"/>
        </w:rPr>
        <w:t>80</w:t>
      </w:r>
      <w:r>
        <w:rPr>
          <w:spacing w:val="-3"/>
          <w:sz w:val="21"/>
        </w:rPr>
        <w:t xml:space="preserve"> </w:t>
      </w:r>
      <w:r>
        <w:rPr>
          <w:rFonts w:hint="eastAsia" w:ascii="宋体" w:eastAsia="宋体"/>
          <w:sz w:val="21"/>
        </w:rPr>
        <w:t>左右；</w:t>
      </w:r>
    </w:p>
    <w:p>
      <w:pPr>
        <w:pStyle w:val="12"/>
        <w:numPr>
          <w:ilvl w:val="0"/>
          <w:numId w:val="5"/>
        </w:numPr>
        <w:tabs>
          <w:tab w:val="left" w:pos="903"/>
        </w:tabs>
        <w:spacing w:before="31" w:after="0" w:line="240" w:lineRule="auto"/>
        <w:ind w:left="902" w:right="0" w:hanging="265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请按如下格式在答题卡的相应位置作答。</w:t>
      </w:r>
    </w:p>
    <w:p>
      <w:pPr>
        <w:pStyle w:val="2"/>
        <w:spacing w:before="0"/>
        <w:ind w:left="105"/>
        <w:rPr>
          <w:rFonts w:ascii="宋体"/>
          <w:sz w:val="20"/>
        </w:rPr>
      </w:pPr>
      <w:r>
        <w:rPr>
          <w:rFonts w:ascii="宋体"/>
          <w:sz w:val="20"/>
        </w:rPr>
        <w:pict>
          <v:shape id="docshape2" o:spid="_x0000_s1026" o:spt="202" type="#_x0000_t202" style="height:82.15pt;width:444.95pt;" filled="f" stroked="t" coordsize="21600,21600">
            <v:path/>
            <v:fill on="f" focussize="0,0"/>
            <v:stroke color="#000000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44"/>
                    <w:ind w:left="314"/>
                  </w:pPr>
                  <w:r>
                    <w:t>Dear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Emma,</w:t>
                  </w:r>
                </w:p>
                <w:p>
                  <w:pPr>
                    <w:pStyle w:val="2"/>
                    <w:spacing w:before="0"/>
                    <w:ind w:left="0"/>
                    <w:rPr>
                      <w:sz w:val="22"/>
                    </w:rPr>
                  </w:pPr>
                </w:p>
                <w:p>
                  <w:pPr>
                    <w:pStyle w:val="2"/>
                    <w:spacing w:before="0"/>
                    <w:ind w:left="0"/>
                    <w:rPr>
                      <w:sz w:val="22"/>
                    </w:rPr>
                  </w:pPr>
                </w:p>
                <w:p>
                  <w:pPr>
                    <w:pStyle w:val="2"/>
                    <w:spacing w:before="8"/>
                    <w:ind w:left="0"/>
                    <w:rPr>
                      <w:sz w:val="19"/>
                    </w:rPr>
                  </w:pPr>
                </w:p>
                <w:p>
                  <w:pPr>
                    <w:pStyle w:val="2"/>
                    <w:spacing w:before="0" w:line="300" w:lineRule="atLeast"/>
                    <w:ind w:left="7104" w:right="1052"/>
                    <w:jc w:val="right"/>
                  </w:pPr>
                  <w:r>
                    <w:t>Yours,</w:t>
                  </w:r>
                  <w:r>
                    <w:rPr>
                      <w:spacing w:val="-50"/>
                    </w:rPr>
                    <w:t xml:space="preserve"> </w:t>
                  </w:r>
                  <w:r>
                    <w:t>Li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Hua</w:t>
                  </w:r>
                </w:p>
              </w:txbxContent>
            </v:textbox>
            <w10:wrap type="none"/>
            <w10:anchorlock/>
          </v:shape>
        </w:pict>
      </w:r>
    </w:p>
    <w:p>
      <w:pPr>
        <w:pStyle w:val="2"/>
        <w:spacing w:before="8"/>
        <w:ind w:left="0"/>
        <w:rPr>
          <w:rFonts w:ascii="宋体"/>
          <w:sz w:val="16"/>
        </w:rPr>
      </w:pPr>
    </w:p>
    <w:p>
      <w:pPr>
        <w:pStyle w:val="2"/>
        <w:spacing w:before="78"/>
        <w:rPr>
          <w:rFonts w:hint="eastAsia" w:ascii="宋体" w:eastAsia="宋体"/>
        </w:rPr>
      </w:pPr>
      <w:r>
        <w:rPr>
          <w:rFonts w:hint="eastAsia" w:ascii="宋体" w:eastAsia="宋体"/>
          <w:spacing w:val="-1"/>
        </w:rPr>
        <w:t xml:space="preserve">第二节 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18"/>
        </w:rPr>
        <w:t xml:space="preserve">满分 </w:t>
      </w:r>
      <w:r>
        <w:t xml:space="preserve">25 </w:t>
      </w:r>
      <w:r>
        <w:rPr>
          <w:rFonts w:hint="eastAsia" w:ascii="宋体" w:eastAsia="宋体"/>
        </w:rPr>
        <w:t>分）</w:t>
      </w:r>
    </w:p>
    <w:p>
      <w:pPr>
        <w:pStyle w:val="2"/>
        <w:spacing w:before="31"/>
        <w:ind w:left="638"/>
        <w:rPr>
          <w:rFonts w:hint="eastAsia" w:ascii="宋体" w:eastAsia="宋体"/>
        </w:rPr>
      </w:pPr>
      <w:r>
        <w:rPr>
          <w:rFonts w:hint="eastAsia" w:ascii="宋体" w:eastAsia="宋体"/>
          <w:spacing w:val="-1"/>
        </w:rPr>
        <w:t>阅读下面材料，根据其内容和所给段落开头语续写两段，使之构成一篇完整的短文。</w:t>
      </w:r>
    </w:p>
    <w:p>
      <w:pPr>
        <w:pStyle w:val="2"/>
        <w:spacing w:before="45" w:line="297" w:lineRule="auto"/>
        <w:ind w:right="209" w:firstLine="420"/>
        <w:jc w:val="both"/>
      </w:pPr>
      <w:r>
        <w:t>Over the summer I moved from Texas to Missouri. This was my second year of high school, but my first</w:t>
      </w:r>
      <w:r>
        <w:rPr>
          <w:spacing w:val="1"/>
        </w:rPr>
        <w:t xml:space="preserve"> </w:t>
      </w:r>
      <w:r>
        <w:t>year of school in Missouri. I was really nervous about starting a new school and having people like me. I</w:t>
      </w:r>
      <w:r>
        <w:rPr>
          <w:spacing w:val="1"/>
        </w:rPr>
        <w:t xml:space="preserve"> </w:t>
      </w:r>
      <w:r>
        <w:t>decided that I would be much happier in a new school if I made friends that were so-called “popular”. Getting</w:t>
      </w:r>
      <w:r>
        <w:rPr>
          <w:spacing w:val="1"/>
        </w:rPr>
        <w:t xml:space="preserve"> </w:t>
      </w:r>
      <w:r>
        <w:t>in with the right group of people would make my life a whole lot better. I bought a new outfit so the first day</w:t>
      </w:r>
      <w:r>
        <w:rPr>
          <w:spacing w:val="1"/>
        </w:rPr>
        <w:t xml:space="preserve"> </w:t>
      </w:r>
      <w:r>
        <w:t>would be</w:t>
      </w:r>
      <w:r>
        <w:rPr>
          <w:spacing w:val="-1"/>
        </w:rPr>
        <w:t xml:space="preserve"> </w:t>
      </w:r>
      <w:r>
        <w:t>perfect.</w:t>
      </w:r>
    </w:p>
    <w:p>
      <w:pPr>
        <w:pStyle w:val="2"/>
        <w:spacing w:before="3" w:line="297" w:lineRule="auto"/>
        <w:ind w:firstLine="420"/>
      </w:pPr>
      <w:r>
        <w:t>On</w:t>
      </w:r>
      <w:r>
        <w:rPr>
          <w:spacing w:val="16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first</w:t>
      </w:r>
      <w:r>
        <w:rPr>
          <w:spacing w:val="15"/>
        </w:rPr>
        <w:t xml:space="preserve"> </w:t>
      </w:r>
      <w:r>
        <w:t>day</w:t>
      </w:r>
      <w:r>
        <w:rPr>
          <w:spacing w:val="11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school,</w:t>
      </w:r>
      <w:r>
        <w:rPr>
          <w:spacing w:val="16"/>
        </w:rPr>
        <w:t xml:space="preserve"> </w:t>
      </w:r>
      <w:r>
        <w:t>scared,</w:t>
      </w:r>
      <w:r>
        <w:rPr>
          <w:spacing w:val="16"/>
        </w:rPr>
        <w:t xml:space="preserve"> </w:t>
      </w:r>
      <w:r>
        <w:t>yet</w:t>
      </w:r>
      <w:r>
        <w:rPr>
          <w:spacing w:val="15"/>
        </w:rPr>
        <w:t xml:space="preserve"> </w:t>
      </w:r>
      <w:r>
        <w:t>eager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begin</w:t>
      </w:r>
      <w:r>
        <w:rPr>
          <w:spacing w:val="16"/>
        </w:rPr>
        <w:t xml:space="preserve"> </w:t>
      </w:r>
      <w:r>
        <w:t>my</w:t>
      </w:r>
      <w:r>
        <w:rPr>
          <w:spacing w:val="12"/>
        </w:rPr>
        <w:t xml:space="preserve"> </w:t>
      </w:r>
      <w:r>
        <w:t>new</w:t>
      </w:r>
      <w:r>
        <w:rPr>
          <w:spacing w:val="15"/>
        </w:rPr>
        <w:t xml:space="preserve"> </w:t>
      </w:r>
      <w:r>
        <w:t>life,</w:t>
      </w:r>
      <w:r>
        <w:rPr>
          <w:spacing w:val="16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walked</w:t>
      </w:r>
      <w:r>
        <w:rPr>
          <w:spacing w:val="16"/>
        </w:rPr>
        <w:t xml:space="preserve"> </w:t>
      </w:r>
      <w:r>
        <w:t>up</w:t>
      </w:r>
      <w:r>
        <w:rPr>
          <w:spacing w:val="16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stairs.</w:t>
      </w:r>
      <w:r>
        <w:rPr>
          <w:spacing w:val="16"/>
        </w:rPr>
        <w:t xml:space="preserve"> </w:t>
      </w:r>
      <w:r>
        <w:t>My</w:t>
      </w:r>
      <w:r>
        <w:rPr>
          <w:spacing w:val="13"/>
        </w:rPr>
        <w:t xml:space="preserve"> </w:t>
      </w:r>
      <w:r>
        <w:t>first</w:t>
      </w:r>
      <w:r>
        <w:rPr>
          <w:spacing w:val="15"/>
        </w:rPr>
        <w:t xml:space="preserve"> </w:t>
      </w:r>
      <w:r>
        <w:t>class</w:t>
      </w:r>
      <w:r>
        <w:rPr>
          <w:spacing w:val="1"/>
        </w:rPr>
        <w:t xml:space="preserve"> </w:t>
      </w:r>
      <w:r>
        <w:t>was</w:t>
      </w:r>
      <w:r>
        <w:rPr>
          <w:spacing w:val="33"/>
        </w:rPr>
        <w:t xml:space="preserve"> </w:t>
      </w:r>
      <w:r>
        <w:t>geometry,</w:t>
      </w:r>
      <w:r>
        <w:rPr>
          <w:spacing w:val="34"/>
        </w:rPr>
        <w:t xml:space="preserve"> </w:t>
      </w:r>
      <w:r>
        <w:t>but</w:t>
      </w:r>
      <w:r>
        <w:rPr>
          <w:spacing w:val="33"/>
        </w:rPr>
        <w:t xml:space="preserve"> </w:t>
      </w:r>
      <w:r>
        <w:t>where</w:t>
      </w:r>
      <w:r>
        <w:rPr>
          <w:spacing w:val="34"/>
        </w:rPr>
        <w:t xml:space="preserve"> </w:t>
      </w:r>
      <w:r>
        <w:t>was</w:t>
      </w:r>
      <w:r>
        <w:rPr>
          <w:spacing w:val="33"/>
        </w:rPr>
        <w:t xml:space="preserve"> </w:t>
      </w:r>
      <w:r>
        <w:t>that?</w:t>
      </w:r>
      <w:r>
        <w:rPr>
          <w:spacing w:val="38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was</w:t>
      </w:r>
      <w:r>
        <w:rPr>
          <w:spacing w:val="33"/>
        </w:rPr>
        <w:t xml:space="preserve"> </w:t>
      </w:r>
      <w:r>
        <w:t>standing</w:t>
      </w:r>
      <w:r>
        <w:rPr>
          <w:spacing w:val="34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hall</w:t>
      </w:r>
      <w:r>
        <w:rPr>
          <w:spacing w:val="33"/>
        </w:rPr>
        <w:t xml:space="preserve"> </w:t>
      </w:r>
      <w:r>
        <w:t>looking</w:t>
      </w:r>
      <w:r>
        <w:rPr>
          <w:spacing w:val="34"/>
        </w:rPr>
        <w:t xml:space="preserve"> </w:t>
      </w:r>
      <w:r>
        <w:t>confused,</w:t>
      </w:r>
      <w:r>
        <w:rPr>
          <w:spacing w:val="32"/>
        </w:rPr>
        <w:t xml:space="preserve"> </w:t>
      </w:r>
      <w:r>
        <w:t>when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short,</w:t>
      </w:r>
      <w:r>
        <w:rPr>
          <w:spacing w:val="34"/>
        </w:rPr>
        <w:t xml:space="preserve"> </w:t>
      </w:r>
      <w:r>
        <w:t>blond</w:t>
      </w:r>
      <w:r>
        <w:rPr>
          <w:spacing w:val="34"/>
        </w:rPr>
        <w:t xml:space="preserve"> </w:t>
      </w:r>
      <w:r>
        <w:t>girl</w:t>
      </w:r>
      <w:r>
        <w:rPr>
          <w:spacing w:val="1"/>
        </w:rPr>
        <w:t xml:space="preserve"> </w:t>
      </w:r>
      <w:r>
        <w:t>wearing</w:t>
      </w:r>
      <w:r>
        <w:rPr>
          <w:spacing w:val="-1"/>
        </w:rPr>
        <w:t xml:space="preserve"> </w:t>
      </w:r>
      <w:r>
        <w:t>glasses</w:t>
      </w:r>
      <w:r>
        <w:rPr>
          <w:spacing w:val="-1"/>
        </w:rPr>
        <w:t xml:space="preserve"> </w:t>
      </w:r>
      <w:r>
        <w:t>came up and</w:t>
      </w:r>
      <w:r>
        <w:rPr>
          <w:spacing w:val="-2"/>
        </w:rPr>
        <w:t xml:space="preserve"> </w:t>
      </w:r>
      <w:r>
        <w:t>asked, “Are you new?</w:t>
      </w:r>
      <w:r>
        <w:rPr>
          <w:spacing w:val="2"/>
        </w:rPr>
        <w:t xml:space="preserve"> </w:t>
      </w:r>
      <w:r>
        <w:t>You look lost.</w:t>
      </w:r>
      <w:r>
        <w:rPr>
          <w:spacing w:val="-2"/>
        </w:rPr>
        <w:t xml:space="preserve"> </w:t>
      </w:r>
      <w:r>
        <w:t>Do you</w:t>
      </w:r>
      <w:r>
        <w:rPr>
          <w:spacing w:val="3"/>
        </w:rPr>
        <w:t xml:space="preserve"> </w:t>
      </w:r>
      <w:r>
        <w:t>want</w:t>
      </w:r>
      <w:r>
        <w:rPr>
          <w:spacing w:val="-1"/>
        </w:rPr>
        <w:t xml:space="preserve"> </w:t>
      </w:r>
      <w:r>
        <w:t>me to</w:t>
      </w:r>
      <w:r>
        <w:rPr>
          <w:spacing w:val="2"/>
        </w:rPr>
        <w:t xml:space="preserve"> </w:t>
      </w:r>
      <w:r>
        <w:t>help you find</w:t>
      </w:r>
      <w:r>
        <w:rPr>
          <w:spacing w:val="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class?</w:t>
      </w:r>
      <w:r>
        <w:rPr>
          <w:spacing w:val="-50"/>
        </w:rPr>
        <w:t xml:space="preserve"> </w:t>
      </w:r>
      <w:r>
        <w:t>My</w:t>
      </w:r>
      <w:r>
        <w:rPr>
          <w:spacing w:val="8"/>
        </w:rPr>
        <w:t xml:space="preserve"> </w:t>
      </w:r>
      <w:r>
        <w:t>name</w:t>
      </w:r>
      <w:r>
        <w:rPr>
          <w:spacing w:val="13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Diane.</w:t>
      </w:r>
      <w:r>
        <w:rPr>
          <w:spacing w:val="10"/>
        </w:rPr>
        <w:t xml:space="preserve"> </w:t>
      </w:r>
      <w:r>
        <w:t>What’s</w:t>
      </w:r>
      <w:r>
        <w:rPr>
          <w:spacing w:val="11"/>
        </w:rPr>
        <w:t xml:space="preserve"> </w:t>
      </w:r>
      <w:r>
        <w:t>yours?”</w:t>
      </w:r>
      <w:r>
        <w:rPr>
          <w:spacing w:val="11"/>
        </w:rPr>
        <w:t xml:space="preserve"> </w:t>
      </w:r>
      <w:r>
        <w:t>Even</w:t>
      </w:r>
      <w:r>
        <w:rPr>
          <w:spacing w:val="13"/>
        </w:rPr>
        <w:t xml:space="preserve"> </w:t>
      </w:r>
      <w:r>
        <w:t>though</w:t>
      </w:r>
      <w:r>
        <w:rPr>
          <w:spacing w:val="13"/>
        </w:rPr>
        <w:t xml:space="preserve"> </w:t>
      </w:r>
      <w:r>
        <w:t>she</w:t>
      </w:r>
      <w:r>
        <w:rPr>
          <w:spacing w:val="10"/>
        </w:rPr>
        <w:t xml:space="preserve"> </w:t>
      </w:r>
      <w:r>
        <w:t>seemed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bit</w:t>
      </w:r>
      <w:r>
        <w:rPr>
          <w:spacing w:val="12"/>
        </w:rPr>
        <w:t xml:space="preserve"> </w:t>
      </w:r>
      <w:r>
        <w:t>strange,</w:t>
      </w:r>
      <w:r>
        <w:rPr>
          <w:spacing w:val="13"/>
        </w:rPr>
        <w:t xml:space="preserve"> </w:t>
      </w:r>
      <w:r>
        <w:t>definitely</w:t>
      </w:r>
      <w:r>
        <w:rPr>
          <w:spacing w:val="8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kind</w:t>
      </w:r>
      <w:r>
        <w:rPr>
          <w:spacing w:val="1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person</w:t>
      </w:r>
      <w:r>
        <w:rPr>
          <w:spacing w:val="1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wanted</w:t>
      </w:r>
      <w:r>
        <w:rPr>
          <w:spacing w:val="-1"/>
        </w:rPr>
        <w:t xml:space="preserve"> </w:t>
      </w:r>
      <w:r>
        <w:t>to be</w:t>
      </w:r>
      <w:r>
        <w:rPr>
          <w:spacing w:val="-1"/>
        </w:rPr>
        <w:t xml:space="preserve"> </w:t>
      </w:r>
      <w:r>
        <w:t>associated</w:t>
      </w:r>
      <w:r>
        <w:rPr>
          <w:spacing w:val="-3"/>
        </w:rPr>
        <w:t xml:space="preserve"> </w:t>
      </w:r>
      <w:r>
        <w:t>with,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decided</w:t>
      </w:r>
      <w:r>
        <w:rPr>
          <w:spacing w:val="-1"/>
        </w:rPr>
        <w:t xml:space="preserve"> </w:t>
      </w:r>
      <w:r>
        <w:t>to answer</w:t>
      </w:r>
      <w:r>
        <w:rPr>
          <w:spacing w:val="-2"/>
        </w:rPr>
        <w:t xml:space="preserve"> </w:t>
      </w:r>
      <w:r>
        <w:t>her</w:t>
      </w:r>
      <w:r>
        <w:rPr>
          <w:spacing w:val="-1"/>
        </w:rPr>
        <w:t xml:space="preserve"> </w:t>
      </w:r>
      <w:r>
        <w:t>anyway.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was, after</w:t>
      </w:r>
      <w:r>
        <w:rPr>
          <w:spacing w:val="-2"/>
        </w:rPr>
        <w:t xml:space="preserve"> </w:t>
      </w:r>
      <w:r>
        <w:t>all, lost.</w:t>
      </w:r>
    </w:p>
    <w:p>
      <w:pPr>
        <w:pStyle w:val="2"/>
        <w:spacing w:before="3" w:line="297" w:lineRule="auto"/>
        <w:ind w:right="212" w:firstLine="420"/>
        <w:jc w:val="both"/>
      </w:pPr>
      <w:r>
        <w:t>After exchanging names, I followed her up the stairs and down a hallway on the right. When we reached</w:t>
      </w:r>
      <w:r>
        <w:rPr>
          <w:spacing w:val="1"/>
        </w:rPr>
        <w:t xml:space="preserve"> </w:t>
      </w:r>
      <w:r>
        <w:t>my room she said, “Well, here you are. It was nice meeting you. I hope I see you again and your day goes all</w:t>
      </w:r>
      <w:r>
        <w:rPr>
          <w:spacing w:val="1"/>
        </w:rPr>
        <w:t xml:space="preserve"> </w:t>
      </w:r>
      <w:r>
        <w:t>right.”</w:t>
      </w:r>
    </w:p>
    <w:p>
      <w:pPr>
        <w:pStyle w:val="2"/>
        <w:spacing w:before="2" w:line="297" w:lineRule="auto"/>
        <w:ind w:right="210" w:firstLine="420"/>
        <w:jc w:val="both"/>
      </w:pPr>
      <w:r>
        <w:t>I said a quick thank-you and waved good-bye. Once inside the classroom, I saw one big group of people</w:t>
      </w:r>
      <w:r>
        <w:rPr>
          <w:spacing w:val="1"/>
        </w:rPr>
        <w:t xml:space="preserve"> </w:t>
      </w:r>
      <w:r>
        <w:t>huddled around someone who seemed to be telling some sort of story. I walked over and got close enough to</w:t>
      </w:r>
      <w:r>
        <w:rPr>
          <w:spacing w:val="1"/>
        </w:rPr>
        <w:t xml:space="preserve"> </w:t>
      </w:r>
      <w:r>
        <w:t>overhear.</w:t>
      </w:r>
      <w:r>
        <w:rPr>
          <w:spacing w:val="-13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eyes</w:t>
      </w:r>
      <w:r>
        <w:rPr>
          <w:spacing w:val="-2"/>
        </w:rPr>
        <w:t xml:space="preserve"> </w:t>
      </w:r>
      <w:r>
        <w:t>were</w:t>
      </w:r>
      <w:r>
        <w:rPr>
          <w:spacing w:val="-1"/>
        </w:rPr>
        <w:t xml:space="preserve"> </w:t>
      </w:r>
      <w:r>
        <w:t>glued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guy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middle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circle.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decided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guy</w:t>
      </w:r>
      <w:r>
        <w:rPr>
          <w:spacing w:val="-6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popular.</w:t>
      </w:r>
    </w:p>
    <w:p>
      <w:pPr>
        <w:pStyle w:val="2"/>
        <w:spacing w:before="2" w:line="297" w:lineRule="auto"/>
        <w:ind w:right="12" w:firstLine="420"/>
      </w:pPr>
      <w:r>
        <w:t>A</w:t>
      </w:r>
      <w:r>
        <w:rPr>
          <w:spacing w:val="1"/>
        </w:rPr>
        <w:t xml:space="preserve"> </w:t>
      </w:r>
      <w:r>
        <w:t>few</w:t>
      </w:r>
      <w:r>
        <w:rPr>
          <w:spacing w:val="10"/>
        </w:rPr>
        <w:t xml:space="preserve"> </w:t>
      </w:r>
      <w:r>
        <w:t>minutes</w:t>
      </w:r>
      <w:r>
        <w:rPr>
          <w:spacing w:val="13"/>
        </w:rPr>
        <w:t xml:space="preserve"> </w:t>
      </w:r>
      <w:r>
        <w:t>later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teacher</w:t>
      </w:r>
      <w:r>
        <w:rPr>
          <w:spacing w:val="11"/>
        </w:rPr>
        <w:t xml:space="preserve"> </w:t>
      </w:r>
      <w:r>
        <w:t>told</w:t>
      </w:r>
      <w:r>
        <w:rPr>
          <w:spacing w:val="12"/>
        </w:rPr>
        <w:t xml:space="preserve"> </w:t>
      </w:r>
      <w:r>
        <w:t>everyone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go</w:t>
      </w:r>
      <w:r>
        <w:rPr>
          <w:spacing w:val="12"/>
        </w:rPr>
        <w:t xml:space="preserve"> </w:t>
      </w:r>
      <w:r>
        <w:t>find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seat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get</w:t>
      </w:r>
      <w:r>
        <w:rPr>
          <w:spacing w:val="10"/>
        </w:rPr>
        <w:t xml:space="preserve"> </w:t>
      </w:r>
      <w:r>
        <w:t>ready</w:t>
      </w:r>
      <w:r>
        <w:rPr>
          <w:spacing w:val="7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class.</w:t>
      </w:r>
      <w:r>
        <w:rPr>
          <w:spacing w:val="14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managed</w:t>
      </w:r>
      <w:r>
        <w:rPr>
          <w:spacing w:val="1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right</w:t>
      </w:r>
      <w:r>
        <w:rPr>
          <w:spacing w:val="-3"/>
        </w:rPr>
        <w:t xml:space="preserve"> </w:t>
      </w:r>
      <w:r>
        <w:t>next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guy. I</w:t>
      </w:r>
      <w:r>
        <w:rPr>
          <w:spacing w:val="-3"/>
        </w:rPr>
        <w:t xml:space="preserve"> </w:t>
      </w:r>
      <w:r>
        <w:t>said,</w:t>
      </w:r>
      <w:r>
        <w:rPr>
          <w:spacing w:val="-1"/>
        </w:rPr>
        <w:t xml:space="preserve"> </w:t>
      </w:r>
      <w:r>
        <w:t>“Hi,</w:t>
      </w:r>
      <w:r>
        <w:rPr>
          <w:spacing w:val="-2"/>
        </w:rPr>
        <w:t xml:space="preserve"> </w:t>
      </w:r>
      <w:r>
        <w:t>my</w:t>
      </w:r>
      <w:r>
        <w:rPr>
          <w:spacing w:val="-5"/>
        </w:rPr>
        <w:t xml:space="preserve"> </w:t>
      </w:r>
      <w:r>
        <w:t>name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April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I’m</w:t>
      </w:r>
      <w:r>
        <w:rPr>
          <w:spacing w:val="-2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t>here.”</w:t>
      </w:r>
      <w:r>
        <w:rPr>
          <w:spacing w:val="-2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said</w:t>
      </w:r>
      <w:r>
        <w:rPr>
          <w:spacing w:val="-5"/>
        </w:rPr>
        <w:t xml:space="preserve"> </w:t>
      </w:r>
      <w:r>
        <w:t>coldly,</w:t>
      </w:r>
      <w:r>
        <w:rPr>
          <w:spacing w:val="-1"/>
        </w:rPr>
        <w:t xml:space="preserve"> </w:t>
      </w:r>
      <w:r>
        <w:t>“Hi, I’m</w:t>
      </w:r>
      <w:r>
        <w:rPr>
          <w:spacing w:val="-6"/>
        </w:rPr>
        <w:t xml:space="preserve"> </w:t>
      </w:r>
      <w:r>
        <w:t>Johnny.”</w:t>
      </w:r>
      <w:r>
        <w:rPr>
          <w:spacing w:val="-49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class</w:t>
      </w:r>
      <w:r>
        <w:rPr>
          <w:spacing w:val="10"/>
        </w:rPr>
        <w:t xml:space="preserve"> </w:t>
      </w:r>
      <w:r>
        <w:t>dragged</w:t>
      </w:r>
      <w:r>
        <w:rPr>
          <w:spacing w:val="13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on.</w:t>
      </w:r>
      <w:r>
        <w:rPr>
          <w:spacing w:val="13"/>
        </w:rPr>
        <w:t xml:space="preserve"> </w:t>
      </w:r>
      <w:r>
        <w:t>Finally,</w:t>
      </w:r>
      <w:r>
        <w:rPr>
          <w:spacing w:val="15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bell</w:t>
      </w:r>
      <w:r>
        <w:rPr>
          <w:spacing w:val="12"/>
        </w:rPr>
        <w:t xml:space="preserve"> </w:t>
      </w:r>
      <w:r>
        <w:t>rang.</w:t>
      </w:r>
      <w:r>
        <w:rPr>
          <w:spacing w:val="13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turned</w:t>
      </w:r>
      <w:r>
        <w:rPr>
          <w:spacing w:val="13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him</w:t>
      </w:r>
      <w:r>
        <w:rPr>
          <w:spacing w:val="9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asked,</w:t>
      </w:r>
      <w:r>
        <w:rPr>
          <w:spacing w:val="15"/>
        </w:rPr>
        <w:t xml:space="preserve"> </w:t>
      </w:r>
      <w:r>
        <w:t>“I’m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sure</w:t>
      </w:r>
      <w:r>
        <w:rPr>
          <w:spacing w:val="10"/>
        </w:rPr>
        <w:t xml:space="preserve"> </w:t>
      </w:r>
      <w:r>
        <w:t>where</w:t>
      </w:r>
      <w:r>
        <w:rPr>
          <w:spacing w:val="13"/>
        </w:rPr>
        <w:t xml:space="preserve"> </w:t>
      </w:r>
      <w:r>
        <w:t>my</w:t>
      </w:r>
      <w:r>
        <w:rPr>
          <w:spacing w:val="8"/>
        </w:rPr>
        <w:t xml:space="preserve"> </w:t>
      </w:r>
      <w:r>
        <w:t>next</w:t>
      </w:r>
      <w:r>
        <w:rPr>
          <w:spacing w:val="1"/>
        </w:rPr>
        <w:t xml:space="preserve"> </w:t>
      </w:r>
      <w:r>
        <w:t>class</w:t>
      </w:r>
      <w:r>
        <w:rPr>
          <w:spacing w:val="5"/>
        </w:rPr>
        <w:t xml:space="preserve"> </w:t>
      </w:r>
      <w:r>
        <w:t>is,</w:t>
      </w:r>
      <w:r>
        <w:rPr>
          <w:spacing w:val="6"/>
        </w:rPr>
        <w:t xml:space="preserve"> </w:t>
      </w:r>
      <w:r>
        <w:t>could</w:t>
      </w:r>
      <w:r>
        <w:rPr>
          <w:spacing w:val="8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help</w:t>
      </w:r>
      <w:r>
        <w:rPr>
          <w:spacing w:val="7"/>
        </w:rPr>
        <w:t xml:space="preserve"> </w:t>
      </w:r>
      <w:r>
        <w:t>me</w:t>
      </w:r>
      <w:r>
        <w:rPr>
          <w:spacing w:val="6"/>
        </w:rPr>
        <w:t xml:space="preserve"> </w:t>
      </w:r>
      <w:r>
        <w:t>find</w:t>
      </w:r>
      <w:r>
        <w:rPr>
          <w:spacing w:val="7"/>
        </w:rPr>
        <w:t xml:space="preserve"> </w:t>
      </w:r>
      <w:r>
        <w:t>it?”</w:t>
      </w:r>
      <w:r>
        <w:rPr>
          <w:spacing w:val="3"/>
        </w:rPr>
        <w:t xml:space="preserve"> </w:t>
      </w:r>
      <w:r>
        <w:t>He</w:t>
      </w:r>
      <w:r>
        <w:rPr>
          <w:spacing w:val="7"/>
        </w:rPr>
        <w:t xml:space="preserve"> </w:t>
      </w:r>
      <w:r>
        <w:t>looked</w:t>
      </w:r>
      <w:r>
        <w:rPr>
          <w:spacing w:val="7"/>
        </w:rPr>
        <w:t xml:space="preserve"> </w:t>
      </w:r>
      <w:r>
        <w:t>at</w:t>
      </w:r>
      <w:r>
        <w:rPr>
          <w:spacing w:val="5"/>
        </w:rPr>
        <w:t xml:space="preserve"> </w:t>
      </w:r>
      <w:r>
        <w:t>me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then</w:t>
      </w:r>
      <w:r>
        <w:rPr>
          <w:spacing w:val="6"/>
        </w:rPr>
        <w:t xml:space="preserve"> </w:t>
      </w:r>
      <w:r>
        <w:t>said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quick</w:t>
      </w:r>
      <w:r>
        <w:rPr>
          <w:spacing w:val="7"/>
        </w:rPr>
        <w:t xml:space="preserve"> </w:t>
      </w:r>
      <w:r>
        <w:t>no,</w:t>
      </w:r>
      <w:r>
        <w:rPr>
          <w:spacing w:val="7"/>
        </w:rPr>
        <w:t xml:space="preserve"> </w:t>
      </w:r>
      <w:r>
        <w:t>turned</w:t>
      </w:r>
      <w:r>
        <w:rPr>
          <w:spacing w:val="6"/>
        </w:rPr>
        <w:t xml:space="preserve"> </w:t>
      </w:r>
      <w:r>
        <w:t>back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his</w:t>
      </w:r>
      <w:r>
        <w:rPr>
          <w:spacing w:val="6"/>
        </w:rPr>
        <w:t xml:space="preserve"> </w:t>
      </w:r>
      <w:r>
        <w:t>friends,</w:t>
      </w:r>
      <w:r>
        <w:rPr>
          <w:spacing w:val="7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walked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classroom.</w:t>
      </w:r>
    </w:p>
    <w:p>
      <w:pPr>
        <w:pStyle w:val="2"/>
        <w:spacing w:before="0" w:line="259" w:lineRule="exact"/>
        <w:rPr>
          <w:rFonts w:hint="eastAsia" w:ascii="宋体" w:eastAsia="宋体"/>
        </w:rPr>
      </w:pPr>
      <w:r>
        <w:rPr>
          <w:rFonts w:hint="eastAsia" w:ascii="宋体" w:eastAsia="宋体"/>
        </w:rPr>
        <w:t>注意：</w:t>
      </w:r>
    </w:p>
    <w:p>
      <w:pPr>
        <w:pStyle w:val="12"/>
        <w:numPr>
          <w:ilvl w:val="0"/>
          <w:numId w:val="6"/>
        </w:numPr>
        <w:tabs>
          <w:tab w:val="left" w:pos="903"/>
        </w:tabs>
        <w:spacing w:before="31" w:after="0" w:line="240" w:lineRule="auto"/>
        <w:ind w:left="902" w:right="0" w:hanging="265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9"/>
          <w:sz w:val="21"/>
        </w:rPr>
        <w:t xml:space="preserve">续写词数应为 </w:t>
      </w:r>
      <w:r>
        <w:rPr>
          <w:spacing w:val="-1"/>
          <w:sz w:val="21"/>
        </w:rPr>
        <w:t>150</w:t>
      </w:r>
      <w:r>
        <w:rPr>
          <w:sz w:val="21"/>
        </w:rPr>
        <w:t xml:space="preserve"> </w:t>
      </w:r>
      <w:r>
        <w:rPr>
          <w:rFonts w:hint="eastAsia" w:ascii="宋体" w:eastAsia="宋体"/>
          <w:sz w:val="21"/>
        </w:rPr>
        <w:t>左右；</w:t>
      </w:r>
    </w:p>
    <w:p>
      <w:pPr>
        <w:pStyle w:val="12"/>
        <w:numPr>
          <w:ilvl w:val="0"/>
          <w:numId w:val="6"/>
        </w:numPr>
        <w:tabs>
          <w:tab w:val="left" w:pos="903"/>
        </w:tabs>
        <w:spacing w:before="30" w:after="0" w:line="240" w:lineRule="auto"/>
        <w:ind w:left="902" w:right="0" w:hanging="265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请按如下格式在答题卡的相应位置作答。</w:t>
      </w:r>
    </w:p>
    <w:p>
      <w:pPr>
        <w:pStyle w:val="2"/>
        <w:spacing w:before="0"/>
        <w:ind w:left="105"/>
        <w:rPr>
          <w:rFonts w:ascii="宋体"/>
          <w:sz w:val="20"/>
        </w:rPr>
        <w:sectPr>
          <w:headerReference r:id="rId6" w:type="default"/>
          <w:pgSz w:w="11910" w:h="16840"/>
          <w:pgMar w:top="1380" w:right="920" w:bottom="1180" w:left="1200" w:header="0" w:footer="982" w:gutter="0"/>
          <w:cols w:space="720" w:num="1"/>
        </w:sectPr>
      </w:pPr>
      <w:r>
        <w:rPr>
          <w:rFonts w:ascii="宋体"/>
          <w:sz w:val="20"/>
        </w:rPr>
        <w:pict>
          <v:shape id="docshape3" o:spid="_x0000_s1027" o:spt="202" type="#_x0000_t202" style="height:88.1pt;width:444.95pt;" filled="f" stroked="t" coordsize="21600,21600">
            <v:path/>
            <v:fill on="f" focussize="0,0"/>
            <v:stroke color="#000000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before="9"/>
                    <w:ind w:left="0"/>
                    <w:rPr>
                      <w:rFonts w:ascii="宋体"/>
                      <w:sz w:val="26"/>
                    </w:rPr>
                  </w:pPr>
                </w:p>
                <w:p>
                  <w:pPr>
                    <w:spacing w:before="1"/>
                    <w:ind w:left="417" w:right="0" w:firstLine="0"/>
                    <w:jc w:val="left"/>
                    <w:rPr>
                      <w:rFonts w:hint="default" w:ascii="Times New Roman" w:hAnsi="Times New Roman" w:cs="Times New Roman"/>
                      <w:i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As they</w:t>
                  </w:r>
                  <w:r>
                    <w:rPr>
                      <w:rFonts w:hint="default" w:ascii="Times New Roman" w:hAnsi="Times New Roman" w:cs="Times New Roman"/>
                      <w:i/>
                      <w:spacing w:val="-2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were</w:t>
                  </w:r>
                  <w:r>
                    <w:rPr>
                      <w:rFonts w:hint="default" w:ascii="Times New Roman" w:hAnsi="Times New Roman" w:cs="Times New Roman"/>
                      <w:i/>
                      <w:spacing w:val="-2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walking</w:t>
                  </w:r>
                  <w:r>
                    <w:rPr>
                      <w:rFonts w:hint="default" w:ascii="Times New Roman" w:hAnsi="Times New Roman" w:cs="Times New Roman"/>
                      <w:i/>
                      <w:spacing w:val="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out,</w:t>
                  </w:r>
                  <w:r>
                    <w:rPr>
                      <w:rFonts w:hint="default" w:ascii="Times New Roman" w:hAnsi="Times New Roman" w:cs="Times New Roman"/>
                      <w:i/>
                      <w:spacing w:val="2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I</w:t>
                  </w:r>
                  <w:r>
                    <w:rPr>
                      <w:rFonts w:hint="default" w:ascii="Times New Roman" w:hAnsi="Times New Roman" w:cs="Times New Roman"/>
                      <w:i/>
                      <w:spacing w:val="6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heard</w:t>
                  </w:r>
                  <w:r>
                    <w:rPr>
                      <w:rFonts w:hint="default" w:ascii="Times New Roman" w:hAnsi="Times New Roman" w:cs="Times New Roman"/>
                      <w:i/>
                      <w:spacing w:val="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they</w:t>
                  </w:r>
                  <w:r>
                    <w:rPr>
                      <w:rFonts w:hint="default" w:ascii="Times New Roman" w:hAnsi="Times New Roman" w:cs="Times New Roman"/>
                      <w:i/>
                      <w:spacing w:val="-2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were</w:t>
                  </w:r>
                  <w:r>
                    <w:rPr>
                      <w:rFonts w:hint="default" w:ascii="Times New Roman" w:hAnsi="Times New Roman" w:cs="Times New Roman"/>
                      <w:i/>
                      <w:spacing w:val="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all</w:t>
                  </w:r>
                  <w:r>
                    <w:rPr>
                      <w:rFonts w:hint="default" w:ascii="Times New Roman" w:hAnsi="Times New Roman" w:cs="Times New Roman"/>
                      <w:i/>
                      <w:spacing w:val="6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laughing</w:t>
                  </w:r>
                  <w:r>
                    <w:rPr>
                      <w:rFonts w:hint="default" w:ascii="Times New Roman" w:hAnsi="Times New Roman" w:cs="Times New Roman"/>
                      <w:i/>
                      <w:spacing w:val="-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at me.</w:t>
                  </w:r>
                </w:p>
                <w:p>
                  <w:pPr>
                    <w:pStyle w:val="2"/>
                    <w:spacing w:before="0"/>
                    <w:ind w:left="0"/>
                    <w:rPr>
                      <w:rFonts w:hint="default" w:ascii="Times New Roman" w:hAnsi="Times New Roman" w:cs="Times New Roman"/>
                      <w:i/>
                      <w:sz w:val="24"/>
                    </w:rPr>
                  </w:pPr>
                </w:p>
                <w:p>
                  <w:pPr>
                    <w:spacing w:before="215"/>
                    <w:ind w:left="417" w:right="0" w:firstLine="0"/>
                    <w:jc w:val="left"/>
                    <w:rPr>
                      <w:rFonts w:hint="default" w:ascii="Times New Roman" w:hAnsi="Times New Roman" w:cs="Times New Roman"/>
                      <w:i/>
                      <w:sz w:val="21"/>
                    </w:rPr>
                  </w:pP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Before I</w:t>
                  </w:r>
                  <w:r>
                    <w:rPr>
                      <w:rFonts w:hint="default" w:ascii="Times New Roman" w:hAnsi="Times New Roman" w:cs="Times New Roman"/>
                      <w:i/>
                      <w:spacing w:val="7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was</w:t>
                  </w:r>
                  <w:r>
                    <w:rPr>
                      <w:rFonts w:hint="default" w:ascii="Times New Roman" w:hAnsi="Times New Roman" w:cs="Times New Roman"/>
                      <w:i/>
                      <w:spacing w:val="2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ready</w:t>
                  </w:r>
                  <w:r>
                    <w:rPr>
                      <w:rFonts w:hint="default" w:ascii="Times New Roman" w:hAnsi="Times New Roman" w:cs="Times New Roman"/>
                      <w:i/>
                      <w:spacing w:val="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to</w:t>
                  </w:r>
                  <w:r>
                    <w:rPr>
                      <w:rFonts w:hint="default" w:ascii="Times New Roman" w:hAnsi="Times New Roman" w:cs="Times New Roman"/>
                      <w:i/>
                      <w:spacing w:val="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go</w:t>
                  </w:r>
                  <w:r>
                    <w:rPr>
                      <w:rFonts w:hint="default" w:ascii="Times New Roman" w:hAnsi="Times New Roman" w:cs="Times New Roman"/>
                      <w:i/>
                      <w:spacing w:val="-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home,</w:t>
                  </w:r>
                  <w:r>
                    <w:rPr>
                      <w:rFonts w:hint="default" w:ascii="Times New Roman" w:hAnsi="Times New Roman" w:cs="Times New Roman"/>
                      <w:i/>
                      <w:spacing w:val="2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I</w:t>
                  </w:r>
                  <w:r>
                    <w:rPr>
                      <w:rFonts w:hint="default" w:ascii="Times New Roman" w:hAnsi="Times New Roman" w:cs="Times New Roman"/>
                      <w:i/>
                      <w:spacing w:val="5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heard</w:t>
                  </w:r>
                  <w:r>
                    <w:rPr>
                      <w:rFonts w:hint="default" w:ascii="Times New Roman" w:hAnsi="Times New Roman" w:cs="Times New Roman"/>
                      <w:i/>
                      <w:spacing w:val="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a</w:t>
                  </w:r>
                  <w:r>
                    <w:rPr>
                      <w:rFonts w:hint="default" w:ascii="Times New Roman" w:hAnsi="Times New Roman" w:cs="Times New Roman"/>
                      <w:i/>
                      <w:spacing w:val="-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familiar</w:t>
                  </w:r>
                  <w:r>
                    <w:rPr>
                      <w:rFonts w:hint="default" w:ascii="Times New Roman" w:hAnsi="Times New Roman" w:cs="Times New Roman"/>
                      <w:i/>
                      <w:spacing w:val="7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voice</w:t>
                  </w:r>
                  <w:r>
                    <w:rPr>
                      <w:rFonts w:hint="default" w:ascii="Times New Roman" w:hAnsi="Times New Roman" w:cs="Times New Roman"/>
                      <w:i/>
                      <w:spacing w:val="-2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calling</w:t>
                  </w:r>
                  <w:r>
                    <w:rPr>
                      <w:rFonts w:hint="default" w:ascii="Times New Roman" w:hAnsi="Times New Roman" w:cs="Times New Roman"/>
                      <w:i/>
                      <w:spacing w:val="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my</w:t>
                  </w:r>
                  <w:r>
                    <w:rPr>
                      <w:rFonts w:hint="default" w:ascii="Times New Roman" w:hAnsi="Times New Roman" w:cs="Times New Roman"/>
                      <w:i/>
                      <w:spacing w:val="1"/>
                      <w:w w:val="90"/>
                      <w:sz w:val="21"/>
                    </w:rPr>
                    <w:t xml:space="preserve"> </w:t>
                  </w:r>
                  <w:r>
                    <w:rPr>
                      <w:rFonts w:hint="default" w:ascii="Times New Roman" w:hAnsi="Times New Roman" w:cs="Times New Roman"/>
                      <w:i/>
                      <w:w w:val="90"/>
                      <w:sz w:val="21"/>
                    </w:rPr>
                    <w:t>name.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before="140" w:line="225" w:lineRule="auto"/>
        <w:ind w:left="3459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8"/>
          <w:sz w:val="35"/>
          <w:szCs w:val="35"/>
          <w14:textOutline w14:w="6540" w14:cap="sq">
            <w14:solidFill>
              <w14:srgbClr w14:val="000000"/>
            </w14:solidFill>
            <w14:bevel/>
          </w14:textOutline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12395200</wp:posOffset>
            </wp:positionV>
            <wp:extent cx="266700" cy="4318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8"/>
          <w:sz w:val="35"/>
          <w:szCs w:val="35"/>
          <w14:textOutline w14:w="6540" w14:cap="sq">
            <w14:solidFill>
              <w14:srgbClr w14:val="000000"/>
            </w14:solidFill>
            <w14:bevel/>
          </w14:textOutline>
        </w:rPr>
        <w:t>英</w:t>
      </w:r>
      <w:r>
        <w:rPr>
          <w:rFonts w:ascii="宋体" w:hAnsi="宋体" w:eastAsia="宋体" w:cs="宋体"/>
          <w:spacing w:val="7"/>
          <w:sz w:val="35"/>
          <w:szCs w:val="35"/>
          <w14:textOutline w14:w="6540" w14:cap="sq">
            <w14:solidFill>
              <w14:srgbClr w14:val="000000"/>
            </w14:solidFill>
            <w14:bevel/>
          </w14:textOutline>
        </w:rPr>
        <w:t>语答案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第一部分</w:t>
      </w:r>
      <w:r>
        <w:rPr>
          <w:rFonts w:hint="default" w:ascii="Times New Roman" w:hAnsi="Times New Roman" w:cs="Times New Roman"/>
          <w:b w:val="0"/>
          <w:bCs/>
          <w:sz w:val="21"/>
          <w:szCs w:val="2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听力（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0"/>
          <w:lang w:val="en-US" w:eastAsia="zh-CN"/>
        </w:rPr>
        <w:t>每小题1.5分</w:t>
      </w: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1-5  CBABC         6-</w:t>
      </w:r>
      <w:r>
        <w:rPr>
          <w:rFonts w:hint="eastAsia" w:ascii="Times New Roman" w:hAnsi="Times New Roman" w:eastAsia="宋体" w:cs="Times New Roman"/>
          <w:b w:val="0"/>
          <w:bCs/>
          <w:sz w:val="21"/>
          <w:szCs w:val="20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0  CACBA            11-15 BCACB                   16-20  CABCA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第二部分  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第 一 节(每小题 2 . 5 分，共 37 . 5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21-23:DAC                24-27:DCBB                       28-31:DACD                  32-35:CBAB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第二节 (每小题 2 . 5 分，共 12.5)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36-40:BAEGD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第三部分 语言运用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第一节完形填空 (每小题 1 分，共 1 5  分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41-45     BDADC           46-50     BADCC                     51-55    ABDCB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第二节语法填空 (每小题 1.5 分，  共 1 5  分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  <w:rPr>
          <w:rFonts w:hint="default" w:ascii="Times New Roman" w:hAnsi="Times New Roman" w:cs="Times New Roman"/>
          <w:b w:val="0"/>
          <w:bCs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56.growing              57.     has    emerged              58.    avoided           59.booked         60.which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64" w:lineRule="auto"/>
      </w:pPr>
      <w:r>
        <w:rPr>
          <w:rFonts w:hint="default" w:ascii="Times New Roman" w:hAnsi="Times New Roman" w:cs="Times New Roman"/>
          <w:b w:val="0"/>
          <w:bCs/>
          <w:sz w:val="21"/>
          <w:szCs w:val="20"/>
        </w:rPr>
        <w:t>61.as/so                  62.unlike                                   63.exposure              64.a                       65.and</w:t>
      </w:r>
      <w:bookmarkStart w:id="0" w:name="_GoBack"/>
      <w:bookmarkEnd w:id="0"/>
    </w:p>
    <w:sectPr>
      <w:headerReference r:id="rId7" w:type="default"/>
      <w:footerReference r:id="rId8" w:type="default"/>
      <w:pgSz w:w="11910" w:h="16840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0" w:line="14" w:lineRule="auto"/>
      <w:ind w:left="0"/>
      <w:rPr>
        <w:sz w:val="20"/>
      </w:rPr>
    </w:pPr>
    <w:r>
      <w:pict>
        <v:shape id="docshape1" o:spid="_x0000_s2049" o:spt="202" type="#_x0000_t202" style="position:absolute;left:0pt;margin-left:253.9pt;margin-top:781.8pt;height:13.7pt;width:101.7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spacing w:before="0" w:line="267" w:lineRule="exact"/>
                  <w:ind w:left="20"/>
                  <w:rPr>
                    <w:rFonts w:hint="eastAsia" w:ascii="宋体" w:eastAsia="宋体"/>
                  </w:rPr>
                </w:pPr>
                <w:r>
                  <w:rPr>
                    <w:rFonts w:hint="eastAsia" w:ascii="宋体" w:eastAsia="宋体"/>
                    <w:spacing w:val="-1"/>
                  </w:rPr>
                  <w:t xml:space="preserve">第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pacing w:val="51"/>
                  </w:rPr>
                  <w:t xml:space="preserve"> </w:t>
                </w:r>
                <w:r>
                  <w:rPr>
                    <w:rFonts w:hint="eastAsia" w:ascii="宋体" w:eastAsia="宋体"/>
                  </w:rPr>
                  <w:t xml:space="preserve">页 （共 </w:t>
                </w:r>
                <w:r>
                  <w:t>8</w:t>
                </w:r>
                <w:r>
                  <w:rPr>
                    <w:spacing w:val="50"/>
                  </w:rPr>
                  <w:t xml:space="preserve"> </w:t>
                </w:r>
                <w:r>
                  <w:rPr>
                    <w:rFonts w:hint="eastAsia" w:ascii="宋体" w:eastAsia="宋体"/>
                  </w:rPr>
                  <w:t>页）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</w:rPr>
      <w:t>学科网（北京）股份有限公司</w:t>
    </w:r>
  </w:p>
  <w:p>
    <w:pPr>
      <w:pStyle w:val="6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6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6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6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6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6"/>
      <w:rPr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3" o:spid="_x0000_s2063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6"/>
      <w:rPr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6"/>
      <w:rPr>
        <w:sz w:val="2"/>
        <w:szCs w:val="2"/>
      </w:rPr>
    </w:pPr>
    <w:r>
      <w:rPr>
        <w:color w:val="FFFFFF"/>
        <w:sz w:val="2"/>
        <w:szCs w:val="2"/>
      </w:rPr>
      <w:pict>
        <v:shape id="_x0000_s2066" o:spid="_x0000_s2066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7" o:spid="_x0000_s2067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_x0000_s2070" o:spid="_x0000_s2070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eastAsia="宋体"/>
        <w:sz w:val="2"/>
        <w:szCs w:val="2"/>
      </w:rPr>
    </w:pPr>
    <w:r>
      <w:pict>
        <v:shape id="图片 4" o:spid="_x0000_s2068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902" w:hanging="26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88" w:hanging="26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77" w:hanging="26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565" w:hanging="26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454" w:hanging="26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343" w:hanging="26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231" w:hanging="26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120" w:hanging="26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009" w:hanging="264"/>
      </w:pPr>
      <w:rPr>
        <w:rFonts w:hint="default"/>
        <w:lang w:val="en-US" w:eastAsia="zh-CN" w:bidi="ar-SA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902" w:hanging="26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88" w:hanging="26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77" w:hanging="26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565" w:hanging="26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454" w:hanging="26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343" w:hanging="26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231" w:hanging="26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120" w:hanging="26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009" w:hanging="264"/>
      </w:pPr>
      <w:rPr>
        <w:rFonts w:hint="default"/>
        <w:lang w:val="en-US" w:eastAsia="zh-CN" w:bidi="ar-SA"/>
      </w:rPr>
    </w:lvl>
  </w:abstractNum>
  <w:abstractNum w:abstractNumId="2">
    <w:nsid w:val="CF092B84"/>
    <w:multiLevelType w:val="multilevel"/>
    <w:tmpl w:val="CF092B84"/>
    <w:lvl w:ilvl="0" w:tentative="0">
      <w:start w:val="0"/>
      <w:numFmt w:val="bullet"/>
      <w:lvlText w:val=""/>
      <w:lvlJc w:val="left"/>
      <w:pPr>
        <w:ind w:left="638" w:hanging="420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11"/>
        <w:szCs w:val="1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554" w:hanging="42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469" w:hanging="42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383" w:hanging="42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298" w:hanging="42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213" w:hanging="42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127" w:hanging="42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042" w:hanging="42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957" w:hanging="420"/>
      </w:pPr>
      <w:rPr>
        <w:rFonts w:hint="default"/>
        <w:lang w:val="en-US" w:eastAsia="zh-CN" w:bidi="ar-SA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30" w:hanging="21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792" w:hanging="25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800" w:hanging="259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900" w:hanging="259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2169" w:hanging="259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3438" w:hanging="259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4708" w:hanging="259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5977" w:hanging="259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247" w:hanging="259"/>
      </w:pPr>
      <w:rPr>
        <w:rFonts w:hint="default"/>
        <w:lang w:val="en-US" w:eastAsia="zh-CN" w:bidi="ar-SA"/>
      </w:rPr>
    </w:lvl>
  </w:abstractNum>
  <w:abstractNum w:abstractNumId="4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902" w:hanging="26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88" w:hanging="26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677" w:hanging="26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565" w:hanging="26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454" w:hanging="26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343" w:hanging="26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231" w:hanging="26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120" w:hanging="26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009" w:hanging="264"/>
      </w:pPr>
      <w:rPr>
        <w:rFonts w:hint="default"/>
        <w:lang w:val="en-US" w:eastAsia="zh-CN" w:bidi="ar-SA"/>
      </w:rPr>
    </w:lvl>
  </w:abstractNum>
  <w:abstractNum w:abstractNumId="5">
    <w:nsid w:val="59ADCABA"/>
    <w:multiLevelType w:val="multilevel"/>
    <w:tmpl w:val="59ADCABA"/>
    <w:lvl w:ilvl="0" w:tentative="0">
      <w:start w:val="1"/>
      <w:numFmt w:val="upperLetter"/>
      <w:lvlText w:val="%1."/>
      <w:lvlJc w:val="left"/>
      <w:pPr>
        <w:ind w:left="578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1"/>
        <w:szCs w:val="21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500" w:hanging="36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421" w:hanging="3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341" w:hanging="3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262" w:hanging="3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183" w:hanging="3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103" w:hanging="3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024" w:hanging="3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945" w:hanging="360"/>
      </w:pPr>
      <w:rPr>
        <w:rFonts w:hint="default"/>
        <w:lang w:val="en-US" w:eastAsia="zh-CN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wZGVhODA5Yjg0ZWVmZDY3YTNkNDYzNTZlOWFiZTMifQ=="/>
  </w:docVars>
  <w:rsids>
    <w:rsidRoot w:val="00000000"/>
    <w:rsid w:val="004151FC"/>
    <w:rsid w:val="00C02FC6"/>
    <w:rsid w:val="6C5D5C32"/>
    <w:rsid w:val="70232E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1"/>
    <w:pPr>
      <w:ind w:left="6"/>
      <w:jc w:val="center"/>
      <w:outlineLvl w:val="1"/>
    </w:pPr>
    <w:rPr>
      <w:rFonts w:ascii="Arial" w:hAnsi="Arial" w:eastAsia="Arial" w:cs="Arial"/>
      <w:b/>
      <w:bCs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58"/>
      <w:ind w:left="218"/>
    </w:pPr>
    <w:rPr>
      <w:rFonts w:ascii="Times New Roman" w:hAnsi="Times New Roman" w:eastAsia="Times New Roman" w:cs="Times New Roman"/>
      <w:sz w:val="21"/>
      <w:szCs w:val="21"/>
      <w:lang w:val="en-US" w:eastAsia="zh-CN" w:bidi="ar-SA"/>
    </w:rPr>
  </w:style>
  <w:style w:type="paragraph" w:styleId="3">
    <w:name w:val="toc 5"/>
    <w:basedOn w:val="4"/>
    <w:next w:val="4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customStyle="1" w:styleId="4">
    <w:name w:val="Normal_0"/>
    <w:next w:val="2"/>
    <w:qFormat/>
    <w:uiPriority w:val="0"/>
    <w:pPr>
      <w:widowControl w:val="0"/>
      <w:jc w:val="both"/>
    </w:pPr>
    <w:rPr>
      <w:rFonts w:ascii="Calibri" w:hAnsi="Calibri" w:eastAsia="宋体" w:cs="Calibri"/>
      <w:lang w:val="en-US" w:eastAsia="zh-CN" w:bidi="ar-SA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eastAsia="宋体"/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/>
      <w:sz w:val="18"/>
      <w:szCs w:val="18"/>
    </w:rPr>
  </w:style>
  <w:style w:type="paragraph" w:styleId="8">
    <w:name w:val="Title"/>
    <w:basedOn w:val="1"/>
    <w:qFormat/>
    <w:uiPriority w:val="1"/>
    <w:pPr>
      <w:ind w:left="218"/>
    </w:pPr>
    <w:rPr>
      <w:rFonts w:ascii="宋体" w:hAnsi="宋体" w:eastAsia="宋体" w:cs="宋体"/>
      <w:b/>
      <w:bCs/>
      <w:sz w:val="28"/>
      <w:szCs w:val="28"/>
      <w:lang w:val="en-US" w:eastAsia="zh-CN" w:bidi="ar-SA"/>
    </w:rPr>
  </w:style>
  <w:style w:type="table" w:customStyle="1" w:styleId="11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spacing w:before="58"/>
      <w:ind w:left="535" w:hanging="318"/>
    </w:pPr>
    <w:rPr>
      <w:rFonts w:ascii="Times New Roman" w:hAnsi="Times New Roman" w:eastAsia="Times New Roman" w:cs="Times New Roman"/>
      <w:lang w:val="en-US" w:eastAsia="zh-CN" w:bidi="ar-SA"/>
    </w:rPr>
  </w:style>
  <w:style w:type="paragraph" w:customStyle="1" w:styleId="13">
    <w:name w:val="Table Paragraph"/>
    <w:basedOn w:val="1"/>
    <w:qFormat/>
    <w:uiPriority w:val="1"/>
    <w:pPr>
      <w:spacing w:before="25"/>
      <w:ind w:left="50"/>
    </w:pPr>
    <w:rPr>
      <w:rFonts w:ascii="Times New Roman" w:hAnsi="Times New Roman" w:eastAsia="Times New Roman" w:cs="Times New Roman"/>
      <w:lang w:val="en-US" w:eastAsia="zh-CN" w:bidi="ar-SA"/>
    </w:rPr>
  </w:style>
  <w:style w:type="character" w:customStyle="1" w:styleId="14">
    <w:name w:val="页眉 Char"/>
    <w:link w:val="7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5">
    <w:name w:val="页脚 Char"/>
    <w:link w:val="6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70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4387</Words>
  <Characters>17444</Characters>
  <Lines>0</Lines>
  <Paragraphs>0</Paragraphs>
  <TotalTime>0</TotalTime>
  <ScaleCrop>false</ScaleCrop>
  <LinksUpToDate>false</LinksUpToDate>
  <CharactersWithSpaces>21039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2023-01-01T03:55:00Z</dcterms:created>
  <dc:creator>Administrator</dc:creator>
  <cp:lastModifiedBy>ttthinker</cp:lastModifiedBy>
  <dcterms:modified xsi:type="dcterms:W3CDTF">2023-01-01T10:58:14Z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06AC4DACBCC742F4BF337F1A4A5D0BE3</vt:lpwstr>
  </property>
</Properties>
</file>