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jc w:val="center"/>
        <w:rPr>
          <w:rFonts w:ascii="Times New Roman" w:hAnsi="Times New Roman" w:eastAsia="宋体"/>
          <w:b/>
          <w:bCs/>
          <w:sz w:val="21"/>
          <w:lang w:eastAsia="zh-CN"/>
        </w:rPr>
      </w:pPr>
      <w:r>
        <w:rPr>
          <w:rFonts w:ascii="Times New Roman" w:hAnsi="Times New Roman" w:eastAsia="宋体"/>
          <w:b/>
          <w:bCs/>
          <w:sz w:val="21"/>
          <w:lang w:eastAsia="zh-CN"/>
        </w:rPr>
        <w:drawing>
          <wp:anchor distT="0" distB="0" distL="114300" distR="114300" simplePos="0" relativeHeight="251658240" behindDoc="0" locked="0" layoutInCell="1" allowOverlap="1">
            <wp:simplePos x="0" y="0"/>
            <wp:positionH relativeFrom="page">
              <wp:posOffset>11925300</wp:posOffset>
            </wp:positionH>
            <wp:positionV relativeFrom="topMargin">
              <wp:posOffset>12077700</wp:posOffset>
            </wp:positionV>
            <wp:extent cx="495300" cy="381000"/>
            <wp:effectExtent l="0" t="0" r="12700" b="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4"/>
                    <a:stretch>
                      <a:fillRect/>
                    </a:stretch>
                  </pic:blipFill>
                  <pic:spPr>
                    <a:xfrm>
                      <a:off x="0" y="0"/>
                      <a:ext cx="495300" cy="381000"/>
                    </a:xfrm>
                    <a:prstGeom prst="rect">
                      <a:avLst/>
                    </a:prstGeom>
                  </pic:spPr>
                </pic:pic>
              </a:graphicData>
            </a:graphic>
          </wp:anchor>
        </w:drawing>
      </w:r>
      <w:r>
        <w:rPr>
          <w:rFonts w:ascii="Times New Roman" w:hAnsi="Times New Roman" w:eastAsia="宋体"/>
          <w:b/>
          <w:bCs/>
          <w:sz w:val="21"/>
          <w:lang w:eastAsia="zh-CN"/>
        </w:rPr>
        <w:t>Z20名校联盟（浙江省名校新高考研究联盟）2022届高三第二次联考</w:t>
      </w:r>
    </w:p>
    <w:p>
      <w:pPr>
        <w:pStyle w:val="19"/>
        <w:jc w:val="center"/>
        <w:rPr>
          <w:rFonts w:ascii="Times New Roman" w:hAnsi="Times New Roman" w:eastAsia="宋体"/>
          <w:b/>
          <w:bCs/>
          <w:sz w:val="21"/>
          <w:lang w:eastAsia="zh-CN"/>
        </w:rPr>
      </w:pPr>
      <w:r>
        <w:rPr>
          <w:rFonts w:ascii="Times New Roman" w:hAnsi="Times New Roman" w:eastAsia="宋体"/>
          <w:b/>
          <w:bCs/>
          <w:sz w:val="21"/>
          <w:lang w:eastAsia="zh-CN"/>
        </w:rPr>
        <w:t>英语</w:t>
      </w:r>
      <w:r>
        <w:rPr>
          <w:rFonts w:hint="eastAsia" w:ascii="Times New Roman" w:hAnsi="Times New Roman" w:eastAsia="宋体"/>
          <w:b/>
          <w:bCs/>
          <w:sz w:val="21"/>
          <w:lang w:val="en-US" w:eastAsia="zh-CN"/>
        </w:rPr>
        <w:t xml:space="preserve">   </w:t>
      </w:r>
      <w:r>
        <w:rPr>
          <w:rFonts w:ascii="Times New Roman" w:hAnsi="Times New Roman" w:eastAsia="宋体"/>
          <w:b/>
          <w:bCs/>
          <w:sz w:val="21"/>
          <w:lang w:eastAsia="zh-CN"/>
        </w:rPr>
        <w:t>试题卷</w:t>
      </w:r>
    </w:p>
    <w:p>
      <w:pPr>
        <w:pStyle w:val="19"/>
        <w:jc w:val="center"/>
        <w:rPr>
          <w:rFonts w:ascii="Times New Roman" w:hAnsi="Times New Roman" w:eastAsia="宋体"/>
          <w:sz w:val="21"/>
          <w:lang w:eastAsia="zh-CN"/>
        </w:rPr>
      </w:pPr>
      <w:r>
        <w:rPr>
          <w:rFonts w:ascii="Times New Roman" w:hAnsi="Times New Roman" w:eastAsia="宋体"/>
          <w:sz w:val="21"/>
          <w:lang w:eastAsia="zh-CN"/>
        </w:rPr>
        <w:t>第I卷（选择题部分）</w:t>
      </w:r>
    </w:p>
    <w:p>
      <w:pPr>
        <w:pStyle w:val="19"/>
        <w:rPr>
          <w:rFonts w:ascii="Times New Roman" w:hAnsi="Times New Roman" w:eastAsia="宋体"/>
          <w:sz w:val="21"/>
          <w:lang w:eastAsia="zh-CN"/>
        </w:rPr>
      </w:pPr>
      <w:r>
        <w:rPr>
          <w:rFonts w:ascii="Times New Roman" w:hAnsi="Times New Roman" w:eastAsia="宋体"/>
          <w:sz w:val="21"/>
          <w:lang w:eastAsia="zh-CN"/>
        </w:rPr>
        <w:t>第一部分：听力（共两节，20小题，每小题1.5分，满分30分）</w:t>
      </w:r>
    </w:p>
    <w:p>
      <w:pPr>
        <w:pStyle w:val="19"/>
        <w:rPr>
          <w:rFonts w:ascii="Times New Roman" w:hAnsi="Times New Roman" w:eastAsia="宋体"/>
          <w:sz w:val="21"/>
          <w:lang w:eastAsia="zh-CN"/>
        </w:rPr>
      </w:pPr>
      <w:r>
        <w:rPr>
          <w:rFonts w:ascii="Times New Roman" w:hAnsi="Times New Roman" w:eastAsia="宋体"/>
          <w:sz w:val="21"/>
          <w:lang w:eastAsia="zh-CN"/>
        </w:rPr>
        <w:t>做题时先将答案标在试卷上。录音内容结束后，你将有两分钟的时间将试卷上的答案转涂到答题纸上。</w:t>
      </w:r>
    </w:p>
    <w:p>
      <w:pPr>
        <w:pStyle w:val="19"/>
        <w:rPr>
          <w:rFonts w:ascii="Times New Roman" w:hAnsi="Times New Roman" w:eastAsia="宋体"/>
          <w:sz w:val="21"/>
          <w:lang w:eastAsia="zh-CN"/>
        </w:rPr>
      </w:pPr>
      <w:r>
        <w:rPr>
          <w:rFonts w:ascii="Times New Roman" w:hAnsi="Times New Roman" w:eastAsia="宋体"/>
          <w:sz w:val="21"/>
          <w:lang w:eastAsia="zh-CN"/>
        </w:rPr>
        <w:t>第一节：（共5小题；每小题1.5分，满分7.5分）</w:t>
      </w:r>
    </w:p>
    <w:p>
      <w:pPr>
        <w:pStyle w:val="19"/>
        <w:rPr>
          <w:rFonts w:ascii="Times New Roman" w:hAnsi="Times New Roman" w:eastAsia="宋体"/>
          <w:sz w:val="21"/>
        </w:rPr>
      </w:pPr>
      <w:r>
        <w:rPr>
          <w:rFonts w:ascii="Times New Roman" w:hAnsi="Times New Roman" w:eastAsia="宋体"/>
          <w:sz w:val="21"/>
          <w:lang w:eastAsia="zh-CN"/>
        </w:rPr>
        <w:t>听下面5段对话。每段对话后有一个小题，从题中所给的A、B、C三个选项中选出最佳选项，并标在试卷的相应位置。听完每段对话后，你都有10秒钟的时间来回答有关小题和阅读下一小题。</w:t>
      </w:r>
      <w:r>
        <w:rPr>
          <w:rFonts w:ascii="Times New Roman" w:hAnsi="Times New Roman" w:eastAsia="宋体"/>
          <w:sz w:val="21"/>
        </w:rPr>
        <w:t>每段对话仅读一遍。</w:t>
      </w:r>
    </w:p>
    <w:p>
      <w:pPr>
        <w:pStyle w:val="19"/>
        <w:rPr>
          <w:rFonts w:ascii="Times New Roman" w:hAnsi="Times New Roman" w:eastAsia="宋体"/>
          <w:sz w:val="21"/>
        </w:rPr>
      </w:pPr>
      <w:r>
        <w:rPr>
          <w:rFonts w:ascii="Times New Roman" w:hAnsi="Times New Roman" w:eastAsia="宋体"/>
          <w:sz w:val="21"/>
        </w:rPr>
        <w:t>1.What does the man need to do with the tall green plant?</w:t>
      </w:r>
    </w:p>
    <w:p>
      <w:pPr>
        <w:pStyle w:val="19"/>
        <w:rPr>
          <w:rFonts w:ascii="Times New Roman" w:hAnsi="Times New Roman" w:eastAsia="宋体"/>
          <w:sz w:val="21"/>
        </w:rPr>
      </w:pPr>
      <w:r>
        <w:rPr>
          <w:rFonts w:ascii="Times New Roman" w:hAnsi="Times New Roman" w:eastAsia="宋体"/>
          <w:sz w:val="21"/>
        </w:rPr>
        <w:t>A. Water it once every two weeks.</w:t>
      </w:r>
    </w:p>
    <w:p>
      <w:pPr>
        <w:pStyle w:val="19"/>
        <w:rPr>
          <w:rFonts w:ascii="Times New Roman" w:hAnsi="Times New Roman" w:eastAsia="宋体"/>
          <w:sz w:val="21"/>
        </w:rPr>
      </w:pPr>
      <w:r>
        <w:rPr>
          <w:rFonts w:ascii="Times New Roman" w:hAnsi="Times New Roman" w:eastAsia="宋体"/>
          <w:sz w:val="21"/>
        </w:rPr>
        <w:t>B. Let it get enough sun.</w:t>
      </w:r>
    </w:p>
    <w:p>
      <w:pPr>
        <w:pStyle w:val="19"/>
        <w:rPr>
          <w:rFonts w:ascii="Times New Roman" w:hAnsi="Times New Roman" w:eastAsia="宋体"/>
          <w:sz w:val="21"/>
        </w:rPr>
      </w:pPr>
      <w:r>
        <w:rPr>
          <w:rFonts w:ascii="Times New Roman" w:hAnsi="Times New Roman" w:eastAsia="宋体"/>
          <w:sz w:val="21"/>
        </w:rPr>
        <w:t>C. Keep it close to the roses.</w:t>
      </w:r>
    </w:p>
    <w:p>
      <w:pPr>
        <w:pStyle w:val="19"/>
        <w:rPr>
          <w:rFonts w:ascii="Times New Roman" w:hAnsi="Times New Roman" w:eastAsia="宋体"/>
          <w:sz w:val="21"/>
        </w:rPr>
      </w:pPr>
      <w:r>
        <w:rPr>
          <w:rFonts w:ascii="Times New Roman" w:hAnsi="Times New Roman" w:eastAsia="宋体"/>
          <w:sz w:val="21"/>
        </w:rPr>
        <w:t>2.What is the woman mainly talking about?</w:t>
      </w:r>
    </w:p>
    <w:p>
      <w:pPr>
        <w:pStyle w:val="19"/>
        <w:rPr>
          <w:rFonts w:ascii="Times New Roman" w:hAnsi="Times New Roman" w:eastAsia="宋体"/>
          <w:sz w:val="21"/>
        </w:rPr>
      </w:pPr>
      <w:r>
        <w:rPr>
          <w:rFonts w:ascii="Times New Roman" w:hAnsi="Times New Roman" w:eastAsia="宋体"/>
          <w:sz w:val="21"/>
        </w:rPr>
        <w:t>A. The new sandwich.</w:t>
      </w:r>
    </w:p>
    <w:p>
      <w:pPr>
        <w:pStyle w:val="19"/>
        <w:rPr>
          <w:rFonts w:ascii="Times New Roman" w:hAnsi="Times New Roman" w:eastAsia="宋体"/>
          <w:sz w:val="21"/>
        </w:rPr>
      </w:pPr>
      <w:r>
        <w:rPr>
          <w:rFonts w:ascii="Times New Roman" w:hAnsi="Times New Roman" w:eastAsia="宋体"/>
          <w:sz w:val="21"/>
        </w:rPr>
        <w:t>B. Her favorite shop.</w:t>
      </w:r>
    </w:p>
    <w:p>
      <w:pPr>
        <w:pStyle w:val="19"/>
        <w:rPr>
          <w:rFonts w:ascii="Times New Roman" w:hAnsi="Times New Roman" w:eastAsia="宋体"/>
          <w:sz w:val="21"/>
        </w:rPr>
      </w:pPr>
      <w:r>
        <w:rPr>
          <w:rFonts w:ascii="Times New Roman" w:hAnsi="Times New Roman" w:eastAsia="宋体"/>
          <w:sz w:val="21"/>
        </w:rPr>
        <w:t>C. The delicious beef.</w:t>
      </w:r>
    </w:p>
    <w:p>
      <w:pPr>
        <w:pStyle w:val="19"/>
        <w:rPr>
          <w:rFonts w:ascii="Times New Roman" w:hAnsi="Times New Roman" w:eastAsia="宋体"/>
          <w:sz w:val="21"/>
        </w:rPr>
      </w:pPr>
      <w:r>
        <w:rPr>
          <w:rFonts w:ascii="Times New Roman" w:hAnsi="Times New Roman" w:eastAsia="宋体"/>
          <w:sz w:val="21"/>
        </w:rPr>
        <w:t>3.How does the man feel about finding the right place?</w:t>
      </w:r>
    </w:p>
    <w:p>
      <w:pPr>
        <w:pStyle w:val="19"/>
        <w:rPr>
          <w:rFonts w:ascii="Times New Roman" w:hAnsi="Times New Roman" w:eastAsia="宋体"/>
          <w:sz w:val="21"/>
        </w:rPr>
      </w:pPr>
      <w:r>
        <w:rPr>
          <w:rFonts w:ascii="Times New Roman" w:hAnsi="Times New Roman" w:eastAsia="宋体"/>
          <w:sz w:val="21"/>
        </w:rPr>
        <w:t>A. Optimistic.</w:t>
      </w:r>
    </w:p>
    <w:p>
      <w:pPr>
        <w:pStyle w:val="19"/>
        <w:rPr>
          <w:rFonts w:ascii="Times New Roman" w:hAnsi="Times New Roman" w:eastAsia="宋体"/>
          <w:sz w:val="21"/>
        </w:rPr>
      </w:pPr>
      <w:r>
        <w:rPr>
          <w:rFonts w:ascii="Times New Roman" w:hAnsi="Times New Roman" w:eastAsia="宋体"/>
          <w:sz w:val="21"/>
        </w:rPr>
        <w:t>B. Disappointed.</w:t>
      </w:r>
    </w:p>
    <w:p>
      <w:pPr>
        <w:pStyle w:val="19"/>
        <w:rPr>
          <w:rFonts w:ascii="Times New Roman" w:hAnsi="Times New Roman" w:eastAsia="宋体"/>
          <w:sz w:val="21"/>
        </w:rPr>
      </w:pPr>
      <w:r>
        <w:rPr>
          <w:rFonts w:ascii="Times New Roman" w:hAnsi="Times New Roman" w:eastAsia="宋体"/>
          <w:sz w:val="21"/>
        </w:rPr>
        <w:t>C. Uninterested.</w:t>
      </w:r>
    </w:p>
    <w:p>
      <w:pPr>
        <w:pStyle w:val="19"/>
        <w:rPr>
          <w:rFonts w:ascii="Times New Roman" w:hAnsi="Times New Roman" w:eastAsia="宋体"/>
          <w:sz w:val="21"/>
        </w:rPr>
      </w:pPr>
      <w:r>
        <w:rPr>
          <w:rFonts w:ascii="Times New Roman" w:hAnsi="Times New Roman" w:eastAsia="宋体"/>
          <w:sz w:val="21"/>
        </w:rPr>
        <w:t>4.What is the probable relationship between the speakers?</w:t>
      </w:r>
    </w:p>
    <w:p>
      <w:pPr>
        <w:pStyle w:val="19"/>
        <w:rPr>
          <w:rFonts w:ascii="Times New Roman" w:hAnsi="Times New Roman" w:eastAsia="宋体"/>
          <w:sz w:val="21"/>
        </w:rPr>
      </w:pPr>
      <w:r>
        <w:rPr>
          <w:rFonts w:ascii="Times New Roman" w:hAnsi="Times New Roman" w:eastAsia="宋体"/>
          <w:sz w:val="21"/>
        </w:rPr>
        <w:t>A. Mother and son.</w:t>
      </w:r>
    </w:p>
    <w:p>
      <w:pPr>
        <w:pStyle w:val="19"/>
        <w:rPr>
          <w:rFonts w:ascii="Times New Roman" w:hAnsi="Times New Roman" w:eastAsia="宋体"/>
          <w:sz w:val="21"/>
        </w:rPr>
      </w:pPr>
      <w:r>
        <w:rPr>
          <w:rFonts w:ascii="Times New Roman" w:hAnsi="Times New Roman" w:eastAsia="宋体"/>
          <w:sz w:val="21"/>
        </w:rPr>
        <w:t>B. Friends.</w:t>
      </w:r>
    </w:p>
    <w:p>
      <w:pPr>
        <w:pStyle w:val="19"/>
        <w:rPr>
          <w:rFonts w:ascii="Times New Roman" w:hAnsi="Times New Roman" w:eastAsia="宋体"/>
          <w:sz w:val="21"/>
        </w:rPr>
      </w:pPr>
      <w:r>
        <w:rPr>
          <w:rFonts w:ascii="Times New Roman" w:hAnsi="Times New Roman" w:eastAsia="宋体"/>
          <w:sz w:val="21"/>
        </w:rPr>
        <w:t>C. Cousins.</w:t>
      </w:r>
    </w:p>
    <w:p>
      <w:pPr>
        <w:pStyle w:val="19"/>
        <w:rPr>
          <w:rFonts w:ascii="Times New Roman" w:hAnsi="Times New Roman" w:eastAsia="宋体"/>
          <w:sz w:val="21"/>
        </w:rPr>
      </w:pPr>
      <w:r>
        <w:rPr>
          <w:rFonts w:ascii="Times New Roman" w:hAnsi="Times New Roman" w:eastAsia="宋体"/>
          <w:sz w:val="21"/>
        </w:rPr>
        <w:t>5.What is the coach giving advice about?</w:t>
      </w:r>
    </w:p>
    <w:p>
      <w:pPr>
        <w:pStyle w:val="19"/>
        <w:rPr>
          <w:rFonts w:ascii="Times New Roman" w:hAnsi="Times New Roman" w:eastAsia="宋体"/>
          <w:sz w:val="21"/>
        </w:rPr>
      </w:pPr>
      <w:r>
        <w:rPr>
          <w:rFonts w:ascii="Times New Roman" w:hAnsi="Times New Roman" w:eastAsia="宋体"/>
          <w:sz w:val="21"/>
        </w:rPr>
        <w:t>A. Improving defensive technique.</w:t>
      </w:r>
    </w:p>
    <w:p>
      <w:pPr>
        <w:pStyle w:val="19"/>
        <w:rPr>
          <w:rFonts w:ascii="Times New Roman" w:hAnsi="Times New Roman" w:eastAsia="宋体"/>
          <w:sz w:val="21"/>
        </w:rPr>
      </w:pPr>
      <w:r>
        <w:rPr>
          <w:rFonts w:ascii="Times New Roman" w:hAnsi="Times New Roman" w:eastAsia="宋体"/>
          <w:sz w:val="21"/>
        </w:rPr>
        <w:t>B. Having a positive attitude.</w:t>
      </w:r>
    </w:p>
    <w:p>
      <w:pPr>
        <w:pStyle w:val="19"/>
        <w:rPr>
          <w:rFonts w:ascii="Times New Roman" w:hAnsi="Times New Roman" w:eastAsia="宋体"/>
          <w:sz w:val="21"/>
        </w:rPr>
      </w:pPr>
      <w:r>
        <w:rPr>
          <w:rFonts w:ascii="Times New Roman" w:hAnsi="Times New Roman" w:eastAsia="宋体"/>
          <w:sz w:val="21"/>
        </w:rPr>
        <w:t>C. Being aware on the court.</w:t>
      </w:r>
    </w:p>
    <w:p>
      <w:pPr>
        <w:pStyle w:val="19"/>
        <w:rPr>
          <w:rFonts w:ascii="Times New Roman" w:hAnsi="Times New Roman" w:eastAsia="宋体"/>
          <w:sz w:val="21"/>
          <w:lang w:eastAsia="zh-CN"/>
        </w:rPr>
      </w:pPr>
      <w:r>
        <w:rPr>
          <w:rFonts w:ascii="Times New Roman" w:hAnsi="Times New Roman" w:eastAsia="宋体"/>
          <w:sz w:val="21"/>
          <w:lang w:eastAsia="zh-CN"/>
        </w:rPr>
        <w:t>第二节：（共15小题；每小题1.5分，满分22.5分）</w:t>
      </w:r>
    </w:p>
    <w:p>
      <w:pPr>
        <w:pStyle w:val="19"/>
        <w:rPr>
          <w:rFonts w:ascii="Times New Roman" w:hAnsi="Times New Roman" w:eastAsia="宋体"/>
          <w:sz w:val="21"/>
          <w:lang w:eastAsia="zh-CN"/>
        </w:rPr>
      </w:pPr>
      <w:r>
        <w:rPr>
          <w:rFonts w:ascii="Times New Roman" w:hAnsi="Times New Roman" w:eastAsia="宋体"/>
          <w:sz w:val="21"/>
          <w:lang w:eastAsia="zh-CN"/>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pStyle w:val="19"/>
        <w:rPr>
          <w:rFonts w:ascii="Times New Roman" w:hAnsi="Times New Roman" w:eastAsia="宋体"/>
          <w:sz w:val="21"/>
          <w:lang w:eastAsia="zh-CN"/>
        </w:rPr>
      </w:pPr>
      <w:r>
        <w:rPr>
          <w:rFonts w:ascii="Times New Roman" w:hAnsi="Times New Roman" w:eastAsia="宋体"/>
          <w:sz w:val="21"/>
          <w:lang w:eastAsia="zh-CN"/>
        </w:rPr>
        <w:t>听第6段材料，回答第6、7题。</w:t>
      </w:r>
    </w:p>
    <w:p>
      <w:pPr>
        <w:pStyle w:val="19"/>
        <w:rPr>
          <w:rFonts w:ascii="Times New Roman" w:hAnsi="Times New Roman" w:eastAsia="宋体"/>
          <w:sz w:val="21"/>
        </w:rPr>
      </w:pPr>
      <w:r>
        <w:rPr>
          <w:rFonts w:ascii="Times New Roman" w:hAnsi="Times New Roman" w:eastAsia="宋体"/>
          <w:sz w:val="21"/>
        </w:rPr>
        <w:t>6.Which character would the woman like to be?</w:t>
      </w:r>
    </w:p>
    <w:p>
      <w:pPr>
        <w:pStyle w:val="19"/>
        <w:rPr>
          <w:rFonts w:ascii="Times New Roman" w:hAnsi="Times New Roman" w:eastAsia="宋体"/>
          <w:sz w:val="21"/>
        </w:rPr>
      </w:pPr>
      <w:r>
        <w:rPr>
          <w:rFonts w:ascii="Times New Roman" w:hAnsi="Times New Roman" w:eastAsia="宋体"/>
          <w:sz w:val="21"/>
        </w:rPr>
        <w:t>A. Juliet.</w:t>
      </w:r>
    </w:p>
    <w:p>
      <w:pPr>
        <w:pStyle w:val="19"/>
        <w:rPr>
          <w:rFonts w:ascii="Times New Roman" w:hAnsi="Times New Roman" w:eastAsia="宋体"/>
          <w:sz w:val="21"/>
        </w:rPr>
      </w:pPr>
      <w:r>
        <w:rPr>
          <w:rFonts w:ascii="Times New Roman" w:hAnsi="Times New Roman" w:eastAsia="宋体"/>
          <w:sz w:val="21"/>
        </w:rPr>
        <w:t>B. Rosa.</w:t>
      </w:r>
    </w:p>
    <w:p>
      <w:pPr>
        <w:pStyle w:val="19"/>
        <w:rPr>
          <w:rFonts w:ascii="Times New Roman" w:hAnsi="Times New Roman" w:eastAsia="宋体"/>
          <w:sz w:val="21"/>
        </w:rPr>
      </w:pPr>
      <w:r>
        <w:rPr>
          <w:rFonts w:ascii="Times New Roman" w:hAnsi="Times New Roman" w:eastAsia="宋体"/>
          <w:sz w:val="21"/>
        </w:rPr>
        <w:t>C. Nurse.</w:t>
      </w:r>
    </w:p>
    <w:p>
      <w:pPr>
        <w:pStyle w:val="19"/>
        <w:rPr>
          <w:rFonts w:ascii="Times New Roman" w:hAnsi="Times New Roman" w:eastAsia="宋体"/>
          <w:sz w:val="21"/>
        </w:rPr>
      </w:pPr>
      <w:r>
        <w:rPr>
          <w:rFonts w:ascii="Times New Roman" w:hAnsi="Times New Roman" w:eastAsia="宋体"/>
          <w:sz w:val="21"/>
        </w:rPr>
        <w:t>7.What does the woman care about most?</w:t>
      </w:r>
    </w:p>
    <w:p>
      <w:pPr>
        <w:pStyle w:val="19"/>
        <w:rPr>
          <w:rFonts w:ascii="Times New Roman" w:hAnsi="Times New Roman" w:eastAsia="宋体"/>
          <w:sz w:val="21"/>
        </w:rPr>
      </w:pPr>
      <w:r>
        <w:rPr>
          <w:rFonts w:ascii="Times New Roman" w:hAnsi="Times New Roman" w:eastAsia="宋体"/>
          <w:sz w:val="21"/>
        </w:rPr>
        <w:t>A. Learning about the story.</w:t>
      </w:r>
    </w:p>
    <w:p>
      <w:pPr>
        <w:pStyle w:val="19"/>
        <w:rPr>
          <w:rFonts w:ascii="Times New Roman" w:hAnsi="Times New Roman" w:eastAsia="宋体"/>
          <w:sz w:val="21"/>
        </w:rPr>
      </w:pPr>
      <w:r>
        <w:rPr>
          <w:rFonts w:ascii="Times New Roman" w:hAnsi="Times New Roman" w:eastAsia="宋体"/>
          <w:sz w:val="21"/>
        </w:rPr>
        <w:t>B. Being the lead role.</w:t>
      </w:r>
    </w:p>
    <w:p>
      <w:pPr>
        <w:pStyle w:val="19"/>
        <w:rPr>
          <w:rFonts w:ascii="Times New Roman" w:hAnsi="Times New Roman" w:eastAsia="宋体"/>
          <w:sz w:val="21"/>
        </w:rPr>
      </w:pPr>
      <w:r>
        <w:rPr>
          <w:rFonts w:ascii="Times New Roman" w:hAnsi="Times New Roman" w:eastAsia="宋体"/>
          <w:sz w:val="21"/>
        </w:rPr>
        <w:t>C. Acting well.</w:t>
      </w:r>
    </w:p>
    <w:p>
      <w:pPr>
        <w:pStyle w:val="19"/>
        <w:rPr>
          <w:rFonts w:ascii="Times New Roman" w:hAnsi="Times New Roman" w:eastAsia="宋体"/>
          <w:sz w:val="21"/>
        </w:rPr>
      </w:pPr>
      <w:r>
        <w:rPr>
          <w:rFonts w:ascii="Times New Roman" w:hAnsi="Times New Roman" w:eastAsia="宋体"/>
          <w:sz w:val="21"/>
        </w:rPr>
        <w:t>听第7段材料，回答第8至10题。</w:t>
      </w:r>
    </w:p>
    <w:p>
      <w:pPr>
        <w:pStyle w:val="19"/>
        <w:rPr>
          <w:rFonts w:ascii="Times New Roman" w:hAnsi="Times New Roman" w:eastAsia="宋体"/>
          <w:sz w:val="21"/>
        </w:rPr>
      </w:pPr>
      <w:r>
        <w:rPr>
          <w:rFonts w:ascii="Times New Roman" w:hAnsi="Times New Roman" w:eastAsia="宋体"/>
          <w:sz w:val="21"/>
        </w:rPr>
        <w:t>8.Where are the speakers probably?</w:t>
      </w:r>
    </w:p>
    <w:p>
      <w:pPr>
        <w:pStyle w:val="19"/>
        <w:rPr>
          <w:rFonts w:ascii="Times New Roman" w:hAnsi="Times New Roman" w:eastAsia="宋体"/>
          <w:sz w:val="21"/>
        </w:rPr>
      </w:pPr>
      <w:r>
        <w:rPr>
          <w:rFonts w:ascii="Times New Roman" w:hAnsi="Times New Roman" w:eastAsia="宋体"/>
          <w:sz w:val="21"/>
        </w:rPr>
        <w:t>A. In a hotel.</w:t>
      </w:r>
    </w:p>
    <w:p>
      <w:pPr>
        <w:pStyle w:val="19"/>
        <w:rPr>
          <w:rFonts w:ascii="Times New Roman" w:hAnsi="Times New Roman" w:eastAsia="宋体"/>
          <w:sz w:val="21"/>
        </w:rPr>
      </w:pPr>
      <w:r>
        <w:rPr>
          <w:rFonts w:ascii="Times New Roman" w:hAnsi="Times New Roman" w:eastAsia="宋体"/>
          <w:sz w:val="21"/>
        </w:rPr>
        <w:t>B. In a cottage.</w:t>
      </w:r>
    </w:p>
    <w:p>
      <w:pPr>
        <w:pStyle w:val="19"/>
        <w:rPr>
          <w:rFonts w:ascii="Times New Roman" w:hAnsi="Times New Roman" w:eastAsia="宋体"/>
          <w:sz w:val="21"/>
        </w:rPr>
      </w:pPr>
      <w:r>
        <w:rPr>
          <w:rFonts w:ascii="Times New Roman" w:hAnsi="Times New Roman" w:eastAsia="宋体"/>
          <w:sz w:val="21"/>
        </w:rPr>
        <w:t>C. In an apartment.</w:t>
      </w:r>
    </w:p>
    <w:p>
      <w:pPr>
        <w:pStyle w:val="19"/>
        <w:rPr>
          <w:rFonts w:ascii="Times New Roman" w:hAnsi="Times New Roman" w:eastAsia="宋体"/>
          <w:sz w:val="21"/>
        </w:rPr>
      </w:pPr>
      <w:r>
        <w:rPr>
          <w:rFonts w:ascii="Times New Roman" w:hAnsi="Times New Roman" w:eastAsia="宋体"/>
          <w:sz w:val="21"/>
        </w:rPr>
        <w:t>9.How long will the speakers be staying?</w:t>
      </w:r>
    </w:p>
    <w:p>
      <w:pPr>
        <w:pStyle w:val="19"/>
        <w:rPr>
          <w:rFonts w:ascii="Times New Roman" w:hAnsi="Times New Roman" w:eastAsia="宋体"/>
          <w:sz w:val="21"/>
        </w:rPr>
      </w:pPr>
      <w:r>
        <w:rPr>
          <w:rFonts w:ascii="Times New Roman" w:hAnsi="Times New Roman" w:eastAsia="宋体"/>
          <w:sz w:val="21"/>
        </w:rPr>
        <w:t>A. Two days.</w:t>
      </w:r>
    </w:p>
    <w:p>
      <w:pPr>
        <w:pStyle w:val="19"/>
        <w:rPr>
          <w:rFonts w:ascii="Times New Roman" w:hAnsi="Times New Roman" w:eastAsia="宋体"/>
          <w:sz w:val="21"/>
        </w:rPr>
      </w:pPr>
      <w:r>
        <w:rPr>
          <w:rFonts w:ascii="Times New Roman" w:hAnsi="Times New Roman" w:eastAsia="宋体"/>
          <w:sz w:val="21"/>
        </w:rPr>
        <w:t>B. Four days.</w:t>
      </w:r>
    </w:p>
    <w:p>
      <w:pPr>
        <w:pStyle w:val="19"/>
        <w:rPr>
          <w:rFonts w:ascii="Times New Roman" w:hAnsi="Times New Roman" w:eastAsia="宋体"/>
          <w:sz w:val="21"/>
        </w:rPr>
      </w:pPr>
      <w:r>
        <w:rPr>
          <w:rFonts w:ascii="Times New Roman" w:hAnsi="Times New Roman" w:eastAsia="宋体"/>
          <w:sz w:val="21"/>
        </w:rPr>
        <w:t>C. One week.</w:t>
      </w:r>
    </w:p>
    <w:p>
      <w:pPr>
        <w:pStyle w:val="19"/>
        <w:rPr>
          <w:rFonts w:ascii="Times New Roman" w:hAnsi="Times New Roman" w:eastAsia="宋体"/>
          <w:sz w:val="21"/>
        </w:rPr>
      </w:pPr>
      <w:r>
        <w:rPr>
          <w:rFonts w:ascii="Times New Roman" w:hAnsi="Times New Roman" w:eastAsia="宋体"/>
          <w:sz w:val="21"/>
        </w:rPr>
        <w:t>10.Why are the speakers in New York City?</w:t>
      </w:r>
    </w:p>
    <w:p>
      <w:pPr>
        <w:pStyle w:val="19"/>
        <w:rPr>
          <w:rFonts w:ascii="Times New Roman" w:hAnsi="Times New Roman" w:eastAsia="宋体"/>
          <w:sz w:val="21"/>
        </w:rPr>
      </w:pPr>
      <w:r>
        <w:rPr>
          <w:rFonts w:ascii="Times New Roman" w:hAnsi="Times New Roman" w:eastAsia="宋体"/>
          <w:sz w:val="21"/>
        </w:rPr>
        <w:t>A. For a holiday.</w:t>
      </w:r>
    </w:p>
    <w:p>
      <w:pPr>
        <w:pStyle w:val="19"/>
        <w:rPr>
          <w:rFonts w:ascii="Times New Roman" w:hAnsi="Times New Roman" w:eastAsia="宋体"/>
          <w:sz w:val="21"/>
        </w:rPr>
      </w:pPr>
      <w:r>
        <w:rPr>
          <w:rFonts w:ascii="Times New Roman" w:hAnsi="Times New Roman" w:eastAsia="宋体"/>
          <w:sz w:val="21"/>
        </w:rPr>
        <w:t>B. For a wedding.</w:t>
      </w:r>
    </w:p>
    <w:p>
      <w:pPr>
        <w:pStyle w:val="19"/>
        <w:rPr>
          <w:rFonts w:ascii="Times New Roman" w:hAnsi="Times New Roman" w:eastAsia="宋体"/>
          <w:sz w:val="21"/>
        </w:rPr>
      </w:pPr>
      <w:r>
        <w:rPr>
          <w:rFonts w:ascii="Times New Roman" w:hAnsi="Times New Roman" w:eastAsia="宋体"/>
          <w:sz w:val="21"/>
        </w:rPr>
        <w:t>C. For a concert.</w:t>
      </w:r>
    </w:p>
    <w:p>
      <w:pPr>
        <w:pStyle w:val="19"/>
        <w:rPr>
          <w:rFonts w:ascii="Times New Roman" w:hAnsi="Times New Roman" w:eastAsia="宋体"/>
          <w:sz w:val="21"/>
        </w:rPr>
      </w:pPr>
      <w:r>
        <w:rPr>
          <w:rFonts w:ascii="Times New Roman" w:hAnsi="Times New Roman" w:eastAsia="宋体"/>
          <w:sz w:val="21"/>
        </w:rPr>
        <w:t>听第8段材料，</w:t>
      </w:r>
    </w:p>
    <w:p>
      <w:pPr>
        <w:pStyle w:val="19"/>
        <w:rPr>
          <w:rFonts w:ascii="Times New Roman" w:hAnsi="Times New Roman" w:eastAsia="宋体"/>
          <w:sz w:val="21"/>
        </w:rPr>
      </w:pPr>
      <w:r>
        <w:rPr>
          <w:rFonts w:ascii="Times New Roman" w:hAnsi="Times New Roman" w:eastAsia="宋体"/>
          <w:sz w:val="21"/>
        </w:rPr>
        <w:t>回答第11至13题。</w:t>
      </w:r>
    </w:p>
    <w:p>
      <w:pPr>
        <w:pStyle w:val="19"/>
        <w:rPr>
          <w:rFonts w:ascii="Times New Roman" w:hAnsi="Times New Roman" w:eastAsia="宋体"/>
          <w:sz w:val="21"/>
        </w:rPr>
      </w:pPr>
      <w:r>
        <w:rPr>
          <w:rFonts w:ascii="Times New Roman" w:hAnsi="Times New Roman" w:eastAsia="宋体"/>
          <w:sz w:val="21"/>
        </w:rPr>
        <w:t>11.What is Anna going to do this afternoon?</w:t>
      </w:r>
    </w:p>
    <w:p>
      <w:pPr>
        <w:pStyle w:val="19"/>
        <w:rPr>
          <w:rFonts w:ascii="Times New Roman" w:hAnsi="Times New Roman" w:eastAsia="宋体"/>
          <w:sz w:val="21"/>
        </w:rPr>
      </w:pPr>
      <w:r>
        <w:rPr>
          <w:rFonts w:ascii="Times New Roman" w:hAnsi="Times New Roman" w:eastAsia="宋体"/>
          <w:sz w:val="21"/>
        </w:rPr>
        <w:t>A. Wash the car.</w:t>
      </w:r>
    </w:p>
    <w:p>
      <w:pPr>
        <w:pStyle w:val="19"/>
        <w:rPr>
          <w:rFonts w:ascii="Times New Roman" w:hAnsi="Times New Roman" w:eastAsia="宋体"/>
          <w:sz w:val="21"/>
        </w:rPr>
      </w:pPr>
      <w:r>
        <w:rPr>
          <w:rFonts w:ascii="Times New Roman" w:hAnsi="Times New Roman" w:eastAsia="宋体"/>
          <w:sz w:val="21"/>
        </w:rPr>
        <w:t>B. Take some photos.</w:t>
      </w:r>
    </w:p>
    <w:p>
      <w:pPr>
        <w:pStyle w:val="19"/>
        <w:rPr>
          <w:rFonts w:ascii="Times New Roman" w:hAnsi="Times New Roman" w:eastAsia="宋体"/>
          <w:sz w:val="21"/>
        </w:rPr>
      </w:pPr>
      <w:r>
        <w:rPr>
          <w:rFonts w:ascii="Times New Roman" w:hAnsi="Times New Roman" w:eastAsia="宋体"/>
          <w:sz w:val="21"/>
        </w:rPr>
        <w:t>C. Sell some clothes.</w:t>
      </w:r>
    </w:p>
    <w:p>
      <w:pPr>
        <w:pStyle w:val="19"/>
        <w:rPr>
          <w:rFonts w:ascii="Times New Roman" w:hAnsi="Times New Roman" w:eastAsia="宋体"/>
          <w:sz w:val="21"/>
        </w:rPr>
      </w:pPr>
      <w:r>
        <w:rPr>
          <w:rFonts w:ascii="Times New Roman" w:hAnsi="Times New Roman" w:eastAsia="宋体"/>
          <w:sz w:val="21"/>
        </w:rPr>
        <w:t>12.Where will Ben be a bit later today?</w:t>
      </w:r>
    </w:p>
    <w:p>
      <w:pPr>
        <w:pStyle w:val="19"/>
        <w:rPr>
          <w:rFonts w:ascii="Times New Roman" w:hAnsi="Times New Roman" w:eastAsia="宋体"/>
          <w:sz w:val="21"/>
        </w:rPr>
      </w:pPr>
      <w:r>
        <w:rPr>
          <w:rFonts w:ascii="Times New Roman" w:hAnsi="Times New Roman" w:eastAsia="宋体"/>
          <w:sz w:val="21"/>
        </w:rPr>
        <w:t>A. Downtown.</w:t>
      </w:r>
    </w:p>
    <w:p>
      <w:pPr>
        <w:pStyle w:val="19"/>
        <w:rPr>
          <w:rFonts w:ascii="Times New Roman" w:hAnsi="Times New Roman" w:eastAsia="宋体"/>
          <w:sz w:val="21"/>
        </w:rPr>
      </w:pPr>
      <w:r>
        <w:rPr>
          <w:rFonts w:ascii="Times New Roman" w:hAnsi="Times New Roman" w:eastAsia="宋体"/>
          <w:sz w:val="21"/>
        </w:rPr>
        <w:t>B. Inside his house.</w:t>
      </w:r>
    </w:p>
    <w:p>
      <w:pPr>
        <w:pStyle w:val="19"/>
        <w:rPr>
          <w:rFonts w:ascii="Times New Roman" w:hAnsi="Times New Roman" w:eastAsia="宋体"/>
          <w:sz w:val="21"/>
        </w:rPr>
      </w:pPr>
      <w:r>
        <w:rPr>
          <w:rFonts w:ascii="Times New Roman" w:hAnsi="Times New Roman" w:eastAsia="宋体"/>
          <w:sz w:val="21"/>
        </w:rPr>
        <w:t>C. Around his neighborhood.</w:t>
      </w:r>
    </w:p>
    <w:p>
      <w:pPr>
        <w:pStyle w:val="19"/>
        <w:rPr>
          <w:rFonts w:ascii="Times New Roman" w:hAnsi="Times New Roman" w:eastAsia="宋体"/>
          <w:sz w:val="21"/>
        </w:rPr>
      </w:pPr>
      <w:r>
        <w:rPr>
          <w:rFonts w:ascii="Times New Roman" w:hAnsi="Times New Roman" w:eastAsia="宋体"/>
          <w:sz w:val="21"/>
        </w:rPr>
        <w:t>13.How long will Leah be at the market?</w:t>
      </w:r>
    </w:p>
    <w:p>
      <w:pPr>
        <w:pStyle w:val="19"/>
        <w:rPr>
          <w:rFonts w:ascii="Times New Roman" w:hAnsi="Times New Roman" w:eastAsia="宋体"/>
          <w:sz w:val="21"/>
        </w:rPr>
      </w:pPr>
      <w:r>
        <w:rPr>
          <w:rFonts w:ascii="Times New Roman" w:hAnsi="Times New Roman" w:eastAsia="宋体"/>
          <w:sz w:val="21"/>
        </w:rPr>
        <w:t>A. A few days.</w:t>
      </w:r>
    </w:p>
    <w:p>
      <w:pPr>
        <w:pStyle w:val="19"/>
        <w:rPr>
          <w:rFonts w:ascii="Times New Roman" w:hAnsi="Times New Roman" w:eastAsia="宋体"/>
          <w:sz w:val="21"/>
        </w:rPr>
      </w:pPr>
      <w:r>
        <w:rPr>
          <w:rFonts w:ascii="Times New Roman" w:hAnsi="Times New Roman" w:eastAsia="宋体"/>
          <w:sz w:val="21"/>
        </w:rPr>
        <w:t>B. A few weeks.</w:t>
      </w:r>
    </w:p>
    <w:p>
      <w:pPr>
        <w:pStyle w:val="19"/>
        <w:rPr>
          <w:rFonts w:ascii="Times New Roman" w:hAnsi="Times New Roman" w:eastAsia="宋体"/>
          <w:sz w:val="21"/>
        </w:rPr>
      </w:pPr>
      <w:r>
        <w:rPr>
          <w:rFonts w:ascii="Times New Roman" w:hAnsi="Times New Roman" w:eastAsia="宋体"/>
          <w:sz w:val="21"/>
        </w:rPr>
        <w:t>C. A few months.</w:t>
      </w:r>
    </w:p>
    <w:p>
      <w:pPr>
        <w:pStyle w:val="19"/>
        <w:rPr>
          <w:rFonts w:ascii="Times New Roman" w:hAnsi="Times New Roman" w:eastAsia="宋体"/>
          <w:sz w:val="21"/>
        </w:rPr>
      </w:pPr>
      <w:r>
        <w:rPr>
          <w:rFonts w:ascii="Times New Roman" w:hAnsi="Times New Roman" w:eastAsia="宋体"/>
          <w:sz w:val="21"/>
        </w:rPr>
        <w:t>听第9段材料，回答第14至17题。</w:t>
      </w:r>
    </w:p>
    <w:p>
      <w:pPr>
        <w:pStyle w:val="19"/>
        <w:rPr>
          <w:rFonts w:ascii="Times New Roman" w:hAnsi="Times New Roman" w:eastAsia="宋体"/>
          <w:sz w:val="21"/>
        </w:rPr>
      </w:pPr>
      <w:r>
        <w:rPr>
          <w:rFonts w:ascii="Times New Roman" w:hAnsi="Times New Roman" w:eastAsia="宋体"/>
          <w:sz w:val="21"/>
        </w:rPr>
        <w:t>14.What is similar between math problems and making eggs?</w:t>
      </w:r>
    </w:p>
    <w:p>
      <w:pPr>
        <w:pStyle w:val="19"/>
        <w:rPr>
          <w:rFonts w:ascii="Times New Roman" w:hAnsi="Times New Roman" w:eastAsia="宋体"/>
          <w:sz w:val="21"/>
        </w:rPr>
      </w:pPr>
      <w:r>
        <w:rPr>
          <w:rFonts w:ascii="Times New Roman" w:hAnsi="Times New Roman" w:eastAsia="宋体"/>
          <w:sz w:val="21"/>
        </w:rPr>
        <w:t>A. They're both hard to do.</w:t>
      </w:r>
    </w:p>
    <w:p>
      <w:pPr>
        <w:pStyle w:val="19"/>
        <w:rPr>
          <w:rFonts w:ascii="Times New Roman" w:hAnsi="Times New Roman" w:eastAsia="宋体"/>
          <w:sz w:val="21"/>
        </w:rPr>
      </w:pPr>
      <w:r>
        <w:rPr>
          <w:rFonts w:ascii="Times New Roman" w:hAnsi="Times New Roman" w:eastAsia="宋体"/>
          <w:sz w:val="21"/>
        </w:rPr>
        <w:t>B. They're both best to do in the morning.</w:t>
      </w:r>
    </w:p>
    <w:p>
      <w:pPr>
        <w:pStyle w:val="19"/>
        <w:rPr>
          <w:rFonts w:ascii="Times New Roman" w:hAnsi="Times New Roman" w:eastAsia="宋体"/>
          <w:sz w:val="21"/>
        </w:rPr>
      </w:pPr>
      <w:r>
        <w:rPr>
          <w:rFonts w:ascii="Times New Roman" w:hAnsi="Times New Roman" w:eastAsia="宋体"/>
          <w:sz w:val="21"/>
        </w:rPr>
        <w:t>C. There are many different ways to do them.</w:t>
      </w:r>
    </w:p>
    <w:p>
      <w:pPr>
        <w:pStyle w:val="19"/>
        <w:rPr>
          <w:rFonts w:ascii="Times New Roman" w:hAnsi="Times New Roman" w:eastAsia="宋体"/>
          <w:sz w:val="21"/>
        </w:rPr>
      </w:pPr>
      <w:r>
        <w:rPr>
          <w:rFonts w:ascii="Times New Roman" w:hAnsi="Times New Roman" w:eastAsia="宋体"/>
          <w:sz w:val="21"/>
        </w:rPr>
        <w:t>15.What kind of eggs does the boy like best?</w:t>
      </w:r>
    </w:p>
    <w:p>
      <w:pPr>
        <w:pStyle w:val="19"/>
        <w:rPr>
          <w:rFonts w:ascii="Times New Roman" w:hAnsi="Times New Roman" w:eastAsia="宋体"/>
          <w:sz w:val="21"/>
        </w:rPr>
      </w:pPr>
      <w:r>
        <w:rPr>
          <w:rFonts w:ascii="Times New Roman" w:hAnsi="Times New Roman" w:eastAsia="宋体"/>
          <w:sz w:val="21"/>
        </w:rPr>
        <w:t>A. Scrambled ones.</w:t>
      </w:r>
    </w:p>
    <w:p>
      <w:pPr>
        <w:pStyle w:val="19"/>
        <w:rPr>
          <w:rFonts w:ascii="Times New Roman" w:hAnsi="Times New Roman" w:eastAsia="宋体"/>
          <w:sz w:val="21"/>
        </w:rPr>
      </w:pPr>
      <w:r>
        <w:rPr>
          <w:rFonts w:ascii="Times New Roman" w:hAnsi="Times New Roman" w:eastAsia="宋体"/>
          <w:sz w:val="21"/>
        </w:rPr>
        <w:t>B. Boiled ones.</w:t>
      </w:r>
    </w:p>
    <w:p>
      <w:pPr>
        <w:pStyle w:val="19"/>
        <w:rPr>
          <w:rFonts w:ascii="Times New Roman" w:hAnsi="Times New Roman" w:eastAsia="宋体"/>
          <w:sz w:val="21"/>
        </w:rPr>
      </w:pPr>
      <w:r>
        <w:rPr>
          <w:rFonts w:ascii="Times New Roman" w:hAnsi="Times New Roman" w:eastAsia="宋体"/>
          <w:sz w:val="21"/>
        </w:rPr>
        <w:t>C. Fried ones.</w:t>
      </w:r>
    </w:p>
    <w:p>
      <w:pPr>
        <w:pStyle w:val="19"/>
        <w:rPr>
          <w:rFonts w:ascii="Times New Roman" w:hAnsi="Times New Roman" w:eastAsia="宋体"/>
          <w:sz w:val="21"/>
        </w:rPr>
      </w:pPr>
      <w:r>
        <w:rPr>
          <w:rFonts w:ascii="Times New Roman" w:hAnsi="Times New Roman" w:eastAsia="宋体"/>
          <w:sz w:val="21"/>
        </w:rPr>
        <w:t>16.What will the boy do next?</w:t>
      </w:r>
    </w:p>
    <w:p>
      <w:pPr>
        <w:pStyle w:val="19"/>
        <w:rPr>
          <w:rFonts w:ascii="Times New Roman" w:hAnsi="Times New Roman" w:eastAsia="宋体"/>
          <w:sz w:val="21"/>
        </w:rPr>
      </w:pPr>
      <w:r>
        <w:rPr>
          <w:rFonts w:ascii="Times New Roman" w:hAnsi="Times New Roman" w:eastAsia="宋体"/>
          <w:sz w:val="21"/>
        </w:rPr>
        <w:t>A. Continue with his homework.</w:t>
      </w:r>
    </w:p>
    <w:p>
      <w:pPr>
        <w:pStyle w:val="19"/>
        <w:rPr>
          <w:rFonts w:ascii="Times New Roman" w:hAnsi="Times New Roman" w:eastAsia="宋体"/>
          <w:sz w:val="21"/>
        </w:rPr>
      </w:pPr>
      <w:r>
        <w:rPr>
          <w:rFonts w:ascii="Times New Roman" w:hAnsi="Times New Roman" w:eastAsia="宋体"/>
          <w:sz w:val="21"/>
        </w:rPr>
        <w:t>B. Get help from Mr. Thompson.</w:t>
      </w:r>
    </w:p>
    <w:p>
      <w:pPr>
        <w:pStyle w:val="19"/>
        <w:rPr>
          <w:rFonts w:ascii="Times New Roman" w:hAnsi="Times New Roman" w:eastAsia="宋体"/>
          <w:sz w:val="21"/>
        </w:rPr>
      </w:pPr>
      <w:r>
        <w:rPr>
          <w:rFonts w:ascii="Times New Roman" w:hAnsi="Times New Roman" w:eastAsia="宋体"/>
          <w:sz w:val="21"/>
        </w:rPr>
        <w:t>C. Eat dinner.</w:t>
      </w:r>
    </w:p>
    <w:p>
      <w:pPr>
        <w:pStyle w:val="19"/>
        <w:rPr>
          <w:rFonts w:ascii="Times New Roman" w:hAnsi="Times New Roman" w:eastAsia="宋体"/>
          <w:sz w:val="21"/>
        </w:rPr>
      </w:pPr>
      <w:r>
        <w:rPr>
          <w:rFonts w:ascii="Times New Roman" w:hAnsi="Times New Roman" w:eastAsia="宋体"/>
          <w:sz w:val="21"/>
        </w:rPr>
        <w:t>17.Where does the conversation take place?</w:t>
      </w:r>
    </w:p>
    <w:p>
      <w:pPr>
        <w:pStyle w:val="19"/>
        <w:rPr>
          <w:rFonts w:ascii="Times New Roman" w:hAnsi="Times New Roman" w:eastAsia="宋体"/>
          <w:sz w:val="21"/>
        </w:rPr>
      </w:pPr>
      <w:r>
        <w:rPr>
          <w:rFonts w:ascii="Times New Roman" w:hAnsi="Times New Roman" w:eastAsia="宋体"/>
          <w:sz w:val="21"/>
        </w:rPr>
        <w:t>A. In a classroom.</w:t>
      </w:r>
    </w:p>
    <w:p>
      <w:pPr>
        <w:pStyle w:val="19"/>
        <w:rPr>
          <w:rFonts w:ascii="Times New Roman" w:hAnsi="Times New Roman" w:eastAsia="宋体"/>
          <w:sz w:val="21"/>
        </w:rPr>
      </w:pPr>
      <w:r>
        <w:rPr>
          <w:rFonts w:ascii="Times New Roman" w:hAnsi="Times New Roman" w:eastAsia="宋体"/>
          <w:sz w:val="21"/>
        </w:rPr>
        <w:t>B. At home.</w:t>
      </w:r>
    </w:p>
    <w:p>
      <w:pPr>
        <w:pStyle w:val="19"/>
        <w:rPr>
          <w:rFonts w:ascii="Times New Roman" w:hAnsi="Times New Roman" w:eastAsia="宋体"/>
          <w:sz w:val="21"/>
        </w:rPr>
      </w:pPr>
      <w:r>
        <w:rPr>
          <w:rFonts w:ascii="Times New Roman" w:hAnsi="Times New Roman" w:eastAsia="宋体"/>
          <w:sz w:val="21"/>
        </w:rPr>
        <w:t>C. In an office.</w:t>
      </w:r>
    </w:p>
    <w:p>
      <w:pPr>
        <w:pStyle w:val="19"/>
        <w:rPr>
          <w:rFonts w:ascii="Times New Roman" w:hAnsi="Times New Roman" w:eastAsia="宋体"/>
          <w:sz w:val="21"/>
          <w:lang w:eastAsia="zh-CN"/>
        </w:rPr>
      </w:pPr>
      <w:r>
        <w:rPr>
          <w:rFonts w:ascii="Times New Roman" w:hAnsi="Times New Roman" w:eastAsia="宋体"/>
          <w:sz w:val="21"/>
          <w:lang w:eastAsia="zh-CN"/>
        </w:rPr>
        <w:t>听第10段材料，回答第18至20题。</w:t>
      </w:r>
    </w:p>
    <w:p>
      <w:pPr>
        <w:pStyle w:val="19"/>
        <w:rPr>
          <w:rFonts w:ascii="Times New Roman" w:hAnsi="Times New Roman" w:eastAsia="宋体"/>
          <w:sz w:val="21"/>
        </w:rPr>
      </w:pPr>
      <w:r>
        <w:rPr>
          <w:rFonts w:ascii="Times New Roman" w:hAnsi="Times New Roman" w:eastAsia="宋体"/>
          <w:sz w:val="21"/>
        </w:rPr>
        <w:t>18.Who controlled Saudi Arabia in the 19th century?</w:t>
      </w:r>
    </w:p>
    <w:p>
      <w:pPr>
        <w:pStyle w:val="19"/>
        <w:rPr>
          <w:rFonts w:ascii="Times New Roman" w:hAnsi="Times New Roman" w:eastAsia="宋体"/>
          <w:sz w:val="21"/>
        </w:rPr>
      </w:pPr>
      <w:r>
        <w:rPr>
          <w:rFonts w:ascii="Times New Roman" w:hAnsi="Times New Roman" w:eastAsia="宋体"/>
          <w:sz w:val="21"/>
        </w:rPr>
        <w:t>A. The British.</w:t>
      </w:r>
    </w:p>
    <w:p>
      <w:pPr>
        <w:pStyle w:val="19"/>
        <w:rPr>
          <w:rFonts w:ascii="Times New Roman" w:hAnsi="Times New Roman" w:eastAsia="宋体"/>
          <w:sz w:val="21"/>
        </w:rPr>
      </w:pPr>
      <w:r>
        <w:rPr>
          <w:rFonts w:ascii="Times New Roman" w:hAnsi="Times New Roman" w:eastAsia="宋体"/>
          <w:sz w:val="21"/>
        </w:rPr>
        <w:t>B. The French.</w:t>
      </w:r>
    </w:p>
    <w:p>
      <w:pPr>
        <w:pStyle w:val="19"/>
        <w:rPr>
          <w:rFonts w:ascii="Times New Roman" w:hAnsi="Times New Roman" w:eastAsia="宋体"/>
          <w:sz w:val="21"/>
        </w:rPr>
      </w:pPr>
      <w:r>
        <w:rPr>
          <w:rFonts w:ascii="Times New Roman" w:hAnsi="Times New Roman" w:eastAsia="宋体"/>
          <w:sz w:val="21"/>
        </w:rPr>
        <w:t>C. The Ottoman Empire.</w:t>
      </w:r>
    </w:p>
    <w:p>
      <w:pPr>
        <w:pStyle w:val="19"/>
        <w:rPr>
          <w:rFonts w:ascii="Times New Roman" w:hAnsi="Times New Roman" w:eastAsia="宋体"/>
          <w:sz w:val="21"/>
        </w:rPr>
      </w:pPr>
      <w:r>
        <w:rPr>
          <w:rFonts w:ascii="Times New Roman" w:hAnsi="Times New Roman" w:eastAsia="宋体"/>
          <w:sz w:val="21"/>
        </w:rPr>
        <w:t>19.When was the independent kingdom of Saudi Arabia founded?</w:t>
      </w:r>
    </w:p>
    <w:p>
      <w:pPr>
        <w:pStyle w:val="19"/>
        <w:rPr>
          <w:rFonts w:ascii="Times New Roman" w:hAnsi="Times New Roman" w:eastAsia="宋体"/>
          <w:sz w:val="21"/>
        </w:rPr>
      </w:pPr>
      <w:r>
        <w:rPr>
          <w:rFonts w:ascii="Times New Roman" w:hAnsi="Times New Roman" w:eastAsia="宋体"/>
          <w:sz w:val="21"/>
        </w:rPr>
        <w:t>A. In 1916.</w:t>
      </w:r>
    </w:p>
    <w:p>
      <w:pPr>
        <w:pStyle w:val="19"/>
        <w:rPr>
          <w:rFonts w:ascii="Times New Roman" w:hAnsi="Times New Roman" w:eastAsia="宋体"/>
          <w:sz w:val="21"/>
        </w:rPr>
      </w:pPr>
      <w:r>
        <w:rPr>
          <w:rFonts w:ascii="Times New Roman" w:hAnsi="Times New Roman" w:eastAsia="宋体"/>
          <w:sz w:val="21"/>
        </w:rPr>
        <w:t>B. In 1932.</w:t>
      </w:r>
    </w:p>
    <w:p>
      <w:pPr>
        <w:pStyle w:val="19"/>
        <w:rPr>
          <w:rFonts w:ascii="Times New Roman" w:hAnsi="Times New Roman" w:eastAsia="宋体"/>
          <w:sz w:val="21"/>
        </w:rPr>
      </w:pPr>
      <w:r>
        <w:rPr>
          <w:rFonts w:ascii="Times New Roman" w:hAnsi="Times New Roman" w:eastAsia="宋体"/>
          <w:sz w:val="21"/>
        </w:rPr>
        <w:t>C. In 1938.</w:t>
      </w:r>
    </w:p>
    <w:p>
      <w:pPr>
        <w:pStyle w:val="19"/>
        <w:rPr>
          <w:rFonts w:ascii="Times New Roman" w:hAnsi="Times New Roman" w:eastAsia="宋体"/>
          <w:sz w:val="21"/>
        </w:rPr>
      </w:pPr>
      <w:r>
        <w:rPr>
          <w:rFonts w:ascii="Times New Roman" w:hAnsi="Times New Roman" w:eastAsia="宋体"/>
          <w:sz w:val="21"/>
        </w:rPr>
        <w:t>20.What happened right after the Saudis discovered oil?</w:t>
      </w:r>
    </w:p>
    <w:p>
      <w:pPr>
        <w:pStyle w:val="19"/>
        <w:rPr>
          <w:rFonts w:ascii="Times New Roman" w:hAnsi="Times New Roman" w:eastAsia="宋体"/>
          <w:sz w:val="21"/>
        </w:rPr>
      </w:pPr>
      <w:r>
        <w:rPr>
          <w:rFonts w:ascii="Times New Roman" w:hAnsi="Times New Roman" w:eastAsia="宋体"/>
          <w:sz w:val="21"/>
        </w:rPr>
        <w:t>A. They made investments in finance.</w:t>
      </w:r>
    </w:p>
    <w:p>
      <w:pPr>
        <w:pStyle w:val="19"/>
        <w:rPr>
          <w:rFonts w:ascii="Times New Roman" w:hAnsi="Times New Roman" w:eastAsia="宋体"/>
          <w:sz w:val="21"/>
        </w:rPr>
      </w:pPr>
      <w:r>
        <w:rPr>
          <w:rFonts w:ascii="Times New Roman" w:hAnsi="Times New Roman" w:eastAsia="宋体"/>
          <w:sz w:val="21"/>
        </w:rPr>
        <w:t>B. They signed agreements with other nations.</w:t>
      </w:r>
    </w:p>
    <w:p>
      <w:pPr>
        <w:pStyle w:val="19"/>
        <w:rPr>
          <w:rFonts w:ascii="Times New Roman" w:hAnsi="Times New Roman" w:eastAsia="宋体"/>
          <w:sz w:val="21"/>
        </w:rPr>
      </w:pPr>
      <w:r>
        <w:rPr>
          <w:rFonts w:ascii="Times New Roman" w:hAnsi="Times New Roman" w:eastAsia="宋体"/>
          <w:sz w:val="21"/>
        </w:rPr>
        <w:t>C. They formed a new industry on their own.</w:t>
      </w:r>
    </w:p>
    <w:p>
      <w:pPr>
        <w:pStyle w:val="19"/>
        <w:rPr>
          <w:rFonts w:ascii="Times New Roman" w:hAnsi="Times New Roman" w:eastAsia="宋体"/>
          <w:sz w:val="21"/>
          <w:lang w:eastAsia="zh-CN"/>
        </w:rPr>
      </w:pPr>
      <w:r>
        <w:rPr>
          <w:rFonts w:ascii="Times New Roman" w:hAnsi="Times New Roman" w:eastAsia="宋体"/>
          <w:sz w:val="21"/>
          <w:lang w:eastAsia="zh-CN"/>
        </w:rPr>
        <w:t>第二部分：阅读理解（共两节，满分35分）</w:t>
      </w:r>
    </w:p>
    <w:p>
      <w:pPr>
        <w:pStyle w:val="19"/>
        <w:rPr>
          <w:rFonts w:ascii="Times New Roman" w:hAnsi="Times New Roman" w:eastAsia="宋体"/>
          <w:sz w:val="21"/>
          <w:lang w:eastAsia="zh-CN"/>
        </w:rPr>
      </w:pPr>
      <w:r>
        <w:rPr>
          <w:rFonts w:ascii="Times New Roman" w:hAnsi="Times New Roman" w:eastAsia="宋体"/>
          <w:sz w:val="21"/>
          <w:lang w:eastAsia="zh-CN"/>
        </w:rPr>
        <w:t>第一节：（共10个小题；每小题2.5分，满分25分）</w:t>
      </w:r>
    </w:p>
    <w:p>
      <w:pPr>
        <w:pStyle w:val="19"/>
        <w:rPr>
          <w:rFonts w:ascii="Times New Roman" w:hAnsi="Times New Roman" w:eastAsia="宋体"/>
          <w:sz w:val="21"/>
          <w:lang w:eastAsia="zh-CN"/>
        </w:rPr>
      </w:pPr>
      <w:r>
        <w:rPr>
          <w:rFonts w:ascii="Times New Roman" w:hAnsi="Times New Roman" w:eastAsia="宋体"/>
          <w:sz w:val="21"/>
          <w:lang w:eastAsia="zh-CN"/>
        </w:rPr>
        <w:t>阅读下列短文，从每题所给的A、B、C和D四个选项中，选出最佳选项，并在答题卡上将该项涂黑。</w:t>
      </w:r>
    </w:p>
    <w:p>
      <w:pPr>
        <w:pStyle w:val="19"/>
        <w:jc w:val="center"/>
        <w:rPr>
          <w:rFonts w:ascii="Times New Roman" w:hAnsi="Times New Roman" w:eastAsia="宋体"/>
          <w:sz w:val="21"/>
        </w:rPr>
      </w:pPr>
      <w:r>
        <w:rPr>
          <w:rFonts w:ascii="Times New Roman" w:hAnsi="Times New Roman" w:eastAsia="宋体"/>
          <w:sz w:val="21"/>
        </w:rPr>
        <w:t>A</w:t>
      </w:r>
    </w:p>
    <w:p>
      <w:pPr>
        <w:pStyle w:val="19"/>
        <w:ind w:firstLine="420" w:firstLineChars="200"/>
        <w:jc w:val="both"/>
        <w:rPr>
          <w:rFonts w:ascii="Times New Roman" w:hAnsi="Times New Roman" w:eastAsia="宋体"/>
          <w:sz w:val="21"/>
        </w:rPr>
      </w:pPr>
      <w:r>
        <w:rPr>
          <w:rFonts w:ascii="Times New Roman" w:hAnsi="Times New Roman" w:eastAsia="宋体"/>
          <w:sz w:val="21"/>
        </w:rPr>
        <w:t>As 17-year-old Torri'ell Norwood drove through St.Parkersburg, Florida, last February, the laughter and chatter from the four teenage girls inside her car quickly gave way to screams. As they approached an intersection, another car T-boned them, sending their car sailing into the yard of a nearby home, coming to a stop only when it crashed into a tree.</w:t>
      </w:r>
    </w:p>
    <w:p>
      <w:pPr>
        <w:pStyle w:val="19"/>
        <w:ind w:firstLine="420" w:firstLineChars="200"/>
        <w:jc w:val="both"/>
        <w:rPr>
          <w:rFonts w:ascii="Times New Roman" w:hAnsi="Times New Roman" w:eastAsia="宋体"/>
          <w:sz w:val="21"/>
        </w:rPr>
      </w:pPr>
      <w:r>
        <w:rPr>
          <w:rFonts w:ascii="Times New Roman" w:hAnsi="Times New Roman" w:eastAsia="宋体"/>
          <w:sz w:val="21"/>
        </w:rPr>
        <w:t>As smoke rose from the other car, a bystander shouted, “It's about to blow up! Get out!</w:t>
      </w:r>
      <w:r>
        <w:rPr>
          <w:rFonts w:hint="eastAsia" w:ascii="Times New Roman" w:hAnsi="Times New Roman" w:eastAsia="宋体"/>
          <w:sz w:val="21"/>
          <w:lang w:eastAsia="zh-CN"/>
        </w:rPr>
        <w:t>”</w:t>
      </w:r>
      <w:r>
        <w:rPr>
          <w:rFonts w:ascii="Times New Roman" w:hAnsi="Times New Roman" w:eastAsia="宋体"/>
          <w:sz w:val="21"/>
        </w:rPr>
        <w:t xml:space="preserve"> Shaken, but otherwise OK, Norwood crawled out through the window. Along with two of her friends, who'd also managed to free themselves, she ran for her life.</w:t>
      </w:r>
    </w:p>
    <w:p>
      <w:pPr>
        <w:pStyle w:val="19"/>
        <w:ind w:firstLine="420" w:firstLineChars="200"/>
        <w:jc w:val="both"/>
        <w:rPr>
          <w:rFonts w:ascii="Times New Roman" w:hAnsi="Times New Roman" w:eastAsia="宋体"/>
          <w:sz w:val="21"/>
        </w:rPr>
      </w:pPr>
      <w:r>
        <w:rPr>
          <w:rFonts w:ascii="Times New Roman" w:hAnsi="Times New Roman" w:eastAsia="宋体"/>
          <w:sz w:val="21"/>
        </w:rPr>
        <w:t>But halfway down the street, she realized that her best friend, A'zarria Simmons, wasn't with them. Norwood ran back to the wreck and found Simmons stuck in the back seat, motionless. She threw open the back door and pulled her friend out, avoiding the broken glass as best she could. She dragged Simmons a few feet to safety and laid her on the ground. “I checked her pulse." Nothing. “I put my head against her chest." No sign of life." That's when I started CPR.”</w:t>
      </w:r>
    </w:p>
    <w:p>
      <w:pPr>
        <w:pStyle w:val="19"/>
        <w:ind w:firstLine="420" w:firstLineChars="200"/>
        <w:jc w:val="both"/>
        <w:rPr>
          <w:rFonts w:ascii="Times New Roman" w:hAnsi="Times New Roman" w:eastAsia="宋体"/>
          <w:sz w:val="21"/>
        </w:rPr>
      </w:pPr>
      <w:r>
        <w:rPr>
          <w:rFonts w:ascii="Times New Roman" w:hAnsi="Times New Roman" w:eastAsia="宋体"/>
          <w:sz w:val="21"/>
        </w:rPr>
        <w:t>Kneeling on the lawn, Norwood started pumping Simmons's chest with her interlocked fingers and breathing into her friend's mouth in hopes of filling her lungs with the kiss of life. No response. And then, after the 30th compression (按压）</w:t>
      </w:r>
      <w:r>
        <w:rPr>
          <w:rFonts w:hint="eastAsia" w:ascii="Times New Roman" w:hAnsi="Times New Roman" w:eastAsia="宋体"/>
          <w:sz w:val="21"/>
          <w:lang w:eastAsia="zh-CN"/>
        </w:rPr>
        <w:t xml:space="preserve">， </w:t>
      </w:r>
      <w:r>
        <w:rPr>
          <w:rFonts w:ascii="Times New Roman" w:hAnsi="Times New Roman" w:eastAsia="宋体"/>
          <w:sz w:val="21"/>
        </w:rPr>
        <w:t>Simmons began coughing and gasping for air. The CPR had worked!</w:t>
      </w:r>
    </w:p>
    <w:p>
      <w:pPr>
        <w:pStyle w:val="19"/>
        <w:ind w:firstLine="420" w:firstLineChars="200"/>
        <w:jc w:val="both"/>
        <w:rPr>
          <w:rFonts w:ascii="Times New Roman" w:hAnsi="Times New Roman" w:eastAsia="宋体"/>
          <w:sz w:val="21"/>
        </w:rPr>
      </w:pPr>
      <w:r>
        <w:rPr>
          <w:rFonts w:ascii="Times New Roman" w:hAnsi="Times New Roman" w:eastAsia="宋体"/>
          <w:sz w:val="21"/>
        </w:rPr>
        <w:t xml:space="preserve">Soon, the ambulance arrived and rushed Simmons to the hospital. And when she heard how her best friend had saved her life, she said, “I wasn't shocked. She will always help any way she can.” </w:t>
      </w:r>
    </w:p>
    <w:p>
      <w:pPr>
        <w:pStyle w:val="19"/>
        <w:rPr>
          <w:rFonts w:ascii="Times New Roman" w:hAnsi="Times New Roman" w:eastAsia="宋体"/>
          <w:sz w:val="21"/>
        </w:rPr>
      </w:pPr>
      <w:r>
        <w:rPr>
          <w:rFonts w:ascii="Times New Roman" w:hAnsi="Times New Roman" w:eastAsia="宋体"/>
          <w:sz w:val="21"/>
        </w:rPr>
        <w:t>21.What happened when Norwood and her friends drove through St. Parkersburg last February?</w:t>
      </w:r>
    </w:p>
    <w:p>
      <w:pPr>
        <w:pStyle w:val="19"/>
        <w:rPr>
          <w:rFonts w:ascii="Times New Roman" w:hAnsi="Times New Roman" w:eastAsia="宋体"/>
          <w:sz w:val="21"/>
        </w:rPr>
      </w:pPr>
      <w:r>
        <w:rPr>
          <w:rFonts w:ascii="Times New Roman" w:hAnsi="Times New Roman" w:eastAsia="宋体"/>
          <w:sz w:val="21"/>
        </w:rPr>
        <w:t>A. Their car broke down halfway.</w:t>
      </w:r>
    </w:p>
    <w:p>
      <w:pPr>
        <w:pStyle w:val="19"/>
        <w:rPr>
          <w:rFonts w:ascii="Times New Roman" w:hAnsi="Times New Roman" w:eastAsia="宋体"/>
          <w:sz w:val="21"/>
        </w:rPr>
      </w:pPr>
      <w:r>
        <w:rPr>
          <w:rFonts w:ascii="Times New Roman" w:hAnsi="Times New Roman" w:eastAsia="宋体"/>
          <w:sz w:val="21"/>
        </w:rPr>
        <w:t>B. They were involved in a car crash.</w:t>
      </w:r>
    </w:p>
    <w:p>
      <w:pPr>
        <w:pStyle w:val="19"/>
        <w:rPr>
          <w:rFonts w:ascii="Times New Roman" w:hAnsi="Times New Roman" w:eastAsia="宋体"/>
          <w:sz w:val="21"/>
        </w:rPr>
      </w:pPr>
      <w:r>
        <w:rPr>
          <w:rFonts w:ascii="Times New Roman" w:hAnsi="Times New Roman" w:eastAsia="宋体"/>
          <w:sz w:val="21"/>
        </w:rPr>
        <w:t>C. Their car was at the risk of explosion.</w:t>
      </w:r>
    </w:p>
    <w:p>
      <w:pPr>
        <w:pStyle w:val="19"/>
        <w:rPr>
          <w:rFonts w:ascii="Times New Roman" w:hAnsi="Times New Roman" w:eastAsia="宋体"/>
          <w:sz w:val="21"/>
        </w:rPr>
      </w:pPr>
      <w:r>
        <w:rPr>
          <w:rFonts w:ascii="Times New Roman" w:hAnsi="Times New Roman" w:eastAsia="宋体"/>
          <w:sz w:val="21"/>
        </w:rPr>
        <w:t>D. They got stuck in the badly damaged car.</w:t>
      </w:r>
    </w:p>
    <w:p>
      <w:pPr>
        <w:pStyle w:val="19"/>
        <w:rPr>
          <w:rFonts w:ascii="Times New Roman" w:hAnsi="Times New Roman" w:eastAsia="宋体"/>
          <w:sz w:val="21"/>
        </w:rPr>
      </w:pPr>
      <w:r>
        <w:rPr>
          <w:rFonts w:ascii="Times New Roman" w:hAnsi="Times New Roman" w:eastAsia="宋体"/>
          <w:sz w:val="21"/>
        </w:rPr>
        <w:t>22.Which of the following can best describe Norwood?</w:t>
      </w:r>
    </w:p>
    <w:p>
      <w:pPr>
        <w:pStyle w:val="19"/>
        <w:rPr>
          <w:rFonts w:ascii="Times New Roman" w:hAnsi="Times New Roman" w:eastAsia="宋体"/>
          <w:sz w:val="21"/>
        </w:rPr>
      </w:pPr>
      <w:r>
        <w:rPr>
          <w:rFonts w:ascii="Times New Roman" w:hAnsi="Times New Roman" w:eastAsia="宋体"/>
          <w:sz w:val="21"/>
        </w:rPr>
        <w:t>A. Generous and capable.</w:t>
      </w:r>
    </w:p>
    <w:p>
      <w:pPr>
        <w:pStyle w:val="19"/>
        <w:rPr>
          <w:rFonts w:ascii="Times New Roman" w:hAnsi="Times New Roman" w:eastAsia="宋体"/>
          <w:sz w:val="21"/>
        </w:rPr>
      </w:pPr>
      <w:r>
        <w:rPr>
          <w:rFonts w:ascii="Times New Roman" w:hAnsi="Times New Roman" w:eastAsia="宋体"/>
          <w:sz w:val="21"/>
        </w:rPr>
        <w:t>B. Gentle and hardworking.</w:t>
      </w:r>
    </w:p>
    <w:p>
      <w:pPr>
        <w:pStyle w:val="19"/>
        <w:rPr>
          <w:rFonts w:ascii="Times New Roman" w:hAnsi="Times New Roman" w:eastAsia="宋体"/>
          <w:sz w:val="21"/>
        </w:rPr>
      </w:pPr>
      <w:r>
        <w:rPr>
          <w:rFonts w:ascii="Times New Roman" w:hAnsi="Times New Roman" w:eastAsia="宋体"/>
          <w:sz w:val="21"/>
        </w:rPr>
        <w:t>C. Courageous and reliable.</w:t>
      </w:r>
    </w:p>
    <w:p>
      <w:pPr>
        <w:pStyle w:val="19"/>
        <w:rPr>
          <w:rFonts w:ascii="Times New Roman" w:hAnsi="Times New Roman" w:eastAsia="宋体"/>
          <w:sz w:val="21"/>
        </w:rPr>
      </w:pPr>
      <w:r>
        <w:rPr>
          <w:rFonts w:ascii="Times New Roman" w:hAnsi="Times New Roman" w:eastAsia="宋体"/>
          <w:sz w:val="21"/>
        </w:rPr>
        <w:t>D. Energetic and intelligent.</w:t>
      </w:r>
    </w:p>
    <w:p>
      <w:pPr>
        <w:pStyle w:val="19"/>
        <w:rPr>
          <w:rFonts w:ascii="Times New Roman" w:hAnsi="Times New Roman" w:eastAsia="宋体"/>
          <w:sz w:val="21"/>
        </w:rPr>
      </w:pPr>
      <w:r>
        <w:rPr>
          <w:rFonts w:ascii="Times New Roman" w:hAnsi="Times New Roman" w:eastAsia="宋体"/>
          <w:sz w:val="21"/>
        </w:rPr>
        <w:t>23.Which of the following can be the best title for the text?</w:t>
      </w:r>
    </w:p>
    <w:p>
      <w:pPr>
        <w:pStyle w:val="19"/>
        <w:rPr>
          <w:rFonts w:ascii="Times New Roman" w:hAnsi="Times New Roman" w:eastAsia="宋体"/>
          <w:sz w:val="21"/>
        </w:rPr>
      </w:pPr>
      <w:r>
        <w:rPr>
          <w:rFonts w:ascii="Times New Roman" w:hAnsi="Times New Roman" w:eastAsia="宋体"/>
          <w:sz w:val="21"/>
        </w:rPr>
        <w:t>A. Power of Love.</w:t>
      </w:r>
    </w:p>
    <w:p>
      <w:pPr>
        <w:pStyle w:val="19"/>
        <w:rPr>
          <w:rFonts w:ascii="Times New Roman" w:hAnsi="Times New Roman" w:eastAsia="宋体"/>
          <w:sz w:val="21"/>
        </w:rPr>
      </w:pPr>
      <w:r>
        <w:rPr>
          <w:rFonts w:ascii="Times New Roman" w:hAnsi="Times New Roman" w:eastAsia="宋体"/>
          <w:sz w:val="21"/>
        </w:rPr>
        <w:t>B. Breath of Life.</w:t>
      </w:r>
    </w:p>
    <w:p>
      <w:pPr>
        <w:pStyle w:val="19"/>
        <w:rPr>
          <w:rFonts w:ascii="Times New Roman" w:hAnsi="Times New Roman" w:eastAsia="宋体"/>
          <w:sz w:val="21"/>
        </w:rPr>
      </w:pPr>
      <w:r>
        <w:rPr>
          <w:rFonts w:ascii="Times New Roman" w:hAnsi="Times New Roman" w:eastAsia="宋体"/>
          <w:sz w:val="21"/>
        </w:rPr>
        <w:t>C. Test of Friendship.</w:t>
      </w:r>
    </w:p>
    <w:p>
      <w:pPr>
        <w:pStyle w:val="19"/>
        <w:rPr>
          <w:rFonts w:ascii="Times New Roman" w:hAnsi="Times New Roman" w:eastAsia="宋体"/>
          <w:sz w:val="21"/>
        </w:rPr>
      </w:pPr>
      <w:r>
        <w:rPr>
          <w:rFonts w:ascii="Times New Roman" w:hAnsi="Times New Roman" w:eastAsia="宋体"/>
          <w:sz w:val="21"/>
        </w:rPr>
        <w:t>D. Benefit of CPR.</w:t>
      </w:r>
    </w:p>
    <w:p>
      <w:pPr>
        <w:pStyle w:val="19"/>
        <w:jc w:val="center"/>
        <w:rPr>
          <w:rFonts w:ascii="Times New Roman" w:hAnsi="Times New Roman" w:eastAsia="宋体"/>
          <w:sz w:val="21"/>
        </w:rPr>
      </w:pPr>
      <w:r>
        <w:rPr>
          <w:rFonts w:ascii="Times New Roman" w:hAnsi="Times New Roman" w:eastAsia="宋体"/>
          <w:sz w:val="21"/>
        </w:rPr>
        <w:t>B</w:t>
      </w:r>
    </w:p>
    <w:p>
      <w:pPr>
        <w:pStyle w:val="19"/>
        <w:ind w:firstLine="420" w:firstLineChars="200"/>
        <w:jc w:val="both"/>
        <w:rPr>
          <w:rFonts w:ascii="Times New Roman" w:hAnsi="Times New Roman" w:eastAsia="宋体"/>
          <w:sz w:val="21"/>
        </w:rPr>
      </w:pPr>
      <w:r>
        <w:rPr>
          <w:rFonts w:ascii="Times New Roman" w:hAnsi="Times New Roman" w:eastAsia="宋体"/>
          <w:sz w:val="21"/>
        </w:rPr>
        <w:t>Toy industry experts say some people in the United States are turning off their electronic devices to play with classic toys like board games. This is especially true among the so-called millennial generation （千禧一代）</w:t>
      </w:r>
      <w:r>
        <w:rPr>
          <w:rFonts w:hint="eastAsia" w:ascii="Times New Roman" w:hAnsi="Times New Roman" w:eastAsia="宋体"/>
          <w:sz w:val="21"/>
          <w:lang w:eastAsia="zh-CN"/>
        </w:rPr>
        <w:t>.</w:t>
      </w:r>
      <w:r>
        <w:rPr>
          <w:rFonts w:ascii="Times New Roman" w:hAnsi="Times New Roman" w:eastAsia="宋体"/>
          <w:sz w:val="21"/>
          <w:lang w:eastAsia="zh-CN"/>
        </w:rPr>
        <w:t xml:space="preserve"> </w:t>
      </w:r>
      <w:r>
        <w:rPr>
          <w:rFonts w:ascii="Times New Roman" w:hAnsi="Times New Roman" w:eastAsia="宋体"/>
          <w:sz w:val="21"/>
        </w:rPr>
        <w:t>One coffee shop in Los Angeles is making profitable use of the increase in popularity of board games.</w:t>
      </w:r>
    </w:p>
    <w:p>
      <w:pPr>
        <w:pStyle w:val="19"/>
        <w:ind w:firstLine="420" w:firstLineChars="200"/>
        <w:jc w:val="both"/>
        <w:rPr>
          <w:rFonts w:ascii="Times New Roman" w:hAnsi="Times New Roman" w:eastAsia="宋体"/>
          <w:sz w:val="21"/>
        </w:rPr>
      </w:pPr>
      <w:r>
        <w:rPr>
          <w:rFonts w:ascii="Times New Roman" w:hAnsi="Times New Roman" w:eastAsia="宋体"/>
          <w:sz w:val="21"/>
        </w:rPr>
        <w:t>GameHäus Café opened in November of 2013.The café is dedicated to board games. It has more than 750 games available for its customers. The business does not feature wireless Internet connection. Many customers like Roxanne Lee and her husband Agassi Lai think that is good. Ms. Lee praises the atmosphere of the café. “I think it's very interesting for spending quality time together so that's why I like it.”</w:t>
      </w:r>
    </w:p>
    <w:p>
      <w:pPr>
        <w:pStyle w:val="19"/>
        <w:ind w:firstLine="420" w:firstLineChars="200"/>
        <w:jc w:val="both"/>
        <w:rPr>
          <w:rFonts w:ascii="Times New Roman" w:hAnsi="Times New Roman" w:eastAsia="宋体"/>
          <w:sz w:val="21"/>
        </w:rPr>
      </w:pPr>
      <w:r>
        <w:rPr>
          <w:rFonts w:ascii="Times New Roman" w:hAnsi="Times New Roman" w:eastAsia="宋体"/>
          <w:sz w:val="21"/>
        </w:rPr>
        <w:t>Agassi Lai used to like playing video games. But everything changed when he discovered board games a few years ago. He likes to play a board game called “Escape the Curse of the Temple.”</w:t>
      </w:r>
    </w:p>
    <w:p>
      <w:pPr>
        <w:pStyle w:val="19"/>
        <w:ind w:firstLine="420" w:firstLineChars="200"/>
        <w:jc w:val="both"/>
        <w:rPr>
          <w:rFonts w:ascii="Times New Roman" w:hAnsi="Times New Roman" w:eastAsia="宋体"/>
          <w:sz w:val="21"/>
          <w:lang w:eastAsia="zh-CN"/>
        </w:rPr>
      </w:pPr>
      <w:r>
        <w:rPr>
          <w:rFonts w:ascii="Times New Roman" w:hAnsi="Times New Roman" w:eastAsia="宋体"/>
          <w:sz w:val="21"/>
          <w:lang w:eastAsia="zh-CN"/>
        </w:rPr>
        <w:t xml:space="preserve">You keep rolling the dice and try to move to different places </w:t>
      </w:r>
      <w:r>
        <w:rPr>
          <w:rFonts w:hint="eastAsia" w:ascii="Times New Roman" w:hAnsi="Times New Roman" w:eastAsia="宋体"/>
          <w:sz w:val="21"/>
          <w:lang w:eastAsia="zh-CN"/>
        </w:rPr>
        <w:t>and</w:t>
      </w:r>
      <w:r>
        <w:rPr>
          <w:rFonts w:ascii="Times New Roman" w:hAnsi="Times New Roman" w:eastAsia="宋体"/>
          <w:sz w:val="21"/>
          <w:lang w:eastAsia="zh-CN"/>
        </w:rPr>
        <w:t xml:space="preserve"> try </w:t>
      </w:r>
      <w:r>
        <w:rPr>
          <w:rFonts w:hint="eastAsia" w:ascii="Times New Roman" w:hAnsi="Times New Roman" w:eastAsia="宋体"/>
          <w:sz w:val="21"/>
          <w:lang w:eastAsia="zh-CN"/>
        </w:rPr>
        <w:t>to</w:t>
      </w:r>
      <w:r>
        <w:rPr>
          <w:rFonts w:ascii="Times New Roman" w:hAnsi="Times New Roman" w:eastAsia="宋体"/>
          <w:sz w:val="21"/>
          <w:lang w:eastAsia="zh-CN"/>
        </w:rPr>
        <w:t xml:space="preserve"> </w:t>
      </w:r>
      <w:r>
        <w:rPr>
          <w:rFonts w:hint="eastAsia" w:ascii="Times New Roman" w:hAnsi="Times New Roman" w:eastAsia="宋体"/>
          <w:sz w:val="21"/>
          <w:lang w:eastAsia="zh-CN"/>
        </w:rPr>
        <w:t>escape</w:t>
      </w:r>
      <w:r>
        <w:rPr>
          <w:rFonts w:ascii="Times New Roman" w:hAnsi="Times New Roman" w:eastAsia="宋体"/>
          <w:sz w:val="21"/>
          <w:lang w:eastAsia="zh-CN"/>
        </w:rPr>
        <w:t xml:space="preserve"> </w:t>
      </w:r>
      <w:r>
        <w:rPr>
          <w:rFonts w:hint="eastAsia" w:ascii="Times New Roman" w:hAnsi="Times New Roman" w:eastAsia="宋体"/>
          <w:sz w:val="21"/>
          <w:lang w:eastAsia="zh-CN"/>
        </w:rPr>
        <w:t>the</w:t>
      </w:r>
      <w:r>
        <w:rPr>
          <w:rFonts w:ascii="Times New Roman" w:hAnsi="Times New Roman" w:eastAsia="宋体"/>
          <w:sz w:val="21"/>
          <w:lang w:eastAsia="zh-CN"/>
        </w:rPr>
        <w:t xml:space="preserve"> </w:t>
      </w:r>
      <w:r>
        <w:rPr>
          <w:rFonts w:hint="eastAsia" w:ascii="Times New Roman" w:hAnsi="Times New Roman" w:eastAsia="宋体"/>
          <w:sz w:val="21"/>
          <w:lang w:eastAsia="zh-CN"/>
        </w:rPr>
        <w:t>temple</w:t>
      </w:r>
      <w:r>
        <w:rPr>
          <w:rFonts w:ascii="Times New Roman" w:hAnsi="Times New Roman" w:eastAsia="宋体"/>
          <w:sz w:val="21"/>
          <w:lang w:eastAsia="zh-CN"/>
        </w:rPr>
        <w:t>.</w:t>
      </w:r>
    </w:p>
    <w:p>
      <w:pPr>
        <w:pStyle w:val="19"/>
        <w:ind w:firstLine="420" w:firstLineChars="200"/>
        <w:jc w:val="both"/>
        <w:rPr>
          <w:rFonts w:hint="eastAsia" w:ascii="Times New Roman" w:hAnsi="Times New Roman" w:eastAsia="宋体"/>
          <w:sz w:val="21"/>
          <w:lang w:eastAsia="zh-CN"/>
        </w:rPr>
      </w:pPr>
      <w:r>
        <w:rPr>
          <w:rFonts w:ascii="Times New Roman" w:hAnsi="Times New Roman" w:eastAsia="宋体"/>
          <w:sz w:val="21"/>
          <w:lang w:eastAsia="zh-CN"/>
        </w:rPr>
        <w:t>T</w:t>
      </w:r>
      <w:r>
        <w:rPr>
          <w:rFonts w:hint="eastAsia" w:ascii="Times New Roman" w:hAnsi="Times New Roman" w:eastAsia="宋体"/>
          <w:sz w:val="21"/>
          <w:lang w:eastAsia="zh-CN"/>
        </w:rPr>
        <w:t>wenty</w:t>
      </w:r>
      <w:r>
        <w:rPr>
          <w:rFonts w:ascii="Times New Roman" w:hAnsi="Times New Roman" w:eastAsia="宋体"/>
          <w:sz w:val="21"/>
          <w:lang w:eastAsia="zh-CN"/>
        </w:rPr>
        <w:t>-</w:t>
      </w:r>
      <w:r>
        <w:rPr>
          <w:rFonts w:hint="eastAsia" w:ascii="Times New Roman" w:hAnsi="Times New Roman" w:eastAsia="宋体"/>
          <w:sz w:val="21"/>
          <w:lang w:eastAsia="zh-CN"/>
        </w:rPr>
        <w:t>three</w:t>
      </w:r>
      <w:r>
        <w:rPr>
          <w:rFonts w:ascii="Times New Roman" w:hAnsi="Times New Roman" w:eastAsia="宋体"/>
          <w:sz w:val="21"/>
          <w:lang w:eastAsia="zh-CN"/>
        </w:rPr>
        <w:t xml:space="preserve"> </w:t>
      </w:r>
      <w:r>
        <w:rPr>
          <w:rFonts w:hint="eastAsia" w:ascii="Times New Roman" w:hAnsi="Times New Roman" w:eastAsia="宋体"/>
          <w:sz w:val="21"/>
          <w:lang w:eastAsia="zh-CN"/>
        </w:rPr>
        <w:t>year</w:t>
      </w:r>
      <w:r>
        <w:rPr>
          <w:rFonts w:ascii="Times New Roman" w:hAnsi="Times New Roman" w:eastAsia="宋体"/>
          <w:sz w:val="21"/>
          <w:lang w:eastAsia="zh-CN"/>
        </w:rPr>
        <w:t>-</w:t>
      </w:r>
      <w:r>
        <w:rPr>
          <w:rFonts w:hint="eastAsia" w:ascii="Times New Roman" w:hAnsi="Times New Roman" w:eastAsia="宋体"/>
          <w:sz w:val="21"/>
          <w:lang w:eastAsia="zh-CN"/>
        </w:rPr>
        <w:t>old</w:t>
      </w:r>
      <w:r>
        <w:rPr>
          <w:rFonts w:ascii="Times New Roman" w:hAnsi="Times New Roman" w:eastAsia="宋体"/>
          <w:sz w:val="21"/>
          <w:lang w:eastAsia="zh-CN"/>
        </w:rPr>
        <w:t xml:space="preserve"> W</w:t>
      </w:r>
      <w:r>
        <w:rPr>
          <w:rFonts w:hint="eastAsia" w:ascii="Times New Roman" w:hAnsi="Times New Roman" w:eastAsia="宋体"/>
          <w:sz w:val="21"/>
          <w:lang w:eastAsia="zh-CN"/>
        </w:rPr>
        <w:t>eland</w:t>
      </w:r>
      <w:r>
        <w:rPr>
          <w:rFonts w:ascii="Times New Roman" w:hAnsi="Times New Roman" w:eastAsia="宋体"/>
          <w:sz w:val="21"/>
          <w:lang w:eastAsia="zh-CN"/>
        </w:rPr>
        <w:t xml:space="preserve"> B</w:t>
      </w:r>
      <w:r>
        <w:rPr>
          <w:rFonts w:hint="eastAsia" w:ascii="Times New Roman" w:hAnsi="Times New Roman" w:eastAsia="宋体"/>
          <w:sz w:val="21"/>
          <w:lang w:eastAsia="zh-CN"/>
        </w:rPr>
        <w:t>ourne</w:t>
      </w:r>
      <w:r>
        <w:rPr>
          <w:rFonts w:ascii="Times New Roman" w:hAnsi="Times New Roman" w:eastAsia="宋体"/>
          <w:sz w:val="21"/>
          <w:lang w:eastAsia="zh-CN"/>
        </w:rPr>
        <w:t xml:space="preserve"> </w:t>
      </w:r>
      <w:r>
        <w:rPr>
          <w:rFonts w:hint="eastAsia" w:ascii="Times New Roman" w:hAnsi="Times New Roman" w:eastAsia="宋体"/>
          <w:sz w:val="21"/>
          <w:lang w:eastAsia="zh-CN"/>
        </w:rPr>
        <w:t>is</w:t>
      </w:r>
      <w:r>
        <w:rPr>
          <w:rFonts w:ascii="Times New Roman" w:hAnsi="Times New Roman" w:eastAsia="宋体"/>
          <w:sz w:val="21"/>
          <w:lang w:eastAsia="zh-CN"/>
        </w:rPr>
        <w:t xml:space="preserve"> </w:t>
      </w:r>
      <w:r>
        <w:rPr>
          <w:rFonts w:hint="eastAsia" w:ascii="Times New Roman" w:hAnsi="Times New Roman" w:eastAsia="宋体"/>
          <w:sz w:val="21"/>
          <w:lang w:eastAsia="zh-CN"/>
        </w:rPr>
        <w:t>one</w:t>
      </w:r>
      <w:r>
        <w:rPr>
          <w:rFonts w:ascii="Times New Roman" w:hAnsi="Times New Roman" w:eastAsia="宋体"/>
          <w:sz w:val="21"/>
          <w:lang w:eastAsia="zh-CN"/>
        </w:rPr>
        <w:t xml:space="preserve"> </w:t>
      </w:r>
      <w:r>
        <w:rPr>
          <w:rFonts w:hint="eastAsia" w:ascii="Times New Roman" w:hAnsi="Times New Roman" w:eastAsia="宋体"/>
          <w:sz w:val="21"/>
          <w:lang w:eastAsia="zh-CN"/>
        </w:rPr>
        <w:t>of</w:t>
      </w:r>
      <w:r>
        <w:rPr>
          <w:rFonts w:ascii="Times New Roman" w:hAnsi="Times New Roman" w:eastAsia="宋体"/>
          <w:sz w:val="21"/>
          <w:lang w:eastAsia="zh-CN"/>
        </w:rPr>
        <w:t xml:space="preserve"> </w:t>
      </w:r>
      <w:r>
        <w:rPr>
          <w:rFonts w:hint="eastAsia" w:ascii="Times New Roman" w:hAnsi="Times New Roman" w:eastAsia="宋体"/>
          <w:sz w:val="21"/>
          <w:lang w:eastAsia="zh-CN"/>
        </w:rPr>
        <w:t>those</w:t>
      </w:r>
      <w:r>
        <w:rPr>
          <w:rFonts w:ascii="Times New Roman" w:hAnsi="Times New Roman" w:eastAsia="宋体"/>
          <w:sz w:val="21"/>
          <w:lang w:eastAsia="zh-CN"/>
        </w:rPr>
        <w:t xml:space="preserve"> </w:t>
      </w:r>
      <w:r>
        <w:rPr>
          <w:rFonts w:hint="eastAsia" w:ascii="Times New Roman" w:hAnsi="Times New Roman" w:eastAsia="宋体"/>
          <w:sz w:val="21"/>
          <w:lang w:eastAsia="zh-CN"/>
        </w:rPr>
        <w:t>board</w:t>
      </w:r>
      <w:r>
        <w:rPr>
          <w:rFonts w:ascii="Times New Roman" w:hAnsi="Times New Roman" w:eastAsia="宋体"/>
          <w:sz w:val="21"/>
          <w:lang w:eastAsia="zh-CN"/>
        </w:rPr>
        <w:t>-</w:t>
      </w:r>
      <w:r>
        <w:rPr>
          <w:rFonts w:hint="eastAsia" w:ascii="Times New Roman" w:hAnsi="Times New Roman" w:eastAsia="宋体"/>
          <w:sz w:val="21"/>
          <w:lang w:eastAsia="zh-CN"/>
        </w:rPr>
        <w:t>game</w:t>
      </w:r>
      <w:r>
        <w:rPr>
          <w:rFonts w:ascii="Times New Roman" w:hAnsi="Times New Roman" w:eastAsia="宋体"/>
          <w:sz w:val="21"/>
          <w:lang w:eastAsia="zh-CN"/>
        </w:rPr>
        <w:t>-</w:t>
      </w:r>
      <w:r>
        <w:rPr>
          <w:rFonts w:hint="eastAsia" w:ascii="Times New Roman" w:hAnsi="Times New Roman" w:eastAsia="宋体"/>
          <w:sz w:val="21"/>
          <w:lang w:eastAsia="zh-CN"/>
        </w:rPr>
        <w:t>loving</w:t>
      </w:r>
      <w:r>
        <w:rPr>
          <w:rFonts w:ascii="Times New Roman" w:hAnsi="Times New Roman" w:eastAsia="宋体"/>
          <w:sz w:val="21"/>
          <w:lang w:eastAsia="zh-CN"/>
        </w:rPr>
        <w:t xml:space="preserve"> </w:t>
      </w:r>
      <w:r>
        <w:rPr>
          <w:rFonts w:hint="eastAsia" w:ascii="Times New Roman" w:hAnsi="Times New Roman" w:eastAsia="宋体"/>
          <w:sz w:val="21"/>
          <w:lang w:eastAsia="zh-CN"/>
        </w:rPr>
        <w:t>millennials</w:t>
      </w:r>
      <w:r>
        <w:rPr>
          <w:rFonts w:ascii="Times New Roman" w:hAnsi="Times New Roman" w:eastAsia="宋体"/>
          <w:sz w:val="21"/>
          <w:lang w:eastAsia="zh-CN"/>
        </w:rPr>
        <w:t xml:space="preserve">. </w:t>
      </w:r>
      <w:r>
        <w:rPr>
          <w:rFonts w:hint="eastAsia" w:ascii="Times New Roman" w:hAnsi="Times New Roman" w:eastAsia="宋体"/>
          <w:sz w:val="21"/>
          <w:lang w:eastAsia="zh-CN"/>
        </w:rPr>
        <w:t>“</w:t>
      </w:r>
      <w:r>
        <w:rPr>
          <w:rFonts w:ascii="Times New Roman" w:hAnsi="Times New Roman" w:eastAsia="宋体"/>
          <w:sz w:val="21"/>
          <w:lang w:eastAsia="zh-CN"/>
        </w:rPr>
        <w:t xml:space="preserve">I </w:t>
      </w:r>
      <w:r>
        <w:rPr>
          <w:rFonts w:hint="eastAsia" w:ascii="Times New Roman" w:hAnsi="Times New Roman" w:eastAsia="宋体"/>
          <w:sz w:val="21"/>
          <w:lang w:eastAsia="zh-CN"/>
        </w:rPr>
        <w:t>think</w:t>
      </w:r>
      <w:r>
        <w:rPr>
          <w:rFonts w:ascii="Times New Roman" w:hAnsi="Times New Roman" w:eastAsia="宋体"/>
          <w:sz w:val="21"/>
          <w:lang w:eastAsia="zh-CN"/>
        </w:rPr>
        <w:t xml:space="preserve"> </w:t>
      </w:r>
      <w:r>
        <w:rPr>
          <w:rFonts w:hint="eastAsia" w:ascii="Times New Roman" w:hAnsi="Times New Roman" w:eastAsia="宋体"/>
          <w:sz w:val="21"/>
          <w:lang w:eastAsia="zh-CN"/>
        </w:rPr>
        <w:t>more</w:t>
      </w:r>
      <w:r>
        <w:rPr>
          <w:rFonts w:ascii="Times New Roman" w:hAnsi="Times New Roman" w:eastAsia="宋体"/>
          <w:sz w:val="21"/>
          <w:lang w:eastAsia="zh-CN"/>
        </w:rPr>
        <w:t xml:space="preserve"> </w:t>
      </w:r>
      <w:r>
        <w:rPr>
          <w:rFonts w:hint="eastAsia" w:ascii="Times New Roman" w:hAnsi="Times New Roman" w:eastAsia="宋体"/>
          <w:sz w:val="21"/>
          <w:lang w:eastAsia="zh-CN"/>
        </w:rPr>
        <w:t>with</w:t>
      </w:r>
      <w:r>
        <w:rPr>
          <w:rFonts w:ascii="Times New Roman" w:hAnsi="Times New Roman" w:eastAsia="宋体"/>
          <w:sz w:val="21"/>
          <w:lang w:eastAsia="zh-CN"/>
        </w:rPr>
        <w:t xml:space="preserve"> </w:t>
      </w:r>
      <w:r>
        <w:rPr>
          <w:rFonts w:hint="eastAsia" w:ascii="Times New Roman" w:hAnsi="Times New Roman" w:eastAsia="宋体"/>
          <w:sz w:val="21"/>
          <w:lang w:eastAsia="zh-CN"/>
        </w:rPr>
        <w:t>my</w:t>
      </w:r>
      <w:r>
        <w:rPr>
          <w:rFonts w:ascii="Times New Roman" w:hAnsi="Times New Roman" w:eastAsia="宋体"/>
          <w:sz w:val="21"/>
          <w:lang w:eastAsia="zh-CN"/>
        </w:rPr>
        <w:t xml:space="preserve"> generation, </w:t>
      </w:r>
      <w:r>
        <w:rPr>
          <w:rFonts w:hint="eastAsia" w:ascii="Times New Roman" w:hAnsi="Times New Roman" w:eastAsia="宋体"/>
          <w:sz w:val="21"/>
          <w:lang w:eastAsia="zh-CN"/>
        </w:rPr>
        <w:t>they</w:t>
      </w:r>
      <w:r>
        <w:rPr>
          <w:rFonts w:ascii="Times New Roman" w:hAnsi="Times New Roman" w:eastAsia="宋体"/>
          <w:sz w:val="21"/>
          <w:lang w:eastAsia="zh-CN"/>
        </w:rPr>
        <w:t>’</w:t>
      </w:r>
      <w:r>
        <w:rPr>
          <w:rFonts w:hint="eastAsia" w:ascii="Times New Roman" w:hAnsi="Times New Roman" w:eastAsia="宋体"/>
          <w:sz w:val="21"/>
          <w:lang w:eastAsia="zh-CN"/>
        </w:rPr>
        <w:t>re</w:t>
      </w:r>
      <w:r>
        <w:rPr>
          <w:rFonts w:ascii="Times New Roman" w:hAnsi="Times New Roman" w:eastAsia="宋体"/>
          <w:sz w:val="21"/>
          <w:lang w:eastAsia="zh-CN"/>
        </w:rPr>
        <w:t xml:space="preserve"> </w:t>
      </w:r>
      <w:r>
        <w:rPr>
          <w:rFonts w:hint="eastAsia" w:ascii="Times New Roman" w:hAnsi="Times New Roman" w:eastAsia="宋体"/>
          <w:sz w:val="21"/>
          <w:lang w:eastAsia="zh-CN"/>
        </w:rPr>
        <w:t>wanting</w:t>
      </w:r>
      <w:r>
        <w:rPr>
          <w:rFonts w:ascii="Times New Roman" w:hAnsi="Times New Roman" w:eastAsia="宋体"/>
          <w:sz w:val="21"/>
          <w:lang w:eastAsia="zh-CN"/>
        </w:rPr>
        <w:t xml:space="preserve"> </w:t>
      </w:r>
      <w:r>
        <w:rPr>
          <w:rFonts w:hint="eastAsia" w:ascii="Times New Roman" w:hAnsi="Times New Roman" w:eastAsia="宋体"/>
          <w:sz w:val="21"/>
          <w:lang w:eastAsia="zh-CN"/>
        </w:rPr>
        <w:t>to</w:t>
      </w:r>
      <w:r>
        <w:rPr>
          <w:rFonts w:ascii="Times New Roman" w:hAnsi="Times New Roman" w:eastAsia="宋体"/>
          <w:sz w:val="21"/>
          <w:lang w:eastAsia="zh-CN"/>
        </w:rPr>
        <w:t xml:space="preserve"> </w:t>
      </w:r>
      <w:r>
        <w:rPr>
          <w:rFonts w:hint="eastAsia" w:ascii="Times New Roman" w:hAnsi="Times New Roman" w:eastAsia="宋体"/>
          <w:sz w:val="21"/>
          <w:lang w:eastAsia="zh-CN"/>
        </w:rPr>
        <w:t>take</w:t>
      </w:r>
      <w:r>
        <w:rPr>
          <w:rFonts w:ascii="Times New Roman" w:hAnsi="Times New Roman" w:eastAsia="宋体"/>
          <w:sz w:val="21"/>
          <w:lang w:eastAsia="zh-CN"/>
        </w:rPr>
        <w:t xml:space="preserve"> </w:t>
      </w:r>
      <w:r>
        <w:rPr>
          <w:rFonts w:hint="eastAsia" w:ascii="Times New Roman" w:hAnsi="Times New Roman" w:eastAsia="宋体"/>
          <w:sz w:val="21"/>
          <w:lang w:eastAsia="zh-CN"/>
        </w:rPr>
        <w:t>time</w:t>
      </w:r>
      <w:r>
        <w:rPr>
          <w:rFonts w:ascii="Times New Roman" w:hAnsi="Times New Roman" w:eastAsia="宋体"/>
          <w:sz w:val="21"/>
          <w:lang w:eastAsia="zh-CN"/>
        </w:rPr>
        <w:t>. T</w:t>
      </w:r>
      <w:r>
        <w:rPr>
          <w:rFonts w:hint="eastAsia" w:ascii="Times New Roman" w:hAnsi="Times New Roman" w:eastAsia="宋体"/>
          <w:sz w:val="21"/>
          <w:lang w:eastAsia="zh-CN"/>
        </w:rPr>
        <w:t>hey</w:t>
      </w:r>
      <w:r>
        <w:rPr>
          <w:rFonts w:ascii="Times New Roman" w:hAnsi="Times New Roman" w:eastAsia="宋体"/>
          <w:sz w:val="21"/>
          <w:lang w:eastAsia="zh-CN"/>
        </w:rPr>
        <w:t>’</w:t>
      </w:r>
      <w:r>
        <w:rPr>
          <w:rFonts w:hint="eastAsia" w:ascii="Times New Roman" w:hAnsi="Times New Roman" w:eastAsia="宋体"/>
          <w:sz w:val="21"/>
          <w:lang w:eastAsia="zh-CN"/>
        </w:rPr>
        <w:t>re</w:t>
      </w:r>
      <w:r>
        <w:rPr>
          <w:rFonts w:ascii="Times New Roman" w:hAnsi="Times New Roman" w:eastAsia="宋体"/>
          <w:sz w:val="21"/>
          <w:lang w:eastAsia="zh-CN"/>
        </w:rPr>
        <w:t xml:space="preserve"> </w:t>
      </w:r>
      <w:r>
        <w:rPr>
          <w:rFonts w:hint="eastAsia" w:ascii="Times New Roman" w:hAnsi="Times New Roman" w:eastAsia="宋体"/>
          <w:sz w:val="21"/>
          <w:lang w:eastAsia="zh-CN"/>
        </w:rPr>
        <w:t>wanting</w:t>
      </w:r>
      <w:r>
        <w:rPr>
          <w:rFonts w:ascii="Times New Roman" w:hAnsi="Times New Roman" w:eastAsia="宋体"/>
          <w:sz w:val="21"/>
          <w:lang w:eastAsia="zh-CN"/>
        </w:rPr>
        <w:t xml:space="preserve"> </w:t>
      </w:r>
      <w:r>
        <w:rPr>
          <w:rFonts w:hint="eastAsia" w:ascii="Times New Roman" w:hAnsi="Times New Roman" w:eastAsia="宋体"/>
          <w:sz w:val="21"/>
          <w:lang w:eastAsia="zh-CN"/>
        </w:rPr>
        <w:t>to</w:t>
      </w:r>
      <w:r>
        <w:rPr>
          <w:rFonts w:ascii="Times New Roman" w:hAnsi="Times New Roman" w:eastAsia="宋体"/>
          <w:sz w:val="21"/>
          <w:lang w:eastAsia="zh-CN"/>
        </w:rPr>
        <w:t xml:space="preserve"> </w:t>
      </w:r>
      <w:r>
        <w:rPr>
          <w:rFonts w:hint="eastAsia" w:ascii="Times New Roman" w:hAnsi="Times New Roman" w:eastAsia="宋体"/>
          <w:sz w:val="21"/>
          <w:lang w:eastAsia="zh-CN"/>
        </w:rPr>
        <w:t>take</w:t>
      </w:r>
      <w:r>
        <w:rPr>
          <w:rFonts w:ascii="Times New Roman" w:hAnsi="Times New Roman" w:eastAsia="宋体"/>
          <w:sz w:val="21"/>
          <w:lang w:eastAsia="zh-CN"/>
        </w:rPr>
        <w:t xml:space="preserve"> </w:t>
      </w:r>
      <w:r>
        <w:rPr>
          <w:rFonts w:hint="eastAsia" w:ascii="Times New Roman" w:hAnsi="Times New Roman" w:eastAsia="宋体"/>
          <w:sz w:val="21"/>
          <w:lang w:eastAsia="zh-CN"/>
        </w:rPr>
        <w:t>it</w:t>
      </w:r>
      <w:r>
        <w:rPr>
          <w:rFonts w:ascii="Times New Roman" w:hAnsi="Times New Roman" w:eastAsia="宋体"/>
          <w:sz w:val="21"/>
          <w:lang w:eastAsia="zh-CN"/>
        </w:rPr>
        <w:t xml:space="preserve"> </w:t>
      </w:r>
      <w:r>
        <w:rPr>
          <w:rFonts w:hint="eastAsia" w:ascii="Times New Roman" w:hAnsi="Times New Roman" w:eastAsia="宋体"/>
          <w:sz w:val="21"/>
          <w:lang w:eastAsia="zh-CN"/>
        </w:rPr>
        <w:t>slowly</w:t>
      </w:r>
      <w:r>
        <w:rPr>
          <w:rFonts w:ascii="Times New Roman" w:hAnsi="Times New Roman" w:eastAsia="宋体"/>
          <w:sz w:val="21"/>
          <w:lang w:eastAsia="zh-CN"/>
        </w:rPr>
        <w:t xml:space="preserve"> </w:t>
      </w:r>
      <w:r>
        <w:rPr>
          <w:rFonts w:hint="eastAsia" w:ascii="Times New Roman" w:hAnsi="Times New Roman" w:eastAsia="宋体"/>
          <w:sz w:val="21"/>
          <w:lang w:eastAsia="zh-CN"/>
        </w:rPr>
        <w:t>and</w:t>
      </w:r>
      <w:r>
        <w:rPr>
          <w:rFonts w:ascii="Times New Roman" w:hAnsi="Times New Roman" w:eastAsia="宋体"/>
          <w:sz w:val="21"/>
          <w:lang w:eastAsia="zh-CN"/>
        </w:rPr>
        <w:t xml:space="preserve"> I </w:t>
      </w:r>
      <w:r>
        <w:rPr>
          <w:rFonts w:hint="eastAsia" w:ascii="Times New Roman" w:hAnsi="Times New Roman" w:eastAsia="宋体"/>
          <w:sz w:val="21"/>
          <w:lang w:eastAsia="zh-CN"/>
        </w:rPr>
        <w:t>think</w:t>
      </w:r>
      <w:r>
        <w:rPr>
          <w:rFonts w:ascii="Times New Roman" w:hAnsi="Times New Roman" w:eastAsia="宋体"/>
          <w:sz w:val="21"/>
          <w:lang w:eastAsia="zh-CN"/>
        </w:rPr>
        <w:t xml:space="preserve">, </w:t>
      </w:r>
      <w:r>
        <w:rPr>
          <w:rFonts w:hint="eastAsia" w:ascii="Times New Roman" w:hAnsi="Times New Roman" w:eastAsia="宋体"/>
          <w:sz w:val="21"/>
          <w:lang w:eastAsia="zh-CN"/>
        </w:rPr>
        <w:t>too,</w:t>
      </w:r>
      <w:r>
        <w:rPr>
          <w:rFonts w:ascii="Times New Roman" w:hAnsi="Times New Roman" w:eastAsia="宋体"/>
          <w:sz w:val="21"/>
          <w:lang w:eastAsia="zh-CN"/>
        </w:rPr>
        <w:t xml:space="preserve">  </w:t>
      </w:r>
      <w:r>
        <w:rPr>
          <w:rFonts w:hint="eastAsia" w:ascii="Times New Roman" w:hAnsi="Times New Roman" w:eastAsia="宋体"/>
          <w:sz w:val="21"/>
          <w:lang w:eastAsia="zh-CN"/>
        </w:rPr>
        <w:t>video</w:t>
      </w:r>
      <w:r>
        <w:rPr>
          <w:rFonts w:ascii="Times New Roman" w:hAnsi="Times New Roman" w:eastAsia="宋体"/>
          <w:sz w:val="21"/>
          <w:lang w:eastAsia="zh-CN"/>
        </w:rPr>
        <w:t xml:space="preserve"> </w:t>
      </w:r>
      <w:r>
        <w:rPr>
          <w:rFonts w:hint="eastAsia" w:ascii="Times New Roman" w:hAnsi="Times New Roman" w:eastAsia="宋体"/>
          <w:sz w:val="21"/>
          <w:lang w:eastAsia="zh-CN"/>
        </w:rPr>
        <w:t>games</w:t>
      </w:r>
      <w:r>
        <w:rPr>
          <w:rFonts w:ascii="Times New Roman" w:hAnsi="Times New Roman" w:eastAsia="宋体"/>
          <w:sz w:val="21"/>
          <w:lang w:eastAsia="zh-CN"/>
        </w:rPr>
        <w:t xml:space="preserve"> </w:t>
      </w:r>
      <w:r>
        <w:rPr>
          <w:rFonts w:hint="eastAsia" w:ascii="Times New Roman" w:hAnsi="Times New Roman" w:eastAsia="宋体"/>
          <w:sz w:val="21"/>
          <w:lang w:eastAsia="zh-CN"/>
        </w:rPr>
        <w:t>have</w:t>
      </w:r>
      <w:r>
        <w:rPr>
          <w:rFonts w:ascii="Times New Roman" w:hAnsi="Times New Roman" w:eastAsia="宋体"/>
          <w:sz w:val="21"/>
          <w:lang w:eastAsia="zh-CN"/>
        </w:rPr>
        <w:t xml:space="preserve"> </w:t>
      </w:r>
      <w:r>
        <w:rPr>
          <w:rFonts w:hint="eastAsia" w:ascii="Times New Roman" w:hAnsi="Times New Roman" w:eastAsia="宋体"/>
          <w:sz w:val="21"/>
          <w:lang w:eastAsia="zh-CN"/>
        </w:rPr>
        <w:t>kind</w:t>
      </w:r>
      <w:r>
        <w:rPr>
          <w:rFonts w:ascii="Times New Roman" w:hAnsi="Times New Roman" w:eastAsia="宋体"/>
          <w:sz w:val="21"/>
          <w:lang w:eastAsia="zh-CN"/>
        </w:rPr>
        <w:t xml:space="preserve"> </w:t>
      </w:r>
      <w:r>
        <w:rPr>
          <w:rFonts w:hint="eastAsia" w:ascii="Times New Roman" w:hAnsi="Times New Roman" w:eastAsia="宋体"/>
          <w:sz w:val="21"/>
          <w:lang w:eastAsia="zh-CN"/>
        </w:rPr>
        <w:t>of</w:t>
      </w:r>
      <w:r>
        <w:rPr>
          <w:rFonts w:ascii="Times New Roman" w:hAnsi="Times New Roman" w:eastAsia="宋体"/>
          <w:sz w:val="21"/>
          <w:lang w:eastAsia="zh-CN"/>
        </w:rPr>
        <w:t xml:space="preserve"> </w:t>
      </w:r>
      <w:r>
        <w:rPr>
          <w:rFonts w:hint="eastAsia" w:ascii="Times New Roman" w:hAnsi="Times New Roman" w:eastAsia="宋体"/>
          <w:sz w:val="21"/>
          <w:lang w:eastAsia="zh-CN"/>
        </w:rPr>
        <w:t>lost</w:t>
      </w:r>
      <w:r>
        <w:rPr>
          <w:rFonts w:ascii="Times New Roman" w:hAnsi="Times New Roman" w:eastAsia="宋体"/>
          <w:sz w:val="21"/>
          <w:lang w:eastAsia="zh-CN"/>
        </w:rPr>
        <w:t xml:space="preserve"> </w:t>
      </w:r>
      <w:r>
        <w:rPr>
          <w:rFonts w:hint="eastAsia" w:ascii="Times New Roman" w:hAnsi="Times New Roman" w:eastAsia="宋体"/>
          <w:sz w:val="21"/>
          <w:lang w:eastAsia="zh-CN"/>
        </w:rPr>
        <w:t>their</w:t>
      </w:r>
      <w:r>
        <w:rPr>
          <w:rFonts w:ascii="Times New Roman" w:hAnsi="Times New Roman" w:eastAsia="宋体"/>
          <w:sz w:val="21"/>
          <w:lang w:eastAsia="zh-CN"/>
        </w:rPr>
        <w:t xml:space="preserve"> </w:t>
      </w:r>
      <w:r>
        <w:rPr>
          <w:rFonts w:hint="eastAsia" w:ascii="Times New Roman" w:hAnsi="Times New Roman" w:eastAsia="宋体"/>
          <w:sz w:val="21"/>
          <w:lang w:eastAsia="zh-CN"/>
        </w:rPr>
        <w:t>attraction”</w:t>
      </w:r>
    </w:p>
    <w:p>
      <w:pPr>
        <w:pStyle w:val="19"/>
        <w:ind w:firstLine="420" w:firstLineChars="200"/>
        <w:jc w:val="both"/>
        <w:rPr>
          <w:rFonts w:ascii="Times New Roman" w:hAnsi="Times New Roman" w:eastAsia="宋体"/>
          <w:sz w:val="21"/>
        </w:rPr>
      </w:pPr>
      <w:r>
        <w:rPr>
          <w:rFonts w:ascii="Times New Roman" w:hAnsi="Times New Roman" w:eastAsia="宋体"/>
          <w:sz w:val="21"/>
        </w:rPr>
        <w:t xml:space="preserve">Adrienne Appell is </w:t>
      </w:r>
      <w:r>
        <w:rPr>
          <w:rFonts w:hint="eastAsia" w:ascii="Times New Roman" w:hAnsi="Times New Roman" w:eastAsia="宋体"/>
          <w:sz w:val="21"/>
          <w:lang w:eastAsia="zh-CN"/>
        </w:rPr>
        <w:t>with</w:t>
      </w:r>
      <w:r>
        <w:rPr>
          <w:rFonts w:ascii="Times New Roman" w:hAnsi="Times New Roman" w:eastAsia="宋体"/>
          <w:sz w:val="21"/>
        </w:rPr>
        <w:t xml:space="preserve"> the Toy Industy A</w:t>
      </w:r>
      <w:r>
        <w:rPr>
          <w:rFonts w:hint="eastAsia" w:ascii="Times New Roman" w:hAnsi="Times New Roman" w:eastAsia="宋体"/>
          <w:sz w:val="21"/>
          <w:lang w:eastAsia="zh-CN"/>
        </w:rPr>
        <w:t>ssociation</w:t>
      </w:r>
      <w:r>
        <w:rPr>
          <w:rFonts w:ascii="Times New Roman" w:hAnsi="Times New Roman" w:eastAsia="宋体"/>
          <w:sz w:val="21"/>
        </w:rPr>
        <w:t>, She says the ne</w:t>
      </w:r>
      <w:r>
        <w:rPr>
          <w:rFonts w:hint="eastAsia" w:ascii="Times New Roman" w:hAnsi="Times New Roman" w:eastAsia="宋体"/>
          <w:sz w:val="21"/>
          <w:lang w:eastAsia="zh-CN"/>
        </w:rPr>
        <w:t>w</w:t>
      </w:r>
      <w:r>
        <w:rPr>
          <w:rFonts w:ascii="Times New Roman" w:hAnsi="Times New Roman" w:eastAsia="宋体"/>
          <w:sz w:val="21"/>
        </w:rPr>
        <w:t xml:space="preserve"> generation just wants to put down the telephone and Tablet and connect directly with other people.</w:t>
      </w:r>
    </w:p>
    <w:p>
      <w:pPr>
        <w:pStyle w:val="19"/>
        <w:rPr>
          <w:rFonts w:ascii="Times New Roman" w:hAnsi="Times New Roman" w:eastAsia="宋体"/>
          <w:sz w:val="21"/>
        </w:rPr>
      </w:pPr>
      <w:r>
        <w:rPr>
          <w:rFonts w:ascii="Times New Roman" w:hAnsi="Times New Roman" w:eastAsia="宋体"/>
          <w:sz w:val="21"/>
        </w:rPr>
        <w:t>24.What can we learn about GameHaus Cafe from the text?</w:t>
      </w:r>
    </w:p>
    <w:p>
      <w:pPr>
        <w:pStyle w:val="19"/>
        <w:rPr>
          <w:rFonts w:ascii="Times New Roman" w:hAnsi="Times New Roman" w:eastAsia="宋体"/>
          <w:sz w:val="21"/>
        </w:rPr>
      </w:pPr>
      <w:r>
        <w:rPr>
          <w:rFonts w:ascii="Times New Roman" w:hAnsi="Times New Roman" w:eastAsia="宋体"/>
          <w:sz w:val="21"/>
        </w:rPr>
        <w:t>A. It features board games.</w:t>
      </w:r>
    </w:p>
    <w:p>
      <w:pPr>
        <w:pStyle w:val="19"/>
        <w:rPr>
          <w:rFonts w:ascii="Times New Roman" w:hAnsi="Times New Roman" w:eastAsia="宋体"/>
          <w:sz w:val="21"/>
        </w:rPr>
      </w:pPr>
      <w:r>
        <w:rPr>
          <w:rFonts w:ascii="Times New Roman" w:hAnsi="Times New Roman" w:eastAsia="宋体"/>
          <w:sz w:val="21"/>
        </w:rPr>
        <w:t>B. It serves millennials only.</w:t>
      </w:r>
    </w:p>
    <w:p>
      <w:pPr>
        <w:pStyle w:val="19"/>
        <w:rPr>
          <w:rFonts w:ascii="Times New Roman" w:hAnsi="Times New Roman" w:eastAsia="宋体"/>
          <w:sz w:val="21"/>
        </w:rPr>
      </w:pPr>
      <w:r>
        <w:rPr>
          <w:rFonts w:ascii="Times New Roman" w:hAnsi="Times New Roman" w:eastAsia="宋体"/>
          <w:sz w:val="21"/>
        </w:rPr>
        <w:t>C. It denies access to the Internet.</w:t>
      </w:r>
    </w:p>
    <w:p>
      <w:pPr>
        <w:pStyle w:val="19"/>
        <w:rPr>
          <w:rFonts w:ascii="Times New Roman" w:hAnsi="Times New Roman" w:eastAsia="宋体"/>
          <w:sz w:val="21"/>
        </w:rPr>
      </w:pPr>
      <w:r>
        <w:rPr>
          <w:rFonts w:ascii="Times New Roman" w:hAnsi="Times New Roman" w:eastAsia="宋体"/>
          <w:sz w:val="21"/>
        </w:rPr>
        <w:t>D. It provides a romantic atmosphere.</w:t>
      </w:r>
    </w:p>
    <w:p>
      <w:pPr>
        <w:pStyle w:val="19"/>
        <w:rPr>
          <w:rFonts w:ascii="Times New Roman" w:hAnsi="Times New Roman" w:eastAsia="宋体"/>
          <w:sz w:val="21"/>
        </w:rPr>
      </w:pPr>
      <w:r>
        <w:rPr>
          <w:rFonts w:ascii="Times New Roman" w:hAnsi="Times New Roman" w:eastAsia="宋体"/>
          <w:sz w:val="21"/>
        </w:rPr>
        <w:t>25.According to the text, what advantage do board games have over video games?</w:t>
      </w:r>
    </w:p>
    <w:p>
      <w:pPr>
        <w:pStyle w:val="19"/>
        <w:rPr>
          <w:rFonts w:ascii="Times New Roman" w:hAnsi="Times New Roman" w:eastAsia="宋体"/>
          <w:sz w:val="21"/>
        </w:rPr>
      </w:pPr>
      <w:r>
        <w:rPr>
          <w:rFonts w:ascii="Times New Roman" w:hAnsi="Times New Roman" w:eastAsia="宋体"/>
          <w:sz w:val="21"/>
        </w:rPr>
        <w:t>A. They are financially profitable.</w:t>
      </w:r>
    </w:p>
    <w:p>
      <w:pPr>
        <w:pStyle w:val="19"/>
        <w:rPr>
          <w:rFonts w:ascii="Times New Roman" w:hAnsi="Times New Roman" w:eastAsia="宋体"/>
          <w:sz w:val="21"/>
        </w:rPr>
      </w:pPr>
      <w:r>
        <w:rPr>
          <w:rFonts w:ascii="Times New Roman" w:hAnsi="Times New Roman" w:eastAsia="宋体"/>
          <w:sz w:val="21"/>
        </w:rPr>
        <w:t>B. They help develop intelligence.</w:t>
      </w:r>
    </w:p>
    <w:p>
      <w:pPr>
        <w:pStyle w:val="19"/>
        <w:rPr>
          <w:rFonts w:ascii="Times New Roman" w:hAnsi="Times New Roman" w:eastAsia="宋体"/>
          <w:sz w:val="21"/>
        </w:rPr>
      </w:pPr>
      <w:r>
        <w:rPr>
          <w:rFonts w:ascii="Times New Roman" w:hAnsi="Times New Roman" w:eastAsia="宋体"/>
          <w:sz w:val="21"/>
        </w:rPr>
        <w:t>C. They have more varieties available.</w:t>
      </w:r>
    </w:p>
    <w:p>
      <w:pPr>
        <w:pStyle w:val="19"/>
        <w:rPr>
          <w:rFonts w:ascii="Times New Roman" w:hAnsi="Times New Roman" w:eastAsia="宋体"/>
          <w:sz w:val="21"/>
        </w:rPr>
      </w:pPr>
      <w:r>
        <w:rPr>
          <w:rFonts w:ascii="Times New Roman" w:hAnsi="Times New Roman" w:eastAsia="宋体"/>
          <w:sz w:val="21"/>
        </w:rPr>
        <w:t>D. They enable face-to-face interaction.</w:t>
      </w:r>
    </w:p>
    <w:p>
      <w:pPr>
        <w:pStyle w:val="19"/>
        <w:rPr>
          <w:rFonts w:ascii="Times New Roman" w:hAnsi="Times New Roman" w:eastAsia="宋体"/>
          <w:sz w:val="21"/>
        </w:rPr>
      </w:pPr>
      <w:r>
        <w:rPr>
          <w:rFonts w:ascii="Times New Roman" w:hAnsi="Times New Roman" w:eastAsia="宋体"/>
          <w:sz w:val="21"/>
        </w:rPr>
        <w:t>26.What is the author's purpose in writing the text?</w:t>
      </w:r>
    </w:p>
    <w:p>
      <w:pPr>
        <w:pStyle w:val="19"/>
        <w:rPr>
          <w:rFonts w:ascii="Times New Roman" w:hAnsi="Times New Roman" w:eastAsia="宋体"/>
          <w:sz w:val="21"/>
        </w:rPr>
      </w:pPr>
      <w:r>
        <w:rPr>
          <w:rFonts w:ascii="Times New Roman" w:hAnsi="Times New Roman" w:eastAsia="宋体"/>
          <w:sz w:val="21"/>
        </w:rPr>
        <w:t>A. To advertise a game.</w:t>
      </w:r>
    </w:p>
    <w:p>
      <w:pPr>
        <w:pStyle w:val="19"/>
        <w:rPr>
          <w:rFonts w:ascii="Times New Roman" w:hAnsi="Times New Roman" w:eastAsia="宋体"/>
          <w:sz w:val="21"/>
        </w:rPr>
      </w:pPr>
      <w:r>
        <w:rPr>
          <w:rFonts w:ascii="Times New Roman" w:hAnsi="Times New Roman" w:eastAsia="宋体"/>
          <w:sz w:val="21"/>
        </w:rPr>
        <w:t>B. To introduce a business.</w:t>
      </w:r>
    </w:p>
    <w:p>
      <w:pPr>
        <w:pStyle w:val="19"/>
        <w:rPr>
          <w:rFonts w:ascii="Times New Roman" w:hAnsi="Times New Roman" w:eastAsia="宋体"/>
          <w:sz w:val="21"/>
        </w:rPr>
      </w:pPr>
      <w:r>
        <w:rPr>
          <w:rFonts w:ascii="Times New Roman" w:hAnsi="Times New Roman" w:eastAsia="宋体"/>
          <w:sz w:val="21"/>
        </w:rPr>
        <w:t>C. To inform a phenomenon.</w:t>
      </w:r>
    </w:p>
    <w:p>
      <w:pPr>
        <w:pStyle w:val="19"/>
        <w:rPr>
          <w:rFonts w:ascii="Times New Roman" w:hAnsi="Times New Roman" w:eastAsia="宋体"/>
          <w:sz w:val="21"/>
        </w:rPr>
      </w:pPr>
      <w:r>
        <w:rPr>
          <w:rFonts w:ascii="Times New Roman" w:hAnsi="Times New Roman" w:eastAsia="宋体"/>
          <w:sz w:val="21"/>
        </w:rPr>
        <w:t>D. To promote a study.</w:t>
      </w:r>
    </w:p>
    <w:p>
      <w:pPr>
        <w:pStyle w:val="19"/>
        <w:jc w:val="center"/>
        <w:rPr>
          <w:rFonts w:ascii="Times New Roman" w:hAnsi="Times New Roman" w:eastAsia="宋体"/>
          <w:b/>
          <w:bCs/>
          <w:sz w:val="21"/>
        </w:rPr>
      </w:pPr>
      <w:r>
        <w:rPr>
          <w:rFonts w:ascii="Times New Roman" w:hAnsi="Times New Roman" w:eastAsia="宋体"/>
          <w:b/>
          <w:bCs/>
          <w:sz w:val="21"/>
        </w:rPr>
        <w:t>C</w:t>
      </w:r>
    </w:p>
    <w:p>
      <w:pPr>
        <w:pStyle w:val="19"/>
        <w:ind w:firstLine="420" w:firstLineChars="200"/>
        <w:jc w:val="both"/>
        <w:rPr>
          <w:rFonts w:ascii="Times New Roman" w:hAnsi="Times New Roman" w:eastAsia="宋体"/>
          <w:sz w:val="21"/>
        </w:rPr>
      </w:pPr>
      <w:r>
        <w:rPr>
          <w:rFonts w:ascii="Times New Roman" w:hAnsi="Times New Roman" w:eastAsia="宋体"/>
          <w:sz w:val="21"/>
        </w:rPr>
        <w:t>Do you like to keep fit? We're always told that regular exercise is good for our body and mind. More and more people are taking up activities that improve their fitness. But is there a risk that some of us might get obsessed(迷的）</w:t>
      </w:r>
      <w:r>
        <w:rPr>
          <w:rFonts w:hint="eastAsia" w:ascii="Times New Roman" w:hAnsi="Times New Roman" w:eastAsia="宋体"/>
          <w:sz w:val="21"/>
          <w:lang w:eastAsia="zh-CN"/>
        </w:rPr>
        <w:t xml:space="preserve"> </w:t>
      </w:r>
      <w:r>
        <w:rPr>
          <w:rFonts w:ascii="Times New Roman" w:hAnsi="Times New Roman" w:eastAsia="宋体"/>
          <w:sz w:val="21"/>
        </w:rPr>
        <w:t>and overdo it?</w:t>
      </w:r>
    </w:p>
    <w:p>
      <w:pPr>
        <w:pStyle w:val="19"/>
        <w:ind w:firstLine="420" w:firstLineChars="200"/>
        <w:jc w:val="both"/>
        <w:rPr>
          <w:rFonts w:ascii="Times New Roman" w:hAnsi="Times New Roman" w:eastAsia="宋体"/>
          <w:sz w:val="21"/>
        </w:rPr>
      </w:pPr>
      <w:r>
        <w:rPr>
          <w:rFonts w:ascii="Times New Roman" w:hAnsi="Times New Roman" w:eastAsia="宋体"/>
          <w:sz w:val="21"/>
        </w:rPr>
        <w:t>Well, for some people, fitness has become an obsession as they aim for perfection. And fitness trackers and apps can add to this addiction, especially if someone is driven by achievement and perfectionism. And sharing data on social media means exercising becomes public and competitive, which could cause problems in someone who is vulnerable(脆弱的）</w:t>
      </w:r>
      <w:r>
        <w:rPr>
          <w:rFonts w:hint="eastAsia" w:ascii="Times New Roman" w:hAnsi="Times New Roman" w:eastAsia="宋体"/>
          <w:sz w:val="21"/>
          <w:lang w:eastAsia="zh-CN"/>
        </w:rPr>
        <w:t>.</w:t>
      </w:r>
      <w:r>
        <w:rPr>
          <w:rFonts w:ascii="Times New Roman" w:hAnsi="Times New Roman" w:eastAsia="宋体"/>
          <w:sz w:val="21"/>
          <w:lang w:eastAsia="zh-CN"/>
        </w:rPr>
        <w:t xml:space="preserve"> </w:t>
      </w:r>
      <w:r>
        <w:rPr>
          <w:rFonts w:ascii="Times New Roman" w:hAnsi="Times New Roman" w:eastAsia="宋体"/>
          <w:sz w:val="21"/>
        </w:rPr>
        <w:t>Experts say this can lead to a medical condition called orthorexia nervosa, or addiction to healthy eating and over-exercise. Untreated, it can lead to malnutrition and mental health complications.</w:t>
      </w:r>
    </w:p>
    <w:p>
      <w:pPr>
        <w:pStyle w:val="19"/>
        <w:ind w:firstLine="420" w:firstLineChars="200"/>
        <w:jc w:val="both"/>
        <w:rPr>
          <w:rFonts w:ascii="Times New Roman" w:hAnsi="Times New Roman" w:eastAsia="宋体"/>
          <w:sz w:val="21"/>
        </w:rPr>
      </w:pPr>
      <w:r>
        <w:rPr>
          <w:rFonts w:ascii="Times New Roman" w:hAnsi="Times New Roman" w:eastAsia="宋体"/>
          <w:sz w:val="21"/>
        </w:rPr>
        <w:t xml:space="preserve">Too much exercise can also </w:t>
      </w:r>
      <w:r>
        <w:rPr>
          <w:rFonts w:ascii="Times New Roman" w:hAnsi="Times New Roman" w:eastAsia="宋体"/>
          <w:b/>
          <w:bCs/>
          <w:sz w:val="21"/>
          <w:u w:val="single"/>
        </w:rPr>
        <w:t>take its toll</w:t>
      </w:r>
      <w:r>
        <w:rPr>
          <w:rFonts w:ascii="Times New Roman" w:hAnsi="Times New Roman" w:eastAsia="宋体"/>
          <w:sz w:val="21"/>
        </w:rPr>
        <w:t xml:space="preserve"> on someone's physical health as well. Symptoms of over-exercising include injuries such as a broken leg and a low immune system. So how much exercise is too much? Researches found the ideal pace to jog was about eight kilometers per hour-and that it was best to jog no more than three times a week or for 2.5 hours in total, showing that moderate jogging is possibly more beneficial than being inactive or undertaking strenuous (剧烈的）</w:t>
      </w:r>
      <w:r>
        <w:rPr>
          <w:rFonts w:hint="eastAsia" w:ascii="Times New Roman" w:hAnsi="Times New Roman" w:eastAsia="宋体"/>
          <w:sz w:val="21"/>
          <w:lang w:eastAsia="zh-CN"/>
        </w:rPr>
        <w:t xml:space="preserve"> </w:t>
      </w:r>
      <w:r>
        <w:rPr>
          <w:rFonts w:ascii="Times New Roman" w:hAnsi="Times New Roman" w:eastAsia="宋体"/>
          <w:sz w:val="21"/>
        </w:rPr>
        <w:t>jogging.</w:t>
      </w:r>
    </w:p>
    <w:p>
      <w:pPr>
        <w:pStyle w:val="19"/>
        <w:ind w:firstLine="420" w:firstLineChars="200"/>
        <w:jc w:val="both"/>
        <w:rPr>
          <w:rFonts w:ascii="Times New Roman" w:hAnsi="Times New Roman" w:eastAsia="宋体"/>
          <w:sz w:val="21"/>
        </w:rPr>
      </w:pPr>
      <w:r>
        <w:rPr>
          <w:rFonts w:ascii="Times New Roman" w:hAnsi="Times New Roman" w:eastAsia="宋体"/>
          <w:sz w:val="21"/>
        </w:rPr>
        <w:t>If you're more of a couch potato than a sprinter, this might sound like good news. But for amateur athletes who can't help but push their bodies to the limit, the advice from Martin Turner, a sports and exercise psychologist, is, "It's all about letting go, not being obsessed, learning not to control everything, saying, "You don't need to be perfect.”</w:t>
      </w:r>
    </w:p>
    <w:p>
      <w:pPr>
        <w:pStyle w:val="19"/>
        <w:rPr>
          <w:rFonts w:ascii="Times New Roman" w:hAnsi="Times New Roman" w:eastAsia="宋体"/>
          <w:sz w:val="21"/>
        </w:rPr>
      </w:pPr>
      <w:r>
        <w:rPr>
          <w:rFonts w:ascii="Times New Roman" w:hAnsi="Times New Roman" w:eastAsia="宋体"/>
          <w:sz w:val="21"/>
        </w:rPr>
        <w:t>27.What contributes most to people's addiction to over-exercise according to paragraph 2?</w:t>
      </w:r>
    </w:p>
    <w:p>
      <w:pPr>
        <w:pStyle w:val="19"/>
        <w:rPr>
          <w:rFonts w:ascii="Times New Roman" w:hAnsi="Times New Roman" w:eastAsia="宋体"/>
          <w:sz w:val="21"/>
        </w:rPr>
      </w:pPr>
      <w:r>
        <w:rPr>
          <w:rFonts w:ascii="Times New Roman" w:hAnsi="Times New Roman" w:eastAsia="宋体"/>
          <w:sz w:val="21"/>
        </w:rPr>
        <w:t>A. Their urge for social support.</w:t>
      </w:r>
    </w:p>
    <w:p>
      <w:pPr>
        <w:pStyle w:val="19"/>
        <w:rPr>
          <w:rFonts w:ascii="Times New Roman" w:hAnsi="Times New Roman" w:eastAsia="宋体"/>
          <w:sz w:val="21"/>
        </w:rPr>
      </w:pPr>
      <w:r>
        <w:rPr>
          <w:rFonts w:ascii="Times New Roman" w:hAnsi="Times New Roman" w:eastAsia="宋体"/>
          <w:sz w:val="21"/>
        </w:rPr>
        <w:t>B. Their pursuit of perfectionism.</w:t>
      </w:r>
    </w:p>
    <w:p>
      <w:pPr>
        <w:pStyle w:val="19"/>
        <w:rPr>
          <w:rFonts w:ascii="Times New Roman" w:hAnsi="Times New Roman" w:eastAsia="宋体"/>
          <w:sz w:val="21"/>
        </w:rPr>
      </w:pPr>
      <w:r>
        <w:rPr>
          <w:rFonts w:ascii="Times New Roman" w:hAnsi="Times New Roman" w:eastAsia="宋体"/>
          <w:sz w:val="21"/>
        </w:rPr>
        <w:t>C. Their addiction to fitness apps.</w:t>
      </w:r>
    </w:p>
    <w:p>
      <w:pPr>
        <w:pStyle w:val="19"/>
        <w:rPr>
          <w:rFonts w:ascii="Times New Roman" w:hAnsi="Times New Roman" w:eastAsia="宋体"/>
          <w:sz w:val="21"/>
        </w:rPr>
      </w:pPr>
      <w:r>
        <w:rPr>
          <w:rFonts w:ascii="Times New Roman" w:hAnsi="Times New Roman" w:eastAsia="宋体"/>
          <w:sz w:val="21"/>
        </w:rPr>
        <w:t>D. Their concern over health issues.</w:t>
      </w:r>
    </w:p>
    <w:p>
      <w:pPr>
        <w:pStyle w:val="19"/>
        <w:rPr>
          <w:rFonts w:ascii="Times New Roman" w:hAnsi="Times New Roman" w:eastAsia="宋体"/>
          <w:sz w:val="21"/>
        </w:rPr>
      </w:pPr>
      <w:r>
        <w:rPr>
          <w:rFonts w:ascii="Times New Roman" w:hAnsi="Times New Roman" w:eastAsia="宋体"/>
          <w:sz w:val="21"/>
        </w:rPr>
        <w:t>28.What does the underlined phrase "take its toll" in paragraph3 mean?</w:t>
      </w:r>
    </w:p>
    <w:p>
      <w:pPr>
        <w:pStyle w:val="19"/>
        <w:rPr>
          <w:rFonts w:ascii="Times New Roman" w:hAnsi="Times New Roman" w:eastAsia="宋体"/>
          <w:sz w:val="21"/>
        </w:rPr>
      </w:pPr>
      <w:r>
        <w:rPr>
          <w:rFonts w:ascii="Times New Roman" w:hAnsi="Times New Roman" w:eastAsia="宋体"/>
          <w:sz w:val="21"/>
        </w:rPr>
        <w:t>A. Having a bad effect.</w:t>
      </w:r>
    </w:p>
    <w:p>
      <w:pPr>
        <w:pStyle w:val="19"/>
        <w:rPr>
          <w:rFonts w:ascii="Times New Roman" w:hAnsi="Times New Roman" w:eastAsia="宋体"/>
          <w:sz w:val="21"/>
        </w:rPr>
      </w:pPr>
      <w:r>
        <w:rPr>
          <w:rFonts w:ascii="Times New Roman" w:hAnsi="Times New Roman" w:eastAsia="宋体"/>
          <w:sz w:val="21"/>
        </w:rPr>
        <w:t>B. Going hand in hand.</w:t>
      </w:r>
    </w:p>
    <w:p>
      <w:pPr>
        <w:pStyle w:val="19"/>
        <w:rPr>
          <w:rFonts w:ascii="Times New Roman" w:hAnsi="Times New Roman" w:eastAsia="宋体"/>
          <w:sz w:val="21"/>
        </w:rPr>
      </w:pPr>
      <w:r>
        <w:rPr>
          <w:rFonts w:ascii="Times New Roman" w:hAnsi="Times New Roman" w:eastAsia="宋体"/>
          <w:sz w:val="21"/>
        </w:rPr>
        <w:t>C. Making little difference.</w:t>
      </w:r>
    </w:p>
    <w:p>
      <w:pPr>
        <w:pStyle w:val="19"/>
        <w:rPr>
          <w:rFonts w:ascii="Times New Roman" w:hAnsi="Times New Roman" w:eastAsia="宋体"/>
          <w:sz w:val="21"/>
        </w:rPr>
      </w:pPr>
      <w:r>
        <w:rPr>
          <w:rFonts w:ascii="Times New Roman" w:hAnsi="Times New Roman" w:eastAsia="宋体"/>
          <w:sz w:val="21"/>
        </w:rPr>
        <w:t>D. Playing an important role.</w:t>
      </w:r>
    </w:p>
    <w:p>
      <w:pPr>
        <w:pStyle w:val="19"/>
        <w:rPr>
          <w:rFonts w:ascii="Times New Roman" w:hAnsi="Times New Roman" w:eastAsia="宋体"/>
          <w:sz w:val="21"/>
        </w:rPr>
      </w:pPr>
      <w:r>
        <w:rPr>
          <w:rFonts w:ascii="Times New Roman" w:hAnsi="Times New Roman" w:eastAsia="宋体"/>
          <w:sz w:val="21"/>
        </w:rPr>
        <w:t>29.What is the passage mainly about?</w:t>
      </w:r>
    </w:p>
    <w:p>
      <w:pPr>
        <w:pStyle w:val="19"/>
        <w:rPr>
          <w:rFonts w:ascii="Times New Roman" w:hAnsi="Times New Roman" w:eastAsia="宋体"/>
          <w:sz w:val="21"/>
        </w:rPr>
      </w:pPr>
      <w:r>
        <w:rPr>
          <w:rFonts w:ascii="Times New Roman" w:hAnsi="Times New Roman" w:eastAsia="宋体"/>
          <w:sz w:val="21"/>
        </w:rPr>
        <w:t>A. The risk of fitness obsession.</w:t>
      </w:r>
    </w:p>
    <w:p>
      <w:pPr>
        <w:pStyle w:val="19"/>
        <w:rPr>
          <w:rFonts w:ascii="Times New Roman" w:hAnsi="Times New Roman" w:eastAsia="宋体"/>
          <w:sz w:val="21"/>
        </w:rPr>
      </w:pPr>
      <w:r>
        <w:rPr>
          <w:rFonts w:ascii="Times New Roman" w:hAnsi="Times New Roman" w:eastAsia="宋体"/>
          <w:sz w:val="21"/>
        </w:rPr>
        <w:t>B. The importance of mental health.</w:t>
      </w:r>
    </w:p>
    <w:p>
      <w:pPr>
        <w:pStyle w:val="19"/>
        <w:rPr>
          <w:rFonts w:ascii="Times New Roman" w:hAnsi="Times New Roman" w:eastAsia="宋体"/>
          <w:sz w:val="21"/>
        </w:rPr>
      </w:pPr>
      <w:r>
        <w:rPr>
          <w:rFonts w:ascii="Times New Roman" w:hAnsi="Times New Roman" w:eastAsia="宋体"/>
          <w:sz w:val="21"/>
        </w:rPr>
        <w:t>C. The benefits of moderate jogging.</w:t>
      </w:r>
    </w:p>
    <w:p>
      <w:pPr>
        <w:pStyle w:val="19"/>
        <w:rPr>
          <w:rFonts w:ascii="Times New Roman" w:hAnsi="Times New Roman" w:eastAsia="宋体"/>
          <w:sz w:val="21"/>
        </w:rPr>
      </w:pPr>
      <w:r>
        <w:rPr>
          <w:rFonts w:ascii="Times New Roman" w:hAnsi="Times New Roman" w:eastAsia="宋体"/>
          <w:sz w:val="21"/>
        </w:rPr>
        <w:t>D. The symptoms of over-exercising.</w:t>
      </w:r>
    </w:p>
    <w:p>
      <w:pPr>
        <w:pStyle w:val="19"/>
        <w:rPr>
          <w:rFonts w:ascii="Times New Roman" w:hAnsi="Times New Roman" w:eastAsia="宋体"/>
          <w:sz w:val="21"/>
        </w:rPr>
      </w:pPr>
      <w:r>
        <w:rPr>
          <w:rFonts w:ascii="Times New Roman" w:hAnsi="Times New Roman" w:eastAsia="宋体"/>
          <w:sz w:val="21"/>
        </w:rPr>
        <w:t>30.In which section of a newspaper may this text appear?</w:t>
      </w:r>
    </w:p>
    <w:p>
      <w:pPr>
        <w:pStyle w:val="19"/>
        <w:rPr>
          <w:rFonts w:ascii="Times New Roman" w:hAnsi="Times New Roman" w:eastAsia="宋体"/>
          <w:sz w:val="21"/>
          <w:lang w:eastAsia="zh-CN"/>
        </w:rPr>
      </w:pPr>
      <w:r>
        <w:rPr>
          <w:rFonts w:ascii="Times New Roman" w:hAnsi="Times New Roman" w:eastAsia="宋体"/>
          <w:sz w:val="21"/>
        </w:rPr>
        <w:t xml:space="preserve">A. Science. B. Opinion. </w:t>
      </w:r>
      <w:r>
        <w:rPr>
          <w:rFonts w:ascii="Times New Roman" w:hAnsi="Times New Roman" w:eastAsia="宋体"/>
          <w:sz w:val="21"/>
          <w:lang w:eastAsia="zh-CN"/>
        </w:rPr>
        <w:t>C. Culture. D. Lifestyle.</w:t>
      </w:r>
    </w:p>
    <w:p>
      <w:pPr>
        <w:pStyle w:val="19"/>
        <w:rPr>
          <w:rFonts w:ascii="Times New Roman" w:hAnsi="Times New Roman" w:eastAsia="宋体"/>
          <w:sz w:val="21"/>
          <w:lang w:eastAsia="zh-CN"/>
        </w:rPr>
      </w:pPr>
      <w:r>
        <w:rPr>
          <w:rFonts w:ascii="Times New Roman" w:hAnsi="Times New Roman" w:eastAsia="宋体"/>
          <w:sz w:val="21"/>
          <w:lang w:eastAsia="zh-CN"/>
        </w:rPr>
        <w:t>第二节：（共5个小题；每小题2分，满分10分）</w:t>
      </w:r>
    </w:p>
    <w:p>
      <w:pPr>
        <w:pStyle w:val="19"/>
        <w:rPr>
          <w:rFonts w:ascii="Times New Roman" w:hAnsi="Times New Roman" w:eastAsia="宋体"/>
          <w:sz w:val="21"/>
          <w:lang w:eastAsia="zh-CN"/>
        </w:rPr>
      </w:pPr>
      <w:r>
        <w:rPr>
          <w:rFonts w:ascii="Times New Roman" w:hAnsi="Times New Roman" w:eastAsia="宋体"/>
          <w:sz w:val="21"/>
          <w:lang w:eastAsia="zh-CN"/>
        </w:rPr>
        <w:t>根据短文内容，从短文后的选项中选出能填入空白处的最佳选项。选项中有两项为多余选项。</w:t>
      </w:r>
    </w:p>
    <w:p>
      <w:pPr>
        <w:pStyle w:val="19"/>
        <w:ind w:firstLine="420" w:firstLineChars="200"/>
        <w:jc w:val="both"/>
        <w:rPr>
          <w:rFonts w:ascii="Times New Roman" w:hAnsi="Times New Roman" w:eastAsia="宋体"/>
          <w:sz w:val="21"/>
        </w:rPr>
      </w:pPr>
      <w:r>
        <w:rPr>
          <w:rFonts w:ascii="Times New Roman" w:hAnsi="Times New Roman" w:eastAsia="宋体"/>
          <w:sz w:val="21"/>
        </w:rPr>
        <w:t>Shakespeare once wrote: "Neither a borrower nor a lender be; For loan oft loses both itself and friend'. It's often paraphrased and used as a warming about the dangers of lending, and how you could risk a friendship through it.</w:t>
      </w:r>
      <w:r>
        <w:rPr>
          <w:rFonts w:ascii="Times New Roman" w:hAnsi="Times New Roman" w:eastAsia="宋体"/>
          <w:sz w:val="21"/>
          <w:u w:val="single"/>
        </w:rPr>
        <w:t>31</w:t>
      </w:r>
    </w:p>
    <w:p>
      <w:pPr>
        <w:pStyle w:val="19"/>
        <w:ind w:firstLine="420" w:firstLineChars="200"/>
        <w:jc w:val="both"/>
        <w:rPr>
          <w:rFonts w:ascii="Times New Roman" w:hAnsi="Times New Roman" w:eastAsia="宋体"/>
          <w:sz w:val="21"/>
        </w:rPr>
      </w:pPr>
      <w:r>
        <w:rPr>
          <w:rFonts w:ascii="Times New Roman" w:hAnsi="Times New Roman" w:eastAsia="宋体"/>
          <w:sz w:val="21"/>
        </w:rPr>
        <w:t>If our friend or family member comes to us for hard cash, it can be very difficult to turn them away. You feel under pressure to help.</w:t>
      </w:r>
      <w:r>
        <w:rPr>
          <w:rFonts w:ascii="Times New Roman" w:hAnsi="Times New Roman" w:eastAsia="宋体"/>
          <w:sz w:val="21"/>
          <w:u w:val="single"/>
        </w:rPr>
        <w:t>32</w:t>
      </w:r>
      <w:r>
        <w:rPr>
          <w:rFonts w:ascii="Times New Roman" w:hAnsi="Times New Roman" w:eastAsia="宋体"/>
          <w:sz w:val="21"/>
        </w:rPr>
        <w:t xml:space="preserve"> So how can we, as the lender, avoid these complications (纠纷）？</w:t>
      </w:r>
      <w:r>
        <w:rPr>
          <w:rFonts w:hint="eastAsia" w:ascii="Times New Roman" w:hAnsi="Times New Roman" w:eastAsia="宋体"/>
          <w:sz w:val="21"/>
          <w:lang w:eastAsia="zh-CN"/>
        </w:rPr>
        <w:t xml:space="preserve"> </w:t>
      </w:r>
      <w:r>
        <w:rPr>
          <w:rFonts w:ascii="Times New Roman" w:hAnsi="Times New Roman" w:eastAsia="宋体"/>
          <w:sz w:val="21"/>
        </w:rPr>
        <w:t xml:space="preserve">According to Bradley T. Klontz, an expert in financial psychology, there are some steps you can take. </w:t>
      </w:r>
    </w:p>
    <w:p>
      <w:pPr>
        <w:pStyle w:val="19"/>
        <w:ind w:firstLine="420" w:firstLineChars="200"/>
        <w:jc w:val="both"/>
        <w:rPr>
          <w:rFonts w:ascii="Times New Roman" w:hAnsi="Times New Roman" w:eastAsia="宋体"/>
          <w:sz w:val="21"/>
        </w:rPr>
      </w:pPr>
      <w:r>
        <w:rPr>
          <w:rFonts w:ascii="Times New Roman" w:hAnsi="Times New Roman" w:eastAsia="宋体"/>
          <w:sz w:val="21"/>
        </w:rPr>
        <w:t>Understanding why there is an unavoidable risk to lending anything to a friend is the first thing.</w:t>
      </w:r>
      <w:r>
        <w:rPr>
          <w:rFonts w:ascii="Times New Roman" w:hAnsi="Times New Roman" w:eastAsia="宋体"/>
          <w:sz w:val="21"/>
          <w:u w:val="single"/>
        </w:rPr>
        <w:t>33</w:t>
      </w:r>
      <w:r>
        <w:rPr>
          <w:rFonts w:ascii="Times New Roman" w:hAnsi="Times New Roman" w:eastAsia="宋体"/>
          <w:sz w:val="21"/>
        </w:rPr>
        <w:t xml:space="preserve"> This is because, psychologically speaking, the action of lending has changed the balance of power. The lender becomes superior, while the borrower may feel awkward with the new arrangement. Likewise, if you try to advise them on what to do with the money, it might make things difficult between you two.</w:t>
      </w:r>
    </w:p>
    <w:p>
      <w:pPr>
        <w:pStyle w:val="19"/>
        <w:ind w:firstLine="420" w:firstLineChars="200"/>
        <w:jc w:val="both"/>
        <w:rPr>
          <w:rFonts w:ascii="Times New Roman" w:hAnsi="Times New Roman" w:eastAsia="宋体"/>
          <w:sz w:val="21"/>
        </w:rPr>
      </w:pPr>
      <w:r>
        <w:rPr>
          <w:rFonts w:ascii="Times New Roman" w:hAnsi="Times New Roman" w:eastAsia="宋体"/>
          <w:sz w:val="21"/>
          <w:u w:val="single"/>
        </w:rPr>
        <w:t>34</w:t>
      </w:r>
      <w:r>
        <w:rPr>
          <w:rFonts w:ascii="Times New Roman" w:hAnsi="Times New Roman" w:eastAsia="宋体"/>
          <w:sz w:val="21"/>
        </w:rPr>
        <w:t xml:space="preserve"> Saying 'no' is hard when a friend comes asking, but if you need that money, denying them is probably the safest course of action. If you still feel the need to lend, making a legally binding (具有法律约束力的）</w:t>
      </w:r>
      <w:r>
        <w:rPr>
          <w:rFonts w:hint="eastAsia" w:ascii="Times New Roman" w:hAnsi="Times New Roman" w:eastAsia="宋体"/>
          <w:sz w:val="21"/>
          <w:lang w:eastAsia="zh-CN"/>
        </w:rPr>
        <w:t xml:space="preserve"> </w:t>
      </w:r>
      <w:r>
        <w:rPr>
          <w:rFonts w:ascii="Times New Roman" w:hAnsi="Times New Roman" w:eastAsia="宋体"/>
          <w:sz w:val="21"/>
        </w:rPr>
        <w:t>agreement and putting things down in writing could guarantee deadlines.</w:t>
      </w:r>
      <w:r>
        <w:rPr>
          <w:rFonts w:ascii="Times New Roman" w:hAnsi="Times New Roman" w:eastAsia="宋体"/>
          <w:sz w:val="21"/>
          <w:u w:val="single"/>
        </w:rPr>
        <w:t>35</w:t>
      </w:r>
      <w:r>
        <w:rPr>
          <w:rFonts w:ascii="Times New Roman" w:hAnsi="Times New Roman" w:eastAsia="宋体"/>
          <w:sz w:val="21"/>
        </w:rPr>
        <w:t xml:space="preserve"> </w:t>
      </w:r>
    </w:p>
    <w:p>
      <w:pPr>
        <w:pStyle w:val="19"/>
        <w:ind w:firstLine="420" w:firstLineChars="200"/>
        <w:jc w:val="both"/>
        <w:rPr>
          <w:rFonts w:ascii="Times New Roman" w:hAnsi="Times New Roman" w:eastAsia="宋体"/>
          <w:sz w:val="21"/>
        </w:rPr>
      </w:pPr>
      <w:r>
        <w:rPr>
          <w:rFonts w:ascii="Times New Roman" w:hAnsi="Times New Roman" w:eastAsia="宋体"/>
          <w:sz w:val="21"/>
        </w:rPr>
        <w:t>Finally, for some, it's best to just see the money as a gift and be pleasantly surprised if something comes back. And if you do want to preserve your friendship, perhaps a bank is a better option.</w:t>
      </w:r>
    </w:p>
    <w:p>
      <w:pPr>
        <w:pStyle w:val="19"/>
        <w:rPr>
          <w:rFonts w:ascii="Times New Roman" w:hAnsi="Times New Roman" w:eastAsia="宋体"/>
          <w:sz w:val="21"/>
        </w:rPr>
      </w:pPr>
      <w:r>
        <w:rPr>
          <w:rFonts w:ascii="Times New Roman" w:hAnsi="Times New Roman" w:eastAsia="宋体"/>
          <w:sz w:val="21"/>
        </w:rPr>
        <w:t>A. And if you can't afford to lend something, don't.</w:t>
      </w:r>
    </w:p>
    <w:p>
      <w:pPr>
        <w:pStyle w:val="19"/>
        <w:rPr>
          <w:rFonts w:ascii="Times New Roman" w:hAnsi="Times New Roman" w:eastAsia="宋体"/>
          <w:sz w:val="21"/>
        </w:rPr>
      </w:pPr>
      <w:r>
        <w:rPr>
          <w:rFonts w:ascii="Times New Roman" w:hAnsi="Times New Roman" w:eastAsia="宋体"/>
          <w:sz w:val="21"/>
        </w:rPr>
        <w:t>B. But why can lending money be so harmful to our friendships?</w:t>
      </w:r>
    </w:p>
    <w:p>
      <w:pPr>
        <w:pStyle w:val="19"/>
        <w:rPr>
          <w:rFonts w:ascii="Times New Roman" w:hAnsi="Times New Roman" w:eastAsia="宋体"/>
          <w:sz w:val="21"/>
        </w:rPr>
      </w:pPr>
      <w:r>
        <w:rPr>
          <w:rFonts w:ascii="Times New Roman" w:hAnsi="Times New Roman" w:eastAsia="宋体"/>
          <w:sz w:val="21"/>
        </w:rPr>
        <w:t>C. If you do decide you want to lend money, be sure to write up an agreement.</w:t>
      </w:r>
    </w:p>
    <w:p>
      <w:pPr>
        <w:pStyle w:val="19"/>
        <w:rPr>
          <w:rFonts w:ascii="Times New Roman" w:hAnsi="Times New Roman" w:eastAsia="宋体"/>
          <w:sz w:val="21"/>
        </w:rPr>
      </w:pPr>
      <w:r>
        <w:rPr>
          <w:rFonts w:ascii="Times New Roman" w:hAnsi="Times New Roman" w:eastAsia="宋体"/>
          <w:sz w:val="21"/>
        </w:rPr>
        <w:t>D. And if that money doesn't come back, it can lead to fights or even legal battles.</w:t>
      </w:r>
    </w:p>
    <w:p>
      <w:pPr>
        <w:pStyle w:val="19"/>
        <w:rPr>
          <w:rFonts w:ascii="Times New Roman" w:hAnsi="Times New Roman" w:eastAsia="宋体"/>
          <w:sz w:val="21"/>
        </w:rPr>
      </w:pPr>
      <w:r>
        <w:rPr>
          <w:rFonts w:ascii="Times New Roman" w:hAnsi="Times New Roman" w:eastAsia="宋体"/>
          <w:sz w:val="21"/>
        </w:rPr>
        <w:t>E. It's not just the risk of losing the money, but the friendship could also be in danger.</w:t>
      </w:r>
    </w:p>
    <w:p>
      <w:pPr>
        <w:pStyle w:val="19"/>
        <w:rPr>
          <w:rFonts w:ascii="Times New Roman" w:hAnsi="Times New Roman" w:eastAsia="宋体"/>
          <w:sz w:val="21"/>
        </w:rPr>
      </w:pPr>
      <w:r>
        <w:rPr>
          <w:rFonts w:ascii="Times New Roman" w:hAnsi="Times New Roman" w:eastAsia="宋体"/>
          <w:sz w:val="21"/>
        </w:rPr>
        <w:t>F. Even if you're sure that the borrower will pay you back, it's hard to know if you should continue.</w:t>
      </w:r>
    </w:p>
    <w:p>
      <w:pPr>
        <w:pStyle w:val="19"/>
        <w:rPr>
          <w:rFonts w:ascii="Times New Roman" w:hAnsi="Times New Roman" w:eastAsia="宋体"/>
          <w:sz w:val="21"/>
        </w:rPr>
      </w:pPr>
      <w:r>
        <w:rPr>
          <w:rFonts w:ascii="Times New Roman" w:hAnsi="Times New Roman" w:eastAsia="宋体"/>
          <w:sz w:val="21"/>
        </w:rPr>
        <w:t>G. But, some friends may not like the idea of being asked to make it official-seeing it as a lack of trust.</w:t>
      </w:r>
    </w:p>
    <w:p>
      <w:pPr>
        <w:pStyle w:val="19"/>
        <w:rPr>
          <w:rFonts w:ascii="Times New Roman" w:hAnsi="Times New Roman" w:eastAsia="宋体"/>
          <w:sz w:val="21"/>
          <w:lang w:eastAsia="zh-CN"/>
        </w:rPr>
      </w:pPr>
      <w:r>
        <w:rPr>
          <w:rFonts w:ascii="Times New Roman" w:hAnsi="Times New Roman" w:eastAsia="宋体"/>
          <w:sz w:val="21"/>
          <w:lang w:eastAsia="zh-CN"/>
        </w:rPr>
        <w:t>第三部分：语言运用（共两节，满分45分）</w:t>
      </w:r>
    </w:p>
    <w:p>
      <w:pPr>
        <w:pStyle w:val="19"/>
        <w:rPr>
          <w:rFonts w:ascii="Times New Roman" w:hAnsi="Times New Roman" w:eastAsia="宋体"/>
          <w:sz w:val="21"/>
          <w:lang w:eastAsia="zh-CN"/>
        </w:rPr>
      </w:pPr>
      <w:r>
        <w:rPr>
          <w:rFonts w:ascii="Times New Roman" w:hAnsi="Times New Roman" w:eastAsia="宋体"/>
          <w:sz w:val="21"/>
          <w:lang w:eastAsia="zh-CN"/>
        </w:rPr>
        <w:t>第一节：完形填空（共20个小题，每小题1.5分，满分30分）</w:t>
      </w:r>
    </w:p>
    <w:p>
      <w:pPr>
        <w:pStyle w:val="19"/>
        <w:rPr>
          <w:rFonts w:ascii="Times New Roman" w:hAnsi="Times New Roman" w:eastAsia="宋体"/>
          <w:sz w:val="21"/>
          <w:lang w:eastAsia="zh-CN"/>
        </w:rPr>
      </w:pPr>
      <w:r>
        <w:rPr>
          <w:rFonts w:ascii="Times New Roman" w:hAnsi="Times New Roman" w:eastAsia="宋体"/>
          <w:sz w:val="21"/>
          <w:lang w:eastAsia="zh-CN"/>
        </w:rPr>
        <w:t>阅读下面短文，从短文后各题所给的A、B、C和D四个选项中，选出可以填入空白处的最佳选项，并在答题卡上将该项涂黑。</w:t>
      </w:r>
    </w:p>
    <w:p>
      <w:pPr>
        <w:pStyle w:val="19"/>
        <w:ind w:firstLine="420" w:firstLineChars="200"/>
        <w:jc w:val="both"/>
        <w:rPr>
          <w:rFonts w:ascii="Times New Roman" w:hAnsi="Times New Roman" w:eastAsia="宋体"/>
          <w:sz w:val="21"/>
        </w:rPr>
      </w:pPr>
      <w:r>
        <w:rPr>
          <w:rFonts w:ascii="Times New Roman" w:hAnsi="Times New Roman" w:eastAsia="宋体"/>
          <w:sz w:val="21"/>
        </w:rPr>
        <w:t xml:space="preserve">When my son was a young teenager, he and his friend set out on a bus across town to </w:t>
      </w:r>
      <w:r>
        <w:rPr>
          <w:rFonts w:ascii="Times New Roman" w:hAnsi="Times New Roman" w:eastAsia="宋体"/>
          <w:sz w:val="21"/>
          <w:u w:val="single"/>
        </w:rPr>
        <w:t>36</w:t>
      </w:r>
      <w:r>
        <w:rPr>
          <w:rFonts w:ascii="Times New Roman" w:hAnsi="Times New Roman" w:eastAsia="宋体"/>
          <w:sz w:val="21"/>
        </w:rPr>
        <w:t xml:space="preserve"> skate-board wheels. They each had $20.When they arrived downtown, they discovered they needed more money to </w:t>
      </w:r>
      <w:r>
        <w:rPr>
          <w:rFonts w:ascii="Times New Roman" w:hAnsi="Times New Roman" w:eastAsia="宋体"/>
          <w:sz w:val="21"/>
          <w:u w:val="single"/>
        </w:rPr>
        <w:t>37</w:t>
      </w:r>
      <w:r>
        <w:rPr>
          <w:rFonts w:ascii="Times New Roman" w:hAnsi="Times New Roman" w:eastAsia="宋体"/>
          <w:sz w:val="21"/>
        </w:rPr>
        <w:t xml:space="preserve"> bus fare and sales tax. They were </w:t>
      </w:r>
      <w:r>
        <w:rPr>
          <w:rFonts w:ascii="Times New Roman" w:hAnsi="Times New Roman" w:eastAsia="宋体"/>
          <w:sz w:val="21"/>
          <w:u w:val="single"/>
        </w:rPr>
        <w:t>38</w:t>
      </w:r>
      <w:r>
        <w:rPr>
          <w:rFonts w:ascii="Times New Roman" w:hAnsi="Times New Roman" w:eastAsia="宋体"/>
          <w:sz w:val="21"/>
        </w:rPr>
        <w:t xml:space="preserve"> about four dollars.</w:t>
      </w:r>
    </w:p>
    <w:p>
      <w:pPr>
        <w:pStyle w:val="19"/>
        <w:ind w:firstLine="420" w:firstLineChars="200"/>
        <w:jc w:val="both"/>
        <w:rPr>
          <w:rFonts w:ascii="Times New Roman" w:hAnsi="Times New Roman" w:eastAsia="宋体"/>
          <w:sz w:val="21"/>
        </w:rPr>
      </w:pPr>
      <w:r>
        <w:rPr>
          <w:rFonts w:ascii="Times New Roman" w:hAnsi="Times New Roman" w:eastAsia="宋体"/>
          <w:sz w:val="21"/>
        </w:rPr>
        <w:t xml:space="preserve">A(n) </w:t>
      </w:r>
      <w:r>
        <w:rPr>
          <w:rFonts w:ascii="Times New Roman" w:hAnsi="Times New Roman" w:eastAsia="宋体"/>
          <w:sz w:val="21"/>
          <w:u w:val="single"/>
        </w:rPr>
        <w:t>39</w:t>
      </w:r>
      <w:r>
        <w:rPr>
          <w:rFonts w:ascii="Times New Roman" w:hAnsi="Times New Roman" w:eastAsia="宋体"/>
          <w:sz w:val="21"/>
        </w:rPr>
        <w:t xml:space="preserve"> of our bank was nearby, so they decided to go in and </w:t>
      </w:r>
      <w:r>
        <w:rPr>
          <w:rFonts w:ascii="Times New Roman" w:hAnsi="Times New Roman" w:eastAsia="宋体"/>
          <w:sz w:val="21"/>
          <w:u w:val="single"/>
        </w:rPr>
        <w:t>40</w:t>
      </w:r>
      <w:r>
        <w:rPr>
          <w:rFonts w:ascii="Times New Roman" w:hAnsi="Times New Roman" w:eastAsia="宋体"/>
          <w:sz w:val="21"/>
        </w:rPr>
        <w:t xml:space="preserve"> a loan. The teller (出纳）</w:t>
      </w:r>
      <w:r>
        <w:rPr>
          <w:rFonts w:hint="eastAsia" w:ascii="Times New Roman" w:hAnsi="Times New Roman" w:eastAsia="宋体"/>
          <w:sz w:val="21"/>
          <w:lang w:eastAsia="zh-CN"/>
        </w:rPr>
        <w:t xml:space="preserve"> </w:t>
      </w:r>
      <w:r>
        <w:rPr>
          <w:rFonts w:ascii="Times New Roman" w:hAnsi="Times New Roman" w:eastAsia="宋体"/>
          <w:sz w:val="21"/>
        </w:rPr>
        <w:t xml:space="preserve">told them </w:t>
      </w:r>
      <w:r>
        <w:rPr>
          <w:rFonts w:ascii="Times New Roman" w:hAnsi="Times New Roman" w:eastAsia="宋体"/>
          <w:sz w:val="21"/>
          <w:u w:val="single"/>
        </w:rPr>
        <w:t>41</w:t>
      </w:r>
      <w:r>
        <w:rPr>
          <w:rFonts w:ascii="Times New Roman" w:hAnsi="Times New Roman" w:eastAsia="宋体"/>
          <w:sz w:val="21"/>
        </w:rPr>
        <w:t xml:space="preserve">, but that they could get a cash advance on their parents' credit card. So they </w:t>
      </w:r>
      <w:r>
        <w:rPr>
          <w:rFonts w:ascii="Times New Roman" w:hAnsi="Times New Roman" w:eastAsia="宋体"/>
          <w:sz w:val="21"/>
          <w:u w:val="single"/>
        </w:rPr>
        <w:t>42</w:t>
      </w:r>
      <w:r>
        <w:rPr>
          <w:rFonts w:ascii="Times New Roman" w:hAnsi="Times New Roman" w:eastAsia="宋体"/>
          <w:sz w:val="21"/>
        </w:rPr>
        <w:t xml:space="preserve"> home, but that was not got no answer. They </w:t>
      </w:r>
      <w:r>
        <w:rPr>
          <w:rFonts w:ascii="Times New Roman" w:hAnsi="Times New Roman" w:eastAsia="宋体"/>
          <w:sz w:val="21"/>
          <w:u w:val="single"/>
        </w:rPr>
        <w:t>43</w:t>
      </w:r>
      <w:r>
        <w:rPr>
          <w:rFonts w:ascii="Times New Roman" w:hAnsi="Times New Roman" w:eastAsia="宋体"/>
          <w:sz w:val="21"/>
        </w:rPr>
        <w:t xml:space="preserve"> the teller again to see if anything more could be done. She </w:t>
      </w:r>
      <w:r>
        <w:rPr>
          <w:rFonts w:ascii="Times New Roman" w:hAnsi="Times New Roman" w:eastAsia="宋体"/>
          <w:sz w:val="21"/>
          <w:u w:val="single"/>
        </w:rPr>
        <w:t>44</w:t>
      </w:r>
      <w:r>
        <w:rPr>
          <w:rFonts w:ascii="Times New Roman" w:hAnsi="Times New Roman" w:eastAsia="宋体"/>
          <w:sz w:val="21"/>
        </w:rPr>
        <w:t xml:space="preserve"> them to the desk of the vice president. When he asked why the bank should give them a </w:t>
      </w:r>
      <w:r>
        <w:rPr>
          <w:rFonts w:ascii="Times New Roman" w:hAnsi="Times New Roman" w:eastAsia="宋体"/>
          <w:sz w:val="21"/>
          <w:u w:val="single"/>
        </w:rPr>
        <w:t>45</w:t>
      </w:r>
      <w:r>
        <w:rPr>
          <w:rFonts w:ascii="Times New Roman" w:hAnsi="Times New Roman" w:eastAsia="宋体"/>
          <w:sz w:val="21"/>
        </w:rPr>
        <w:t xml:space="preserve">, they answered, ＂Because we're good students and trustworthy," He said that </w:t>
      </w:r>
      <w:r>
        <w:rPr>
          <w:rFonts w:ascii="Times New Roman" w:hAnsi="Times New Roman" w:eastAsia="宋体"/>
          <w:sz w:val="21"/>
          <w:u w:val="single"/>
        </w:rPr>
        <w:t>46</w:t>
      </w:r>
      <w:r>
        <w:rPr>
          <w:rFonts w:ascii="Times New Roman" w:hAnsi="Times New Roman" w:eastAsia="宋体"/>
          <w:sz w:val="21"/>
        </w:rPr>
        <w:t xml:space="preserve"> they had no collateral (抵押品）</w:t>
      </w:r>
      <w:r>
        <w:rPr>
          <w:rFonts w:hint="eastAsia" w:ascii="Times New Roman" w:hAnsi="Times New Roman" w:eastAsia="宋体"/>
          <w:sz w:val="21"/>
          <w:lang w:eastAsia="zh-CN"/>
        </w:rPr>
        <w:t>.</w:t>
      </w:r>
      <w:r>
        <w:rPr>
          <w:rFonts w:ascii="Times New Roman" w:hAnsi="Times New Roman" w:eastAsia="宋体"/>
          <w:sz w:val="21"/>
          <w:lang w:eastAsia="zh-CN"/>
        </w:rPr>
        <w:t xml:space="preserve"> </w:t>
      </w:r>
      <w:r>
        <w:rPr>
          <w:rFonts w:ascii="Times New Roman" w:hAnsi="Times New Roman" w:eastAsia="宋体"/>
          <w:sz w:val="21"/>
        </w:rPr>
        <w:t xml:space="preserve">they would have to write out and </w:t>
      </w:r>
      <w:r>
        <w:rPr>
          <w:rFonts w:ascii="Times New Roman" w:hAnsi="Times New Roman" w:eastAsia="宋体"/>
          <w:sz w:val="21"/>
          <w:u w:val="single"/>
        </w:rPr>
        <w:t>47</w:t>
      </w:r>
      <w:r>
        <w:rPr>
          <w:rFonts w:ascii="Times New Roman" w:hAnsi="Times New Roman" w:eastAsia="宋体"/>
          <w:sz w:val="21"/>
        </w:rPr>
        <w:t xml:space="preserve"> an IOU (欠条）</w:t>
      </w:r>
      <w:r>
        <w:rPr>
          <w:rFonts w:hint="eastAsia" w:ascii="Times New Roman" w:hAnsi="Times New Roman" w:eastAsia="宋体"/>
          <w:sz w:val="21"/>
          <w:lang w:eastAsia="zh-CN"/>
        </w:rPr>
        <w:t>.</w:t>
      </w:r>
      <w:r>
        <w:rPr>
          <w:rFonts w:ascii="Times New Roman" w:hAnsi="Times New Roman" w:eastAsia="宋体"/>
          <w:sz w:val="21"/>
          <w:lang w:eastAsia="zh-CN"/>
        </w:rPr>
        <w:t xml:space="preserve"> </w:t>
      </w:r>
      <w:r>
        <w:rPr>
          <w:rFonts w:ascii="Times New Roman" w:hAnsi="Times New Roman" w:eastAsia="宋体"/>
          <w:sz w:val="21"/>
        </w:rPr>
        <w:t xml:space="preserve">They did, and he </w:t>
      </w:r>
      <w:r>
        <w:rPr>
          <w:rFonts w:ascii="Times New Roman" w:hAnsi="Times New Roman" w:eastAsia="宋体"/>
          <w:sz w:val="21"/>
          <w:u w:val="single"/>
        </w:rPr>
        <w:t>48</w:t>
      </w:r>
      <w:r>
        <w:rPr>
          <w:rFonts w:ascii="Times New Roman" w:hAnsi="Times New Roman" w:eastAsia="宋体"/>
          <w:sz w:val="21"/>
        </w:rPr>
        <w:t xml:space="preserve"> gave them the money they needed to complete their purchase.</w:t>
      </w:r>
    </w:p>
    <w:p>
      <w:pPr>
        <w:pStyle w:val="19"/>
        <w:ind w:firstLine="420" w:firstLineChars="200"/>
        <w:jc w:val="both"/>
        <w:rPr>
          <w:rFonts w:ascii="Times New Roman" w:hAnsi="Times New Roman" w:eastAsia="宋体"/>
          <w:sz w:val="21"/>
        </w:rPr>
      </w:pPr>
      <w:r>
        <w:rPr>
          <w:rFonts w:ascii="Times New Roman" w:hAnsi="Times New Roman" w:eastAsia="宋体"/>
          <w:sz w:val="21"/>
        </w:rPr>
        <w:t xml:space="preserve">We called him the next day and found out that this </w:t>
      </w:r>
      <w:r>
        <w:rPr>
          <w:rFonts w:ascii="Times New Roman" w:hAnsi="Times New Roman" w:eastAsia="宋体"/>
          <w:sz w:val="21"/>
          <w:u w:val="single"/>
        </w:rPr>
        <w:t>49</w:t>
      </w:r>
      <w:r>
        <w:rPr>
          <w:rFonts w:ascii="Times New Roman" w:hAnsi="Times New Roman" w:eastAsia="宋体"/>
          <w:sz w:val="21"/>
        </w:rPr>
        <w:t xml:space="preserve"> man lent the boys his own money. In talking with the man, we learned that he had made many such loans,</w:t>
      </w:r>
      <w:r>
        <w:rPr>
          <w:rFonts w:ascii="Times New Roman" w:hAnsi="Times New Roman" w:eastAsia="宋体"/>
          <w:sz w:val="21"/>
          <w:u w:val="single"/>
        </w:rPr>
        <w:t>50</w:t>
      </w:r>
      <w:r>
        <w:rPr>
          <w:rFonts w:ascii="Times New Roman" w:hAnsi="Times New Roman" w:eastAsia="宋体"/>
          <w:sz w:val="21"/>
        </w:rPr>
        <w:t xml:space="preserve"> a large one to a Navy wife whose allowance was delayed. He said he's been repaid almost 100 percent of the time, and that the opportunity to </w:t>
      </w:r>
      <w:r>
        <w:rPr>
          <w:rFonts w:ascii="Times New Roman" w:hAnsi="Times New Roman" w:eastAsia="宋体"/>
          <w:sz w:val="21"/>
          <w:u w:val="single"/>
        </w:rPr>
        <w:t>51</w:t>
      </w:r>
      <w:r>
        <w:rPr>
          <w:rFonts w:ascii="Times New Roman" w:hAnsi="Times New Roman" w:eastAsia="宋体"/>
          <w:sz w:val="21"/>
        </w:rPr>
        <w:t xml:space="preserve"> others in this way was one of the most </w:t>
      </w:r>
      <w:r>
        <w:rPr>
          <w:rFonts w:ascii="Times New Roman" w:hAnsi="Times New Roman" w:eastAsia="宋体"/>
          <w:sz w:val="21"/>
          <w:u w:val="single"/>
        </w:rPr>
        <w:t>52</w:t>
      </w:r>
      <w:r>
        <w:rPr>
          <w:rFonts w:ascii="Times New Roman" w:hAnsi="Times New Roman" w:eastAsia="宋体"/>
          <w:sz w:val="21"/>
        </w:rPr>
        <w:t xml:space="preserve"> parts of his job.</w:t>
      </w:r>
    </w:p>
    <w:p>
      <w:pPr>
        <w:pStyle w:val="19"/>
        <w:ind w:firstLine="420" w:firstLineChars="200"/>
        <w:jc w:val="both"/>
        <w:rPr>
          <w:rFonts w:ascii="Times New Roman" w:hAnsi="Times New Roman" w:eastAsia="宋体"/>
          <w:sz w:val="21"/>
        </w:rPr>
      </w:pPr>
      <w:r>
        <w:rPr>
          <w:rFonts w:ascii="Times New Roman" w:hAnsi="Times New Roman" w:eastAsia="宋体"/>
          <w:sz w:val="21"/>
        </w:rPr>
        <w:t xml:space="preserve">My son and his friend got on the bus the very next morning. They </w:t>
      </w:r>
      <w:r>
        <w:rPr>
          <w:rFonts w:ascii="Times New Roman" w:hAnsi="Times New Roman" w:eastAsia="宋体"/>
          <w:sz w:val="21"/>
          <w:u w:val="single"/>
        </w:rPr>
        <w:t>53</w:t>
      </w:r>
      <w:r>
        <w:rPr>
          <w:rFonts w:ascii="Times New Roman" w:hAnsi="Times New Roman" w:eastAsia="宋体"/>
          <w:sz w:val="21"/>
        </w:rPr>
        <w:t xml:space="preserve"> their loan and received their IOU signed by the vice president with </w:t>
      </w:r>
      <w:r>
        <w:rPr>
          <w:rFonts w:ascii="Times New Roman" w:hAnsi="Times New Roman" w:eastAsia="宋体"/>
          <w:sz w:val="21"/>
          <w:u w:val="single"/>
        </w:rPr>
        <w:t>54</w:t>
      </w:r>
      <w:r>
        <w:rPr>
          <w:rFonts w:ascii="Times New Roman" w:hAnsi="Times New Roman" w:eastAsia="宋体"/>
          <w:sz w:val="21"/>
        </w:rPr>
        <w:t xml:space="preserve">.It was banking at its </w:t>
      </w:r>
      <w:r>
        <w:rPr>
          <w:rFonts w:ascii="Times New Roman" w:hAnsi="Times New Roman" w:eastAsia="宋体"/>
          <w:sz w:val="21"/>
          <w:u w:val="single"/>
        </w:rPr>
        <w:t>55</w:t>
      </w:r>
      <w:r>
        <w:rPr>
          <w:rFonts w:ascii="Times New Roman" w:hAnsi="Times New Roman" w:eastAsia="宋体"/>
          <w:sz w:val="21"/>
        </w:rPr>
        <w:t>.</w:t>
      </w:r>
    </w:p>
    <w:p>
      <w:pPr>
        <w:pStyle w:val="19"/>
        <w:rPr>
          <w:rFonts w:ascii="Times New Roman" w:hAnsi="Times New Roman" w:eastAsia="宋体"/>
          <w:sz w:val="21"/>
        </w:rPr>
      </w:pPr>
      <w:r>
        <w:rPr>
          <w:rFonts w:ascii="Times New Roman" w:hAnsi="Times New Roman" w:eastAsia="宋体"/>
          <w:sz w:val="21"/>
        </w:rPr>
        <w:t>36.A. collect</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 exchange</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C. order</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 purchase</w:t>
      </w:r>
    </w:p>
    <w:p>
      <w:pPr>
        <w:pStyle w:val="19"/>
        <w:rPr>
          <w:rFonts w:ascii="Times New Roman" w:hAnsi="Times New Roman" w:eastAsia="宋体"/>
          <w:sz w:val="21"/>
        </w:rPr>
      </w:pPr>
      <w:r>
        <w:rPr>
          <w:rFonts w:ascii="Times New Roman" w:hAnsi="Times New Roman" w:eastAsia="宋体"/>
          <w:sz w:val="21"/>
        </w:rPr>
        <w:t>37.A. balance</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 cover</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C. charge</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 invest</w:t>
      </w:r>
    </w:p>
    <w:p>
      <w:pPr>
        <w:pStyle w:val="19"/>
        <w:rPr>
          <w:rFonts w:ascii="Times New Roman" w:hAnsi="Times New Roman" w:eastAsia="宋体"/>
          <w:sz w:val="21"/>
        </w:rPr>
      </w:pPr>
      <w:r>
        <w:rPr>
          <w:rFonts w:ascii="Times New Roman" w:hAnsi="Times New Roman" w:eastAsia="宋体"/>
          <w:sz w:val="21"/>
        </w:rPr>
        <w:t>38.A. wrong</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 careful</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C. short</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 concerned</w:t>
      </w:r>
    </w:p>
    <w:p>
      <w:pPr>
        <w:pStyle w:val="19"/>
        <w:rPr>
          <w:rFonts w:ascii="Times New Roman" w:hAnsi="Times New Roman" w:eastAsia="宋体"/>
          <w:sz w:val="21"/>
        </w:rPr>
      </w:pPr>
      <w:r>
        <w:rPr>
          <w:rFonts w:ascii="Times New Roman" w:hAnsi="Times New Roman" w:eastAsia="宋体"/>
          <w:sz w:val="21"/>
        </w:rPr>
        <w:t>39.A. branch</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 apartment</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C. shelter</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 office</w:t>
      </w:r>
    </w:p>
    <w:p>
      <w:pPr>
        <w:pStyle w:val="19"/>
        <w:rPr>
          <w:rFonts w:ascii="Times New Roman" w:hAnsi="Times New Roman" w:eastAsia="宋体"/>
          <w:sz w:val="21"/>
        </w:rPr>
      </w:pPr>
      <w:r>
        <w:rPr>
          <w:rFonts w:ascii="Times New Roman" w:hAnsi="Times New Roman" w:eastAsia="宋体"/>
          <w:sz w:val="21"/>
        </w:rPr>
        <w:t>40.A. check out</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 carry out</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C. take out</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 make out</w:t>
      </w:r>
    </w:p>
    <w:p>
      <w:pPr>
        <w:pStyle w:val="19"/>
        <w:rPr>
          <w:rFonts w:ascii="Times New Roman" w:hAnsi="Times New Roman" w:eastAsia="宋体"/>
          <w:sz w:val="21"/>
        </w:rPr>
      </w:pPr>
      <w:r>
        <w:rPr>
          <w:rFonts w:ascii="Times New Roman" w:hAnsi="Times New Roman" w:eastAsia="宋体"/>
          <w:sz w:val="21"/>
        </w:rPr>
        <w:t>41.A. difficult</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 possible</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C. convenient</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 true</w:t>
      </w:r>
    </w:p>
    <w:p>
      <w:pPr>
        <w:pStyle w:val="19"/>
        <w:rPr>
          <w:rFonts w:ascii="Times New Roman" w:hAnsi="Times New Roman" w:eastAsia="宋体"/>
          <w:sz w:val="21"/>
        </w:rPr>
      </w:pPr>
      <w:r>
        <w:rPr>
          <w:rFonts w:ascii="Times New Roman" w:hAnsi="Times New Roman" w:eastAsia="宋体"/>
          <w:sz w:val="21"/>
        </w:rPr>
        <w:t>42.A. called</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 returned</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C. left</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 missed</w:t>
      </w:r>
    </w:p>
    <w:p>
      <w:pPr>
        <w:pStyle w:val="19"/>
        <w:rPr>
          <w:rFonts w:ascii="Times New Roman" w:hAnsi="Times New Roman" w:eastAsia="宋体"/>
          <w:sz w:val="21"/>
        </w:rPr>
      </w:pPr>
      <w:r>
        <w:rPr>
          <w:rFonts w:ascii="Times New Roman" w:hAnsi="Times New Roman" w:eastAsia="宋体"/>
          <w:sz w:val="21"/>
        </w:rPr>
        <w:t>43.A. forced</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 tried</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C. commanded</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 reminded</w:t>
      </w:r>
    </w:p>
    <w:p>
      <w:pPr>
        <w:pStyle w:val="19"/>
        <w:rPr>
          <w:rFonts w:ascii="Times New Roman" w:hAnsi="Times New Roman" w:eastAsia="宋体"/>
          <w:sz w:val="21"/>
        </w:rPr>
      </w:pPr>
      <w:r>
        <w:rPr>
          <w:rFonts w:ascii="Times New Roman" w:hAnsi="Times New Roman" w:eastAsia="宋体"/>
          <w:sz w:val="21"/>
        </w:rPr>
        <w:t>44.A. freed</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 abandoned</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C. dragged</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 accompanied</w:t>
      </w:r>
    </w:p>
    <w:p>
      <w:pPr>
        <w:pStyle w:val="19"/>
        <w:rPr>
          <w:rFonts w:ascii="Times New Roman" w:hAnsi="Times New Roman" w:eastAsia="宋体"/>
          <w:sz w:val="21"/>
        </w:rPr>
      </w:pPr>
      <w:r>
        <w:rPr>
          <w:rFonts w:ascii="Times New Roman" w:hAnsi="Times New Roman" w:eastAsia="宋体"/>
          <w:sz w:val="21"/>
        </w:rPr>
        <w:t>45.A. tip</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 deal</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C. donation</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 loan</w:t>
      </w:r>
    </w:p>
    <w:p>
      <w:pPr>
        <w:pStyle w:val="19"/>
        <w:rPr>
          <w:rFonts w:ascii="Times New Roman" w:hAnsi="Times New Roman" w:eastAsia="宋体"/>
          <w:sz w:val="21"/>
        </w:rPr>
      </w:pPr>
      <w:r>
        <w:rPr>
          <w:rFonts w:ascii="Times New Roman" w:hAnsi="Times New Roman" w:eastAsia="宋体"/>
          <w:sz w:val="21"/>
        </w:rPr>
        <w:t>46.A. unless</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 once</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C. since</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 though</w:t>
      </w:r>
    </w:p>
    <w:p>
      <w:pPr>
        <w:pStyle w:val="19"/>
        <w:rPr>
          <w:rFonts w:ascii="Times New Roman" w:hAnsi="Times New Roman" w:eastAsia="宋体"/>
          <w:sz w:val="21"/>
        </w:rPr>
      </w:pPr>
      <w:r>
        <w:rPr>
          <w:rFonts w:ascii="Times New Roman" w:hAnsi="Times New Roman" w:eastAsia="宋体"/>
          <w:sz w:val="21"/>
        </w:rPr>
        <w:t>47.A. earn</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 draw</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C. save</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 sign</w:t>
      </w:r>
    </w:p>
    <w:p>
      <w:pPr>
        <w:pStyle w:val="19"/>
        <w:rPr>
          <w:rFonts w:ascii="Times New Roman" w:hAnsi="Times New Roman" w:eastAsia="宋体"/>
          <w:sz w:val="21"/>
        </w:rPr>
      </w:pPr>
      <w:r>
        <w:rPr>
          <w:rFonts w:ascii="Times New Roman" w:hAnsi="Times New Roman" w:eastAsia="宋体"/>
          <w:sz w:val="21"/>
        </w:rPr>
        <w:t>48.A. for sure</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 by contrast</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C. in turn</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 on time</w:t>
      </w:r>
    </w:p>
    <w:p>
      <w:pPr>
        <w:pStyle w:val="19"/>
        <w:rPr>
          <w:rFonts w:ascii="Times New Roman" w:hAnsi="Times New Roman" w:eastAsia="宋体"/>
          <w:sz w:val="21"/>
        </w:rPr>
      </w:pPr>
      <w:r>
        <w:rPr>
          <w:rFonts w:ascii="Times New Roman" w:hAnsi="Times New Roman" w:eastAsia="宋体"/>
          <w:sz w:val="21"/>
        </w:rPr>
        <w:t>49.A. cautious</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 simple</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C. patient</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 wonderful</w:t>
      </w:r>
    </w:p>
    <w:p>
      <w:pPr>
        <w:pStyle w:val="19"/>
        <w:rPr>
          <w:rFonts w:ascii="Times New Roman" w:hAnsi="Times New Roman" w:eastAsia="宋体"/>
          <w:sz w:val="21"/>
        </w:rPr>
      </w:pPr>
      <w:r>
        <w:rPr>
          <w:rFonts w:ascii="Times New Roman" w:hAnsi="Times New Roman" w:eastAsia="宋体"/>
          <w:sz w:val="21"/>
        </w:rPr>
        <w:t>50.A. including</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 concerning</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C. besides</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 except</w:t>
      </w:r>
    </w:p>
    <w:p>
      <w:pPr>
        <w:pStyle w:val="19"/>
        <w:rPr>
          <w:rFonts w:ascii="Times New Roman" w:hAnsi="Times New Roman" w:eastAsia="宋体"/>
          <w:sz w:val="21"/>
        </w:rPr>
      </w:pPr>
      <w:r>
        <w:rPr>
          <w:rFonts w:ascii="Times New Roman" w:hAnsi="Times New Roman" w:eastAsia="宋体"/>
          <w:sz w:val="21"/>
        </w:rPr>
        <w:t>51.A. understand</w:t>
      </w:r>
      <w:r>
        <w:rPr>
          <w:rFonts w:ascii="Times New Roman" w:hAnsi="Times New Roman" w:eastAsia="宋体"/>
          <w:sz w:val="21"/>
        </w:rPr>
        <w:tab/>
      </w:r>
      <w:r>
        <w:rPr>
          <w:rFonts w:ascii="Times New Roman" w:hAnsi="Times New Roman" w:eastAsia="宋体"/>
          <w:sz w:val="21"/>
        </w:rPr>
        <w:t>B. help</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C. remember</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 acknowledge</w:t>
      </w:r>
    </w:p>
    <w:p>
      <w:pPr>
        <w:pStyle w:val="19"/>
        <w:rPr>
          <w:rFonts w:ascii="Times New Roman" w:hAnsi="Times New Roman" w:eastAsia="宋体"/>
          <w:sz w:val="21"/>
        </w:rPr>
      </w:pPr>
      <w:r>
        <w:rPr>
          <w:rFonts w:ascii="Times New Roman" w:hAnsi="Times New Roman" w:eastAsia="宋体"/>
          <w:sz w:val="21"/>
        </w:rPr>
        <w:t>52.A. challenging</w:t>
      </w:r>
      <w:r>
        <w:rPr>
          <w:rFonts w:ascii="Times New Roman" w:hAnsi="Times New Roman" w:eastAsia="宋体"/>
          <w:sz w:val="21"/>
        </w:rPr>
        <w:tab/>
      </w:r>
      <w:r>
        <w:rPr>
          <w:rFonts w:ascii="Times New Roman" w:hAnsi="Times New Roman" w:eastAsia="宋体"/>
          <w:sz w:val="21"/>
        </w:rPr>
        <w:t>B. rewarding</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C. demanding</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 surprising</w:t>
      </w:r>
    </w:p>
    <w:p>
      <w:pPr>
        <w:pStyle w:val="19"/>
        <w:rPr>
          <w:rFonts w:ascii="Times New Roman" w:hAnsi="Times New Roman" w:eastAsia="宋体"/>
          <w:sz w:val="21"/>
        </w:rPr>
      </w:pPr>
      <w:r>
        <w:rPr>
          <w:rFonts w:ascii="Times New Roman" w:hAnsi="Times New Roman" w:eastAsia="宋体"/>
          <w:sz w:val="21"/>
        </w:rPr>
        <w:t>53.A. cut down</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 gave away</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C. paid off</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 handed over</w:t>
      </w:r>
    </w:p>
    <w:p>
      <w:pPr>
        <w:pStyle w:val="19"/>
        <w:rPr>
          <w:rFonts w:ascii="Times New Roman" w:hAnsi="Times New Roman" w:eastAsia="宋体"/>
          <w:sz w:val="21"/>
        </w:rPr>
      </w:pPr>
      <w:r>
        <w:rPr>
          <w:rFonts w:ascii="Times New Roman" w:hAnsi="Times New Roman" w:eastAsia="宋体"/>
          <w:sz w:val="21"/>
        </w:rPr>
        <w:t>54.A. gratitude</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 curiosity</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C. concern</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 embarrassment</w:t>
      </w:r>
    </w:p>
    <w:p>
      <w:pPr>
        <w:pStyle w:val="19"/>
        <w:rPr>
          <w:rFonts w:ascii="Times New Roman" w:hAnsi="Times New Roman" w:eastAsia="宋体"/>
          <w:sz w:val="21"/>
        </w:rPr>
      </w:pPr>
      <w:r>
        <w:rPr>
          <w:rFonts w:ascii="Times New Roman" w:hAnsi="Times New Roman" w:eastAsia="宋体"/>
          <w:sz w:val="21"/>
        </w:rPr>
        <w:t>55.A. best</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 worst</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C. most</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 least</w:t>
      </w:r>
    </w:p>
    <w:p>
      <w:pPr>
        <w:pStyle w:val="19"/>
        <w:rPr>
          <w:rFonts w:ascii="Times New Roman" w:hAnsi="Times New Roman" w:eastAsia="宋体"/>
          <w:sz w:val="21"/>
          <w:lang w:eastAsia="zh-CN"/>
        </w:rPr>
      </w:pPr>
      <w:r>
        <w:rPr>
          <w:rFonts w:ascii="Times New Roman" w:hAnsi="Times New Roman" w:eastAsia="宋体"/>
          <w:sz w:val="21"/>
          <w:lang w:eastAsia="zh-CN"/>
        </w:rPr>
        <w:t>第II卷（非选择题部分）</w:t>
      </w:r>
    </w:p>
    <w:p>
      <w:pPr>
        <w:pStyle w:val="19"/>
        <w:rPr>
          <w:rFonts w:ascii="Times New Roman" w:hAnsi="Times New Roman" w:eastAsia="宋体"/>
          <w:sz w:val="21"/>
        </w:rPr>
      </w:pPr>
      <w:r>
        <w:rPr>
          <w:rFonts w:ascii="Times New Roman" w:hAnsi="Times New Roman" w:eastAsia="宋体"/>
          <w:sz w:val="21"/>
        </w:rPr>
        <w:t>第二节：（共10小题；每小题1.5分，满分15分）</w:t>
      </w:r>
    </w:p>
    <w:p>
      <w:pPr>
        <w:pStyle w:val="19"/>
        <w:rPr>
          <w:rFonts w:ascii="Times New Roman" w:hAnsi="Times New Roman" w:eastAsia="宋体"/>
          <w:sz w:val="21"/>
          <w:lang w:eastAsia="zh-CN"/>
        </w:rPr>
      </w:pPr>
      <w:r>
        <w:rPr>
          <w:rFonts w:ascii="Times New Roman" w:hAnsi="Times New Roman" w:eastAsia="宋体"/>
          <w:sz w:val="21"/>
          <w:lang w:eastAsia="zh-CN"/>
        </w:rPr>
        <w:t>阅读下面材料，在空白处填入适当的内容（1个单词）或括号内单词的正确形式。</w:t>
      </w:r>
    </w:p>
    <w:p>
      <w:pPr>
        <w:pStyle w:val="19"/>
        <w:ind w:firstLine="420" w:firstLineChars="200"/>
        <w:jc w:val="both"/>
        <w:rPr>
          <w:rFonts w:ascii="Times New Roman" w:hAnsi="Times New Roman" w:eastAsia="宋体"/>
          <w:sz w:val="21"/>
        </w:rPr>
      </w:pPr>
      <w:r>
        <w:rPr>
          <w:rFonts w:ascii="Times New Roman" w:hAnsi="Times New Roman" w:eastAsia="宋体"/>
          <w:sz w:val="21"/>
        </w:rPr>
        <w:t xml:space="preserve">The world's biggest shopping event occurs every year on November 11. </w:t>
      </w:r>
      <w:r>
        <w:rPr>
          <w:rFonts w:ascii="Times New Roman" w:hAnsi="Times New Roman" w:eastAsia="宋体"/>
          <w:sz w:val="21"/>
          <w:u w:val="single"/>
        </w:rPr>
        <w:t>56</w:t>
      </w:r>
      <w:r>
        <w:rPr>
          <w:rFonts w:ascii="Times New Roman" w:hAnsi="Times New Roman" w:eastAsia="宋体"/>
          <w:sz w:val="21"/>
        </w:rPr>
        <w:t xml:space="preserve"> the name suggests, Singles Day was started as an unofficial </w:t>
      </w:r>
      <w:r>
        <w:rPr>
          <w:rFonts w:ascii="Times New Roman" w:hAnsi="Times New Roman" w:eastAsia="宋体"/>
          <w:sz w:val="21"/>
          <w:u w:val="single"/>
        </w:rPr>
        <w:t>57</w:t>
      </w:r>
      <w:r>
        <w:rPr>
          <w:rFonts w:ascii="Times New Roman" w:hAnsi="Times New Roman" w:eastAsia="宋体"/>
          <w:sz w:val="21"/>
        </w:rPr>
        <w:t xml:space="preserve"> (celebrate) of a person's singledom,</w:t>
      </w:r>
      <w:r>
        <w:rPr>
          <w:rFonts w:ascii="Times New Roman" w:hAnsi="Times New Roman" w:eastAsia="宋体"/>
          <w:sz w:val="21"/>
          <w:u w:val="single"/>
        </w:rPr>
        <w:t>58</w:t>
      </w:r>
      <w:r>
        <w:rPr>
          <w:rFonts w:ascii="Times New Roman" w:hAnsi="Times New Roman" w:eastAsia="宋体"/>
          <w:sz w:val="21"/>
        </w:rPr>
        <w:t xml:space="preserve"> (found)in the 1990s by Chinese university students. The date selected was 11/11, and is composed of four "ones" to symbolize solo living.</w:t>
      </w:r>
    </w:p>
    <w:p>
      <w:pPr>
        <w:pStyle w:val="19"/>
        <w:ind w:firstLine="420" w:firstLineChars="200"/>
        <w:jc w:val="both"/>
        <w:rPr>
          <w:rFonts w:hint="eastAsia" w:ascii="Times New Roman" w:hAnsi="Times New Roman" w:eastAsia="宋体"/>
          <w:sz w:val="21"/>
          <w:lang w:eastAsia="zh-CN"/>
        </w:rPr>
      </w:pPr>
      <w:r>
        <w:rPr>
          <w:rFonts w:hint="eastAsia" w:ascii="Times New Roman" w:hAnsi="Times New Roman" w:eastAsia="宋体"/>
          <w:sz w:val="21"/>
          <w:lang w:eastAsia="zh-CN"/>
        </w:rPr>
        <w:t>Today,</w:t>
      </w:r>
      <w:r>
        <w:rPr>
          <w:rFonts w:ascii="Times New Roman" w:hAnsi="Times New Roman" w:eastAsia="宋体"/>
          <w:sz w:val="21"/>
          <w:lang w:eastAsia="zh-CN"/>
        </w:rPr>
        <w:t xml:space="preserve"> </w:t>
      </w:r>
      <w:r>
        <w:rPr>
          <w:rFonts w:hint="eastAsia" w:ascii="Times New Roman" w:hAnsi="Times New Roman" w:eastAsia="宋体"/>
          <w:sz w:val="21"/>
          <w:lang w:eastAsia="zh-CN"/>
        </w:rPr>
        <w:t>the holiday has transformed</w:t>
      </w:r>
      <w:r>
        <w:rPr>
          <w:rFonts w:ascii="Times New Roman" w:hAnsi="Times New Roman" w:eastAsia="宋体"/>
          <w:sz w:val="21"/>
          <w:lang w:eastAsia="zh-CN"/>
        </w:rPr>
        <w:t xml:space="preserve"> </w:t>
      </w:r>
      <w:r>
        <w:rPr>
          <w:rFonts w:hint="eastAsia" w:ascii="Times New Roman" w:hAnsi="Times New Roman" w:eastAsia="宋体"/>
          <w:sz w:val="21"/>
          <w:u w:val="single"/>
        </w:rPr>
        <w:t>59</w:t>
      </w:r>
      <w:r>
        <w:rPr>
          <w:rFonts w:hint="eastAsia" w:ascii="Times New Roman" w:hAnsi="Times New Roman" w:eastAsia="宋体"/>
          <w:sz w:val="21"/>
          <w:lang w:eastAsia="zh-CN"/>
        </w:rPr>
        <w:t xml:space="preserve"> a massive one-day shopping event thanks to the</w:t>
      </w:r>
      <w:r>
        <w:rPr>
          <w:rFonts w:ascii="Times New Roman" w:hAnsi="Times New Roman" w:eastAsia="宋体"/>
          <w:sz w:val="21"/>
          <w:lang w:eastAsia="zh-CN"/>
        </w:rPr>
        <w:t xml:space="preserve"> </w:t>
      </w:r>
      <w:r>
        <w:rPr>
          <w:rFonts w:hint="eastAsia" w:ascii="Times New Roman" w:hAnsi="Times New Roman" w:eastAsia="宋体"/>
          <w:sz w:val="21"/>
          <w:lang w:eastAsia="zh-CN"/>
        </w:rPr>
        <w:t>marketing strategies of Chinese e-commerce platform Alibaba. In 2009,</w:t>
      </w:r>
      <w:r>
        <w:rPr>
          <w:rFonts w:ascii="Times New Roman" w:hAnsi="Times New Roman" w:eastAsia="宋体"/>
          <w:sz w:val="21"/>
          <w:lang w:eastAsia="zh-CN"/>
        </w:rPr>
        <w:t xml:space="preserve"> </w:t>
      </w:r>
      <w:r>
        <w:rPr>
          <w:rFonts w:hint="eastAsia" w:ascii="Times New Roman" w:hAnsi="Times New Roman" w:eastAsia="宋体"/>
          <w:sz w:val="21"/>
          <w:lang w:eastAsia="zh-CN"/>
        </w:rPr>
        <w:t>the retailer realized Singles Day</w:t>
      </w:r>
      <w:r>
        <w:rPr>
          <w:rFonts w:ascii="Times New Roman" w:hAnsi="Times New Roman" w:eastAsia="宋体"/>
          <w:sz w:val="21"/>
          <w:lang w:eastAsia="zh-CN"/>
        </w:rPr>
        <w:t xml:space="preserve"> </w:t>
      </w:r>
      <w:r>
        <w:rPr>
          <w:rFonts w:hint="eastAsia" w:ascii="Times New Roman" w:hAnsi="Times New Roman" w:eastAsia="宋体"/>
          <w:sz w:val="21"/>
          <w:lang w:eastAsia="zh-CN"/>
        </w:rPr>
        <w:t xml:space="preserve">could be </w:t>
      </w:r>
      <w:r>
        <w:rPr>
          <w:rFonts w:hint="eastAsia" w:ascii="Times New Roman" w:hAnsi="Times New Roman" w:eastAsia="宋体"/>
          <w:sz w:val="21"/>
          <w:u w:val="single"/>
        </w:rPr>
        <w:t>60</w:t>
      </w:r>
      <w:r>
        <w:rPr>
          <w:rFonts w:hint="eastAsia" w:ascii="Times New Roman" w:hAnsi="Times New Roman" w:eastAsia="宋体"/>
          <w:sz w:val="21"/>
          <w:lang w:eastAsia="zh-CN"/>
        </w:rPr>
        <w:t xml:space="preserve"> opportunity to profit from single consumers by providing an occasion</w:t>
      </w:r>
      <w:r>
        <w:rPr>
          <w:rFonts w:ascii="Times New Roman" w:hAnsi="Times New Roman" w:eastAsia="宋体"/>
          <w:sz w:val="21"/>
          <w:lang w:eastAsia="zh-CN"/>
        </w:rPr>
        <w:t xml:space="preserve"> </w:t>
      </w:r>
      <w:r>
        <w:rPr>
          <w:rFonts w:hint="eastAsia" w:ascii="Times New Roman" w:hAnsi="Times New Roman" w:eastAsia="宋体"/>
          <w:sz w:val="21"/>
          <w:u w:val="single"/>
        </w:rPr>
        <w:t>61</w:t>
      </w:r>
      <w:r>
        <w:rPr>
          <w:rFonts w:hint="eastAsia" w:ascii="Times New Roman" w:hAnsi="Times New Roman" w:eastAsia="宋体"/>
          <w:sz w:val="21"/>
          <w:lang w:eastAsia="zh-CN"/>
        </w:rPr>
        <w:t xml:space="preserve"> (shop)</w:t>
      </w:r>
      <w:r>
        <w:rPr>
          <w:rFonts w:ascii="Times New Roman" w:hAnsi="Times New Roman" w:eastAsia="宋体"/>
          <w:sz w:val="21"/>
          <w:lang w:eastAsia="zh-CN"/>
        </w:rPr>
        <w:t xml:space="preserve"> </w:t>
      </w:r>
      <w:r>
        <w:rPr>
          <w:rFonts w:hint="eastAsia" w:ascii="Times New Roman" w:hAnsi="Times New Roman" w:eastAsia="宋体"/>
          <w:sz w:val="21"/>
          <w:lang w:eastAsia="zh-CN"/>
        </w:rPr>
        <w:t>for themselves.</w:t>
      </w:r>
    </w:p>
    <w:p>
      <w:pPr>
        <w:pStyle w:val="19"/>
        <w:ind w:firstLine="420" w:firstLineChars="200"/>
        <w:jc w:val="both"/>
        <w:rPr>
          <w:rFonts w:hint="eastAsia" w:ascii="Times New Roman" w:hAnsi="Times New Roman" w:eastAsia="宋体"/>
          <w:sz w:val="21"/>
          <w:lang w:eastAsia="zh-CN"/>
        </w:rPr>
      </w:pPr>
      <w:r>
        <w:rPr>
          <w:rFonts w:hint="eastAsia" w:ascii="Times New Roman" w:hAnsi="Times New Roman" w:eastAsia="宋体"/>
          <w:sz w:val="21"/>
          <w:lang w:eastAsia="zh-CN"/>
        </w:rPr>
        <w:t xml:space="preserve">Year over year, more brands and customers seemed eager to participate as Alibaba </w:t>
      </w:r>
      <w:r>
        <w:rPr>
          <w:rFonts w:hint="eastAsia" w:ascii="Times New Roman" w:hAnsi="Times New Roman" w:eastAsia="宋体"/>
          <w:sz w:val="21"/>
          <w:u w:val="single"/>
        </w:rPr>
        <w:t>62</w:t>
      </w:r>
      <w:r>
        <w:rPr>
          <w:rFonts w:hint="eastAsia" w:ascii="Times New Roman" w:hAnsi="Times New Roman" w:eastAsia="宋体"/>
          <w:sz w:val="21"/>
          <w:lang w:eastAsia="zh-CN"/>
        </w:rPr>
        <w:t xml:space="preserve"> (grow).</w:t>
      </w:r>
      <w:r>
        <w:rPr>
          <w:rFonts w:ascii="Times New Roman" w:hAnsi="Times New Roman" w:eastAsia="宋体"/>
          <w:sz w:val="21"/>
          <w:lang w:eastAsia="zh-CN"/>
        </w:rPr>
        <w:t xml:space="preserve"> </w:t>
      </w:r>
      <w:r>
        <w:rPr>
          <w:rFonts w:hint="eastAsia" w:ascii="Times New Roman" w:hAnsi="Times New Roman" w:eastAsia="宋体"/>
          <w:sz w:val="21"/>
          <w:lang w:eastAsia="zh-CN"/>
        </w:rPr>
        <w:t>The company went public on the New York Stock Exchange in 2014,</w:t>
      </w:r>
      <w:r>
        <w:rPr>
          <w:rFonts w:ascii="Times New Roman" w:hAnsi="Times New Roman" w:eastAsia="宋体"/>
          <w:sz w:val="21"/>
          <w:lang w:eastAsia="zh-CN"/>
        </w:rPr>
        <w:t xml:space="preserve"> </w:t>
      </w:r>
      <w:r>
        <w:rPr>
          <w:rFonts w:hint="eastAsia" w:ascii="Times New Roman" w:hAnsi="Times New Roman" w:eastAsia="宋体"/>
          <w:sz w:val="21"/>
          <w:lang w:eastAsia="zh-CN"/>
        </w:rPr>
        <w:t>and the following year,</w:t>
      </w:r>
      <w:r>
        <w:rPr>
          <w:rFonts w:ascii="Times New Roman" w:hAnsi="Times New Roman" w:eastAsia="宋体"/>
          <w:sz w:val="21"/>
          <w:lang w:eastAsia="zh-CN"/>
        </w:rPr>
        <w:t xml:space="preserve"> </w:t>
      </w:r>
      <w:r>
        <w:rPr>
          <w:rFonts w:hint="eastAsia" w:ascii="Times New Roman" w:hAnsi="Times New Roman" w:eastAsia="宋体"/>
          <w:sz w:val="21"/>
          <w:lang w:eastAsia="zh-CN"/>
        </w:rPr>
        <w:t>Singles Day</w:t>
      </w:r>
      <w:r>
        <w:rPr>
          <w:rFonts w:ascii="Times New Roman" w:hAnsi="Times New Roman" w:eastAsia="宋体"/>
          <w:sz w:val="21"/>
          <w:lang w:eastAsia="zh-CN"/>
        </w:rPr>
        <w:t xml:space="preserve"> </w:t>
      </w:r>
      <w:r>
        <w:rPr>
          <w:rFonts w:hint="eastAsia" w:ascii="Times New Roman" w:hAnsi="Times New Roman" w:eastAsia="宋体"/>
          <w:sz w:val="21"/>
          <w:lang w:eastAsia="zh-CN"/>
        </w:rPr>
        <w:t xml:space="preserve">broke a Guinness World Record for the </w:t>
      </w:r>
      <w:r>
        <w:rPr>
          <w:rFonts w:hint="eastAsia" w:ascii="Times New Roman" w:hAnsi="Times New Roman" w:eastAsia="宋体"/>
          <w:sz w:val="21"/>
          <w:u w:val="single"/>
        </w:rPr>
        <w:t>63</w:t>
      </w:r>
      <w:r>
        <w:rPr>
          <w:rFonts w:hint="eastAsia" w:ascii="Times New Roman" w:hAnsi="Times New Roman" w:eastAsia="宋体"/>
          <w:sz w:val="21"/>
          <w:lang w:eastAsia="zh-CN"/>
        </w:rPr>
        <w:t>(high)online sales revenue generated by a single company</w:t>
      </w:r>
      <w:r>
        <w:rPr>
          <w:rFonts w:ascii="Times New Roman" w:hAnsi="Times New Roman" w:eastAsia="宋体"/>
          <w:sz w:val="21"/>
          <w:lang w:eastAsia="zh-CN"/>
        </w:rPr>
        <w:t xml:space="preserve"> </w:t>
      </w:r>
      <w:r>
        <w:rPr>
          <w:rFonts w:hint="eastAsia" w:ascii="Times New Roman" w:hAnsi="Times New Roman" w:eastAsia="宋体"/>
          <w:sz w:val="21"/>
          <w:lang w:eastAsia="zh-CN"/>
        </w:rPr>
        <w:t>in 24 hours at $14 billion.</w:t>
      </w:r>
    </w:p>
    <w:p>
      <w:pPr>
        <w:pStyle w:val="19"/>
        <w:ind w:firstLine="420" w:firstLineChars="200"/>
        <w:jc w:val="both"/>
        <w:rPr>
          <w:rFonts w:hint="eastAsia" w:ascii="Times New Roman" w:hAnsi="Times New Roman" w:eastAsia="宋体"/>
          <w:sz w:val="21"/>
          <w:lang w:eastAsia="zh-CN"/>
        </w:rPr>
      </w:pPr>
      <w:r>
        <w:rPr>
          <w:rFonts w:hint="eastAsia" w:ascii="Times New Roman" w:hAnsi="Times New Roman" w:eastAsia="宋体"/>
          <w:sz w:val="21"/>
          <w:lang w:eastAsia="zh-CN"/>
        </w:rPr>
        <w:t xml:space="preserve">The online event consistently generates billions of dollars </w:t>
      </w:r>
      <w:r>
        <w:rPr>
          <w:rFonts w:hint="eastAsia" w:ascii="Times New Roman" w:hAnsi="Times New Roman" w:eastAsia="宋体"/>
          <w:sz w:val="21"/>
          <w:u w:val="single"/>
        </w:rPr>
        <w:t>64</w:t>
      </w:r>
      <w:r>
        <w:rPr>
          <w:rFonts w:hint="eastAsia" w:ascii="Times New Roman" w:hAnsi="Times New Roman" w:eastAsia="宋体"/>
          <w:sz w:val="21"/>
          <w:lang w:eastAsia="zh-CN"/>
        </w:rPr>
        <w:t>(annual) for Alibaba. One reason</w:t>
      </w:r>
      <w:r>
        <w:rPr>
          <w:rFonts w:ascii="Times New Roman" w:hAnsi="Times New Roman" w:eastAsia="宋体"/>
          <w:sz w:val="21"/>
          <w:lang w:eastAsia="zh-CN"/>
        </w:rPr>
        <w:t xml:space="preserve"> </w:t>
      </w:r>
      <w:r>
        <w:rPr>
          <w:rFonts w:hint="eastAsia" w:ascii="Times New Roman" w:hAnsi="Times New Roman" w:eastAsia="宋体"/>
          <w:sz w:val="21"/>
          <w:lang w:eastAsia="zh-CN"/>
        </w:rPr>
        <w:t>for the event's success is the size of the Chinese consumer market, but it's also possible</w:t>
      </w:r>
      <w:r>
        <w:rPr>
          <w:rFonts w:ascii="Times New Roman" w:hAnsi="Times New Roman" w:eastAsia="宋体"/>
          <w:sz w:val="21"/>
          <w:lang w:eastAsia="zh-CN"/>
        </w:rPr>
        <w:t xml:space="preserve"> </w:t>
      </w:r>
      <w:r>
        <w:rPr>
          <w:rFonts w:hint="eastAsia" w:ascii="Times New Roman" w:hAnsi="Times New Roman" w:eastAsia="宋体"/>
          <w:sz w:val="21"/>
          <w:u w:val="single"/>
          <w:lang w:eastAsia="zh-CN"/>
        </w:rPr>
        <w:t>65</w:t>
      </w:r>
      <w:r>
        <w:rPr>
          <w:rFonts w:hint="eastAsia" w:ascii="Times New Roman" w:hAnsi="Times New Roman" w:eastAsia="宋体"/>
          <w:sz w:val="21"/>
          <w:lang w:eastAsia="zh-CN"/>
        </w:rPr>
        <w:t xml:space="preserve"> Alibaba,</w:t>
      </w:r>
      <w:r>
        <w:rPr>
          <w:rFonts w:ascii="Times New Roman" w:hAnsi="Times New Roman" w:eastAsia="宋体"/>
          <w:sz w:val="21"/>
          <w:lang w:eastAsia="zh-CN"/>
        </w:rPr>
        <w:t xml:space="preserve"> </w:t>
      </w:r>
      <w:r>
        <w:rPr>
          <w:rFonts w:hint="eastAsia" w:ascii="Times New Roman" w:hAnsi="Times New Roman" w:eastAsia="宋体"/>
          <w:sz w:val="21"/>
          <w:lang w:eastAsia="zh-CN"/>
        </w:rPr>
        <w:t>in 2009,</w:t>
      </w:r>
      <w:r>
        <w:rPr>
          <w:rFonts w:ascii="Times New Roman" w:hAnsi="Times New Roman" w:eastAsia="宋体"/>
          <w:sz w:val="21"/>
          <w:lang w:eastAsia="zh-CN"/>
        </w:rPr>
        <w:t xml:space="preserve"> </w:t>
      </w:r>
      <w:r>
        <w:rPr>
          <w:rFonts w:hint="eastAsia" w:ascii="Times New Roman" w:hAnsi="Times New Roman" w:eastAsia="宋体"/>
          <w:sz w:val="21"/>
          <w:lang w:eastAsia="zh-CN"/>
        </w:rPr>
        <w:t>tapped into the idea of “self-care" to drive sales.</w:t>
      </w:r>
    </w:p>
    <w:p>
      <w:pPr>
        <w:pStyle w:val="19"/>
        <w:rPr>
          <w:rFonts w:ascii="Times New Roman" w:hAnsi="Times New Roman" w:eastAsia="宋体"/>
          <w:sz w:val="21"/>
          <w:lang w:eastAsia="zh-CN"/>
        </w:rPr>
      </w:pPr>
      <w:r>
        <w:rPr>
          <w:rFonts w:ascii="Times New Roman" w:hAnsi="Times New Roman" w:eastAsia="宋体"/>
          <w:sz w:val="21"/>
          <w:lang w:eastAsia="zh-CN"/>
        </w:rPr>
        <w:t>第四部分：写作（共两节，满分40分）</w:t>
      </w:r>
    </w:p>
    <w:p>
      <w:pPr>
        <w:pStyle w:val="19"/>
        <w:rPr>
          <w:rFonts w:ascii="Times New Roman" w:hAnsi="Times New Roman" w:eastAsia="宋体"/>
          <w:sz w:val="21"/>
          <w:lang w:eastAsia="zh-CN"/>
        </w:rPr>
      </w:pPr>
      <w:r>
        <w:rPr>
          <w:rFonts w:ascii="Times New Roman" w:hAnsi="Times New Roman" w:eastAsia="宋体"/>
          <w:sz w:val="21"/>
          <w:lang w:eastAsia="zh-CN"/>
        </w:rPr>
        <w:t>第一节：应用文写作（满分15分）</w:t>
      </w:r>
    </w:p>
    <w:p>
      <w:pPr>
        <w:pStyle w:val="19"/>
        <w:rPr>
          <w:rFonts w:ascii="Times New Roman" w:hAnsi="Times New Roman" w:eastAsia="宋体"/>
          <w:sz w:val="21"/>
          <w:lang w:eastAsia="zh-CN"/>
        </w:rPr>
      </w:pPr>
      <w:r>
        <w:rPr>
          <w:rFonts w:ascii="Times New Roman" w:hAnsi="Times New Roman" w:eastAsia="宋体"/>
          <w:sz w:val="21"/>
          <w:lang w:eastAsia="zh-CN"/>
        </w:rPr>
        <w:t>学生作，上周你校成功举办了英语周活动（English Wek).请你为校英文报写一篇报道，内容包括：</w:t>
      </w:r>
    </w:p>
    <w:p>
      <w:pPr>
        <w:pStyle w:val="19"/>
        <w:rPr>
          <w:rFonts w:ascii="Times New Roman" w:hAnsi="Times New Roman" w:eastAsia="宋体"/>
          <w:sz w:val="21"/>
          <w:lang w:eastAsia="zh-CN"/>
        </w:rPr>
      </w:pPr>
      <w:r>
        <w:rPr>
          <w:rFonts w:ascii="Times New Roman" w:hAnsi="Times New Roman" w:eastAsia="宋体"/>
          <w:sz w:val="21"/>
          <w:lang w:eastAsia="zh-CN"/>
        </w:rPr>
        <w:t>1.参加人员；2.活动内容；3.活动意义。</w:t>
      </w:r>
    </w:p>
    <w:p>
      <w:pPr>
        <w:pStyle w:val="19"/>
        <w:rPr>
          <w:rFonts w:ascii="Times New Roman" w:hAnsi="Times New Roman" w:eastAsia="宋体"/>
          <w:sz w:val="21"/>
          <w:lang w:eastAsia="zh-CN"/>
        </w:rPr>
      </w:pPr>
      <w:r>
        <w:rPr>
          <w:rFonts w:ascii="Times New Roman" w:hAnsi="Times New Roman" w:eastAsia="宋体"/>
          <w:sz w:val="21"/>
          <w:lang w:eastAsia="zh-CN"/>
        </w:rPr>
        <w:t>注意：</w:t>
      </w:r>
    </w:p>
    <w:p>
      <w:pPr>
        <w:pStyle w:val="19"/>
        <w:rPr>
          <w:rFonts w:ascii="Times New Roman" w:hAnsi="Times New Roman" w:eastAsia="宋体"/>
          <w:sz w:val="21"/>
          <w:lang w:eastAsia="zh-CN"/>
        </w:rPr>
      </w:pPr>
      <w:r>
        <w:rPr>
          <w:rFonts w:ascii="Times New Roman" w:hAnsi="Times New Roman" w:eastAsia="宋体"/>
          <w:sz w:val="21"/>
          <w:lang w:eastAsia="zh-CN"/>
        </w:rPr>
        <w:t>1.词数80左右；</w:t>
      </w:r>
    </w:p>
    <w:p>
      <w:pPr>
        <w:pStyle w:val="19"/>
        <w:rPr>
          <w:rFonts w:ascii="Times New Roman" w:hAnsi="Times New Roman" w:eastAsia="宋体"/>
          <w:sz w:val="21"/>
          <w:lang w:eastAsia="zh-CN"/>
        </w:rPr>
      </w:pPr>
      <w:r>
        <w:rPr>
          <w:rFonts w:ascii="Times New Roman" w:hAnsi="Times New Roman" w:eastAsia="宋体"/>
          <w:sz w:val="21"/>
          <w:lang w:eastAsia="zh-CN"/>
        </w:rPr>
        <w:t>2.可以适当增加细节，以使行文连贯。</w:t>
      </w:r>
    </w:p>
    <w:p>
      <w:pPr>
        <w:pStyle w:val="19"/>
        <w:rPr>
          <w:rFonts w:ascii="Times New Roman" w:hAnsi="Times New Roman" w:eastAsia="宋体"/>
          <w:sz w:val="21"/>
          <w:lang w:eastAsia="zh-CN"/>
        </w:rPr>
      </w:pPr>
      <w:r>
        <w:rPr>
          <w:rFonts w:ascii="Times New Roman" w:hAnsi="Times New Roman" w:eastAsia="宋体"/>
          <w:sz w:val="21"/>
          <w:lang w:eastAsia="zh-CN"/>
        </w:rPr>
        <w:t>第二节：读后续写（满分25分）</w:t>
      </w:r>
    </w:p>
    <w:p>
      <w:pPr>
        <w:pStyle w:val="19"/>
        <w:rPr>
          <w:rFonts w:ascii="Times New Roman" w:hAnsi="Times New Roman" w:eastAsia="宋体"/>
          <w:sz w:val="21"/>
          <w:lang w:eastAsia="zh-CN"/>
        </w:rPr>
      </w:pPr>
      <w:r>
        <w:rPr>
          <w:rFonts w:ascii="Times New Roman" w:hAnsi="Times New Roman" w:eastAsia="宋体"/>
          <w:sz w:val="21"/>
          <w:lang w:eastAsia="zh-CN"/>
        </w:rPr>
        <w:t>阅读下面短文，根据所给情节进行续写，使之构成一个完整的故事。</w:t>
      </w:r>
    </w:p>
    <w:p>
      <w:pPr>
        <w:pStyle w:val="19"/>
        <w:jc w:val="center"/>
        <w:rPr>
          <w:rFonts w:ascii="Times New Roman" w:hAnsi="Times New Roman" w:eastAsia="宋体"/>
          <w:sz w:val="21"/>
        </w:rPr>
      </w:pPr>
      <w:r>
        <w:rPr>
          <w:rFonts w:ascii="Times New Roman" w:hAnsi="Times New Roman" w:eastAsia="宋体"/>
          <w:sz w:val="21"/>
        </w:rPr>
        <w:t>Gifts for Jace</w:t>
      </w:r>
    </w:p>
    <w:p>
      <w:pPr>
        <w:pStyle w:val="19"/>
        <w:ind w:firstLine="420" w:firstLineChars="200"/>
        <w:jc w:val="both"/>
        <w:rPr>
          <w:rFonts w:ascii="Times New Roman" w:hAnsi="Times New Roman" w:eastAsia="宋体"/>
          <w:sz w:val="21"/>
        </w:rPr>
      </w:pPr>
      <w:r>
        <w:rPr>
          <w:rFonts w:hint="eastAsia" w:ascii="Times New Roman" w:hAnsi="Times New Roman" w:eastAsia="宋体"/>
          <w:sz w:val="21"/>
          <w:lang w:eastAsia="zh-CN"/>
        </w:rPr>
        <w:t>I</w:t>
      </w:r>
      <w:r>
        <w:rPr>
          <w:rFonts w:ascii="Times New Roman" w:hAnsi="Times New Roman" w:eastAsia="宋体"/>
          <w:sz w:val="21"/>
          <w:lang w:eastAsia="zh-CN"/>
        </w:rPr>
        <w:t>’</w:t>
      </w:r>
      <w:r>
        <w:rPr>
          <w:rFonts w:ascii="Times New Roman" w:hAnsi="Times New Roman" w:eastAsia="宋体"/>
          <w:sz w:val="21"/>
        </w:rPr>
        <w:t xml:space="preserve">ll never forget the day that one of my </w:t>
      </w:r>
      <w:r>
        <w:rPr>
          <w:rFonts w:ascii="Times New Roman" w:hAnsi="Times New Roman" w:eastAsia="宋体"/>
          <w:sz w:val="21"/>
          <w:u w:val="single"/>
        </w:rPr>
        <w:t>students</w:t>
      </w:r>
      <w:r>
        <w:rPr>
          <w:rFonts w:ascii="Times New Roman" w:hAnsi="Times New Roman" w:eastAsia="宋体"/>
          <w:sz w:val="21"/>
        </w:rPr>
        <w:t xml:space="preserve"> shyly raised his hand and said that he had never received a </w:t>
      </w:r>
      <w:r>
        <w:rPr>
          <w:rFonts w:ascii="Times New Roman" w:hAnsi="Times New Roman" w:eastAsia="宋体"/>
          <w:sz w:val="21"/>
          <w:u w:val="single"/>
        </w:rPr>
        <w:t>gift</w:t>
      </w:r>
      <w:r>
        <w:rPr>
          <w:rFonts w:ascii="Times New Roman" w:hAnsi="Times New Roman" w:eastAsia="宋体"/>
          <w:sz w:val="21"/>
        </w:rPr>
        <w:t xml:space="preserve">. My shocked fifth-graders were discussing a reading story about a boy who was not going to be getting anything for his birthday because money was tight that year. Even though this class was very pen during reading discussions, Tace's honesty </w:t>
      </w:r>
      <w:r>
        <w:rPr>
          <w:rFonts w:ascii="Times New Roman" w:hAnsi="Times New Roman" w:eastAsia="宋体"/>
          <w:sz w:val="21"/>
          <w:u w:val="single"/>
        </w:rPr>
        <w:t>surprised</w:t>
      </w:r>
      <w:r>
        <w:rPr>
          <w:rFonts w:ascii="Times New Roman" w:hAnsi="Times New Roman" w:eastAsia="宋体"/>
          <w:sz w:val="21"/>
        </w:rPr>
        <w:t xml:space="preserve"> even me. What was even more eye-opening was the fact that this sweet, fifth-grade boy had gone ten years and never experienced the </w:t>
      </w:r>
      <w:r>
        <w:rPr>
          <w:rFonts w:ascii="Times New Roman" w:hAnsi="Times New Roman" w:eastAsia="宋体"/>
          <w:sz w:val="21"/>
          <w:u w:val="single"/>
        </w:rPr>
        <w:t>joy</w:t>
      </w:r>
      <w:r>
        <w:rPr>
          <w:rFonts w:ascii="Times New Roman" w:hAnsi="Times New Roman" w:eastAsia="宋体"/>
          <w:sz w:val="21"/>
        </w:rPr>
        <w:t xml:space="preserve"> and surprise of receiving a present.</w:t>
      </w:r>
    </w:p>
    <w:p>
      <w:pPr>
        <w:pStyle w:val="19"/>
        <w:ind w:firstLine="420" w:firstLineChars="200"/>
        <w:jc w:val="both"/>
        <w:rPr>
          <w:rFonts w:ascii="Times New Roman" w:hAnsi="Times New Roman" w:eastAsia="宋体"/>
          <w:sz w:val="21"/>
        </w:rPr>
      </w:pPr>
      <w:r>
        <w:rPr>
          <w:rFonts w:ascii="Times New Roman" w:hAnsi="Times New Roman" w:eastAsia="宋体"/>
          <w:sz w:val="21"/>
        </w:rPr>
        <w:t xml:space="preserve">I searched my mind for a reason that he might be saying this. Did he want attention from his peers? No, that was definitely not his style. Was he exaggerating (夸大）？Again, he was not the type. Then I remembered his story. His mother was out of the picture and he lived alone with his dad. His father had a hard time holding down a job, and coming to think of it, I didn't see his father at registration or parent-teacher conferences. Even though on the outside </w:t>
      </w:r>
      <w:r>
        <w:rPr>
          <w:rFonts w:ascii="Times New Roman" w:hAnsi="Times New Roman" w:eastAsia="宋体"/>
          <w:sz w:val="21"/>
          <w:u w:val="single"/>
        </w:rPr>
        <w:t>Jace</w:t>
      </w:r>
      <w:r>
        <w:rPr>
          <w:rFonts w:ascii="Times New Roman" w:hAnsi="Times New Roman" w:eastAsia="宋体"/>
          <w:sz w:val="21"/>
        </w:rPr>
        <w:t xml:space="preserve"> was a bit untidy, he always came to school with a </w:t>
      </w:r>
      <w:r>
        <w:rPr>
          <w:rFonts w:ascii="Times New Roman" w:hAnsi="Times New Roman" w:eastAsia="宋体"/>
          <w:sz w:val="21"/>
          <w:u w:val="single"/>
        </w:rPr>
        <w:t>smile</w:t>
      </w:r>
      <w:r>
        <w:rPr>
          <w:rFonts w:ascii="Times New Roman" w:hAnsi="Times New Roman" w:eastAsia="宋体"/>
          <w:sz w:val="21"/>
        </w:rPr>
        <w:t xml:space="preserve"> and sincere enthusiasm for learning.</w:t>
      </w:r>
    </w:p>
    <w:p>
      <w:pPr>
        <w:pStyle w:val="19"/>
        <w:ind w:firstLine="420" w:firstLineChars="200"/>
        <w:jc w:val="both"/>
        <w:rPr>
          <w:rFonts w:ascii="Times New Roman" w:hAnsi="Times New Roman" w:eastAsia="宋体"/>
          <w:sz w:val="21"/>
        </w:rPr>
      </w:pPr>
      <w:r>
        <w:rPr>
          <w:rFonts w:ascii="Times New Roman" w:hAnsi="Times New Roman" w:eastAsia="宋体"/>
          <w:sz w:val="21"/>
        </w:rPr>
        <w:t xml:space="preserve">A couple of weeks after Jace's comment, he was absent from school due to the fact that he had moved away. This happened to be the day I was sending </w:t>
      </w:r>
      <w:r>
        <w:rPr>
          <w:rFonts w:ascii="Times New Roman" w:hAnsi="Times New Roman" w:eastAsia="宋体"/>
          <w:sz w:val="21"/>
          <w:u w:val="single"/>
        </w:rPr>
        <w:t>home</w:t>
      </w:r>
      <w:r>
        <w:rPr>
          <w:rFonts w:ascii="Times New Roman" w:hAnsi="Times New Roman" w:eastAsia="宋体"/>
          <w:sz w:val="21"/>
        </w:rPr>
        <w:t xml:space="preserve"> the annual note about the classroom Christmas gift exchange. Traditionally, each boy was to </w:t>
      </w:r>
      <w:r>
        <w:rPr>
          <w:rFonts w:ascii="Times New Roman" w:hAnsi="Times New Roman" w:eastAsia="宋体"/>
          <w:sz w:val="21"/>
          <w:u w:val="single"/>
        </w:rPr>
        <w:t>bring</w:t>
      </w:r>
      <w:r>
        <w:rPr>
          <w:rFonts w:ascii="Times New Roman" w:hAnsi="Times New Roman" w:eastAsia="宋体"/>
          <w:sz w:val="21"/>
        </w:rPr>
        <w:t xml:space="preserve"> a gift for a boy in the three-dollar range and the same was true for each girl.</w:t>
      </w:r>
    </w:p>
    <w:p>
      <w:pPr>
        <w:pStyle w:val="19"/>
        <w:ind w:firstLine="420" w:firstLineChars="200"/>
        <w:jc w:val="both"/>
        <w:rPr>
          <w:rFonts w:ascii="Times New Roman" w:hAnsi="Times New Roman" w:eastAsia="宋体"/>
          <w:sz w:val="21"/>
        </w:rPr>
      </w:pPr>
      <w:r>
        <w:rPr>
          <w:rFonts w:ascii="Times New Roman" w:hAnsi="Times New Roman" w:eastAsia="宋体"/>
          <w:sz w:val="21"/>
        </w:rPr>
        <w:t xml:space="preserve">As we were discussing the specifics, a girl raised her hand and sincerely suggested that we do away with our traditional policy, and each </w:t>
      </w:r>
      <w:r>
        <w:rPr>
          <w:rFonts w:ascii="Times New Roman" w:hAnsi="Times New Roman" w:eastAsia="宋体"/>
          <w:sz w:val="21"/>
          <w:u w:val="single"/>
        </w:rPr>
        <w:t>buy</w:t>
      </w:r>
      <w:r>
        <w:rPr>
          <w:rFonts w:ascii="Times New Roman" w:hAnsi="Times New Roman" w:eastAsia="宋体"/>
          <w:sz w:val="21"/>
        </w:rPr>
        <w:t xml:space="preserve"> a gift for Jace instead. The enthusiasm grew as the students discussed the kinds of things they knew Jace would like. We took a quick vote and consistently agreed to go ahead with this wonderful </w:t>
      </w:r>
      <w:r>
        <w:rPr>
          <w:rFonts w:ascii="Times New Roman" w:hAnsi="Times New Roman" w:eastAsia="宋体"/>
          <w:sz w:val="21"/>
          <w:u w:val="single"/>
        </w:rPr>
        <w:t>idea</w:t>
      </w:r>
      <w:r>
        <w:rPr>
          <w:rFonts w:ascii="Times New Roman" w:hAnsi="Times New Roman" w:eastAsia="宋体"/>
          <w:sz w:val="21"/>
        </w:rPr>
        <w:t>.</w:t>
      </w:r>
    </w:p>
    <w:p>
      <w:pPr>
        <w:pStyle w:val="19"/>
        <w:rPr>
          <w:rFonts w:ascii="Times New Roman" w:hAnsi="Times New Roman" w:eastAsia="宋体"/>
          <w:sz w:val="21"/>
          <w:lang w:eastAsia="zh-CN"/>
        </w:rPr>
      </w:pPr>
      <w:r>
        <w:rPr>
          <w:rFonts w:ascii="Times New Roman" w:hAnsi="Times New Roman" w:eastAsia="宋体"/>
          <w:sz w:val="21"/>
          <w:lang w:eastAsia="zh-CN"/>
        </w:rPr>
        <w:t>注意：</w:t>
      </w:r>
    </w:p>
    <w:p>
      <w:pPr>
        <w:pStyle w:val="19"/>
        <w:rPr>
          <w:rFonts w:ascii="Times New Roman" w:hAnsi="Times New Roman" w:eastAsia="宋体"/>
          <w:sz w:val="21"/>
          <w:lang w:eastAsia="zh-CN"/>
        </w:rPr>
      </w:pPr>
      <w:r>
        <w:rPr>
          <w:rFonts w:ascii="Times New Roman" w:hAnsi="Times New Roman" w:eastAsia="宋体"/>
          <w:sz w:val="21"/>
          <w:lang w:eastAsia="zh-CN"/>
        </w:rPr>
        <w:t>1.所续写短文的词数应为150左右；</w:t>
      </w:r>
    </w:p>
    <w:p>
      <w:pPr>
        <w:pStyle w:val="19"/>
        <w:rPr>
          <w:rFonts w:ascii="Times New Roman" w:hAnsi="Times New Roman" w:eastAsia="宋体"/>
          <w:sz w:val="21"/>
          <w:lang w:eastAsia="zh-CN"/>
        </w:rPr>
      </w:pPr>
      <w:r>
        <w:rPr>
          <w:rFonts w:ascii="Times New Roman" w:hAnsi="Times New Roman" w:eastAsia="宋体"/>
          <w:sz w:val="21"/>
          <w:lang w:eastAsia="zh-CN"/>
        </w:rPr>
        <w:t>2.至少使用5个以上短文中标有下划线的关键词语；</w:t>
      </w:r>
    </w:p>
    <w:p>
      <w:pPr>
        <w:pStyle w:val="19"/>
        <w:rPr>
          <w:rFonts w:ascii="Times New Roman" w:hAnsi="Times New Roman" w:eastAsia="宋体"/>
          <w:sz w:val="21"/>
          <w:lang w:eastAsia="zh-CN"/>
        </w:rPr>
      </w:pPr>
      <w:r>
        <w:rPr>
          <w:rFonts w:ascii="Times New Roman" w:hAnsi="Times New Roman" w:eastAsia="宋体"/>
          <w:sz w:val="21"/>
          <w:lang w:eastAsia="zh-CN"/>
        </w:rPr>
        <w:t>3.续写部分分为两段，每段的开头语已为你写好；</w:t>
      </w:r>
    </w:p>
    <w:p>
      <w:pPr>
        <w:pStyle w:val="19"/>
        <w:rPr>
          <w:rFonts w:ascii="Times New Roman" w:hAnsi="Times New Roman" w:eastAsia="宋体"/>
          <w:sz w:val="21"/>
          <w:lang w:eastAsia="zh-CN"/>
        </w:rPr>
      </w:pPr>
      <w:r>
        <w:rPr>
          <w:rFonts w:ascii="Times New Roman" w:hAnsi="Times New Roman" w:eastAsia="宋体"/>
          <w:sz w:val="21"/>
          <w:lang w:eastAsia="zh-CN"/>
        </w:rPr>
        <w:t>4.续写完成后，请用下划线标出你所使用的关键词语。</w:t>
      </w:r>
    </w:p>
    <w:p>
      <w:pPr>
        <w:pStyle w:val="19"/>
        <w:rPr>
          <w:rFonts w:ascii="Times New Roman" w:hAnsi="Times New Roman" w:eastAsia="宋体"/>
          <w:sz w:val="21"/>
        </w:rPr>
      </w:pPr>
      <w:r>
        <w:rPr>
          <w:rFonts w:ascii="Times New Roman" w:hAnsi="Times New Roman" w:eastAsia="宋体"/>
          <w:sz w:val="21"/>
        </w:rPr>
        <w:t>Paragraph 1:</w:t>
      </w:r>
    </w:p>
    <w:p>
      <w:pPr>
        <w:pStyle w:val="19"/>
        <w:rPr>
          <w:rFonts w:ascii="Times New Roman" w:hAnsi="Times New Roman" w:eastAsia="宋体"/>
          <w:sz w:val="21"/>
        </w:rPr>
      </w:pPr>
      <w:r>
        <w:rPr>
          <w:rFonts w:ascii="Times New Roman" w:hAnsi="Times New Roman" w:eastAsia="宋体"/>
          <w:sz w:val="21"/>
        </w:rPr>
        <w:t>Days before our Christmas vacation, the gifts began to pour in.</w:t>
      </w:r>
      <w:bookmarkStart w:id="0" w:name="_GoBack"/>
      <w:bookmarkEnd w:id="0"/>
    </w:p>
    <w:p>
      <w:pPr>
        <w:pStyle w:val="19"/>
        <w:rPr>
          <w:rFonts w:ascii="Times New Roman" w:hAnsi="Times New Roman" w:eastAsia="宋体"/>
          <w:sz w:val="21"/>
        </w:rPr>
      </w:pPr>
      <w:r>
        <w:rPr>
          <w:rFonts w:ascii="Times New Roman" w:hAnsi="Times New Roman" w:eastAsia="宋体"/>
          <w:sz w:val="21"/>
        </w:rPr>
        <w:t>Paragraph 2:</w:t>
      </w:r>
    </w:p>
    <w:p>
      <w:pPr>
        <w:pStyle w:val="19"/>
        <w:rPr>
          <w:rFonts w:ascii="Times New Roman" w:hAnsi="Times New Roman" w:eastAsia="宋体"/>
          <w:sz w:val="21"/>
        </w:rPr>
      </w:pPr>
      <w:r>
        <w:rPr>
          <w:rFonts w:ascii="Times New Roman" w:hAnsi="Times New Roman" w:eastAsia="宋体"/>
          <w:sz w:val="21"/>
        </w:rPr>
        <w:t>As I drove down his road, I saw a light flashing, signaling which home was his.</w:t>
      </w:r>
    </w:p>
    <w:p>
      <w:pPr>
        <w:pStyle w:val="19"/>
        <w:rPr>
          <w:rFonts w:ascii="Times New Roman" w:hAnsi="Times New Roman" w:eastAsia="宋体"/>
          <w:sz w:val="21"/>
        </w:rPr>
      </w:pPr>
    </w:p>
    <w:p>
      <w:pPr>
        <w:pStyle w:val="19"/>
        <w:rPr>
          <w:rFonts w:ascii="Times New Roman" w:hAnsi="Times New Roman" w:eastAsia="宋体"/>
          <w:sz w:val="21"/>
        </w:rPr>
      </w:pPr>
    </w:p>
    <w:p>
      <w:pPr>
        <w:pStyle w:val="19"/>
        <w:rPr>
          <w:rFonts w:ascii="Times New Roman" w:hAnsi="Times New Roman" w:eastAsia="宋体"/>
          <w:sz w:val="21"/>
        </w:rPr>
      </w:pPr>
    </w:p>
    <w:p>
      <w:pPr>
        <w:pStyle w:val="19"/>
        <w:rPr>
          <w:rFonts w:ascii="Times New Roman" w:hAnsi="Times New Roman" w:eastAsia="宋体"/>
          <w:sz w:val="21"/>
        </w:rPr>
      </w:pPr>
    </w:p>
    <w:p>
      <w:pPr>
        <w:pStyle w:val="19"/>
        <w:rPr>
          <w:rFonts w:ascii="Times New Roman" w:hAnsi="Times New Roman" w:eastAsia="宋体"/>
          <w:sz w:val="21"/>
        </w:rPr>
      </w:pPr>
    </w:p>
    <w:p>
      <w:pPr>
        <w:pStyle w:val="19"/>
        <w:rPr>
          <w:rFonts w:ascii="Times New Roman" w:hAnsi="Times New Roman" w:eastAsia="宋体"/>
          <w:sz w:val="21"/>
        </w:rPr>
      </w:pPr>
    </w:p>
    <w:p>
      <w:pPr>
        <w:pStyle w:val="19"/>
        <w:rPr>
          <w:rFonts w:ascii="Times New Roman" w:hAnsi="Times New Roman" w:eastAsia="宋体"/>
          <w:sz w:val="21"/>
        </w:rPr>
      </w:pPr>
      <w:r>
        <w:drawing>
          <wp:inline distT="0" distB="0" distL="0" distR="0">
            <wp:extent cx="5486400" cy="3286760"/>
            <wp:effectExtent l="0" t="0" r="0" b="889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486400" cy="3286760"/>
                    </a:xfrm>
                    <a:prstGeom prst="rect">
                      <a:avLst/>
                    </a:prstGeom>
                  </pic:spPr>
                </pic:pic>
              </a:graphicData>
            </a:graphic>
          </wp:inline>
        </w:drawing>
      </w:r>
    </w:p>
    <w:p>
      <w:pPr>
        <w:pStyle w:val="19"/>
        <w:rPr>
          <w:rFonts w:ascii="Times New Roman" w:hAnsi="Times New Roman" w:eastAsia="宋体"/>
          <w:sz w:val="21"/>
        </w:rPr>
      </w:pPr>
      <w:r>
        <w:drawing>
          <wp:inline distT="0" distB="0" distL="0" distR="0">
            <wp:extent cx="5486400" cy="3217545"/>
            <wp:effectExtent l="0" t="0" r="0" b="190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5486400" cy="3217545"/>
                    </a:xfrm>
                    <a:prstGeom prst="rect">
                      <a:avLst/>
                    </a:prstGeom>
                  </pic:spPr>
                </pic:pic>
              </a:graphicData>
            </a:graphic>
          </wp:inline>
        </w:drawing>
      </w:r>
    </w:p>
    <w:p>
      <w:pPr>
        <w:pStyle w:val="19"/>
      </w:pPr>
      <w:r>
        <w:drawing>
          <wp:inline distT="0" distB="0" distL="0" distR="0">
            <wp:extent cx="5486400" cy="132397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5486400" cy="1323975"/>
                    </a:xfrm>
                    <a:prstGeom prst="rect">
                      <a:avLst/>
                    </a:prstGeom>
                  </pic:spPr>
                </pic:pic>
              </a:graphicData>
            </a:graphic>
          </wp:inline>
        </w:drawing>
      </w:r>
    </w:p>
    <w:sectPr>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ＭＳ 明朝">
    <w:altName w:val="宋体"/>
    <w:panose1 w:val="00000000000000000000"/>
    <w:charset w:val="86"/>
    <w:family w:val="auto"/>
    <w:pitch w:val="default"/>
    <w:sig w:usb0="00000000" w:usb1="00000000" w:usb2="00000000" w:usb3="00000000" w:csb0="00040001" w:csb1="00000000"/>
  </w:font>
  <w:font w:name="ＭＳ 明朝">
    <w:altName w:val="宋体"/>
    <w:panose1 w:val="00000000000000000000"/>
    <w:charset w:val="86"/>
    <w:family w:val="auto"/>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MS Gothic">
    <w:panose1 w:val="020B0609070205080204"/>
    <w:charset w:val="80"/>
    <w:family w:val="auto"/>
    <w:pitch w:val="default"/>
    <w:sig w:usb0="E00002FF" w:usb1="6AC7FDFB" w:usb2="08000012" w:usb3="00000000" w:csb0="4002009F" w:csb1="DFD70000"/>
  </w:font>
  <w:font w:name="Courier">
    <w:altName w:val="Courier New"/>
    <w:panose1 w:val="02070409020205020404"/>
    <w:charset w:val="00"/>
    <w:family w:val="auto"/>
    <w:pitch w:val="default"/>
    <w:sig w:usb0="00000000" w:usb1="00000000" w:usb2="00000000" w:usb3="00000000" w:csb0="00000001" w:csb1="00000000"/>
  </w:font>
  <w:font w:name="ＭＳ 明朝">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13"/>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02EA4"/>
    <w:rsid w:val="0002388D"/>
    <w:rsid w:val="00034616"/>
    <w:rsid w:val="0006063C"/>
    <w:rsid w:val="000925A7"/>
    <w:rsid w:val="000F3103"/>
    <w:rsid w:val="000F7B0D"/>
    <w:rsid w:val="0015074B"/>
    <w:rsid w:val="00170EC8"/>
    <w:rsid w:val="001D6890"/>
    <w:rsid w:val="001E7E8A"/>
    <w:rsid w:val="00202ED3"/>
    <w:rsid w:val="002514E3"/>
    <w:rsid w:val="00281297"/>
    <w:rsid w:val="002823D2"/>
    <w:rsid w:val="0029413E"/>
    <w:rsid w:val="0029639D"/>
    <w:rsid w:val="002F4890"/>
    <w:rsid w:val="0030250A"/>
    <w:rsid w:val="003025F7"/>
    <w:rsid w:val="0030488D"/>
    <w:rsid w:val="00314A48"/>
    <w:rsid w:val="00317749"/>
    <w:rsid w:val="00323BBD"/>
    <w:rsid w:val="00326F90"/>
    <w:rsid w:val="00333D6C"/>
    <w:rsid w:val="0035329E"/>
    <w:rsid w:val="003648E1"/>
    <w:rsid w:val="00377E5C"/>
    <w:rsid w:val="0038246E"/>
    <w:rsid w:val="003B3B70"/>
    <w:rsid w:val="003C446F"/>
    <w:rsid w:val="00453601"/>
    <w:rsid w:val="0047754F"/>
    <w:rsid w:val="004A0F35"/>
    <w:rsid w:val="004D6F2E"/>
    <w:rsid w:val="004F590D"/>
    <w:rsid w:val="00500CAF"/>
    <w:rsid w:val="00502F59"/>
    <w:rsid w:val="00505A49"/>
    <w:rsid w:val="00514DCD"/>
    <w:rsid w:val="00514E96"/>
    <w:rsid w:val="005203C7"/>
    <w:rsid w:val="005217FE"/>
    <w:rsid w:val="0057478E"/>
    <w:rsid w:val="005763E2"/>
    <w:rsid w:val="00585961"/>
    <w:rsid w:val="00597E93"/>
    <w:rsid w:val="005C5CF5"/>
    <w:rsid w:val="005F07EA"/>
    <w:rsid w:val="005F0D6E"/>
    <w:rsid w:val="00601E9F"/>
    <w:rsid w:val="00614BF8"/>
    <w:rsid w:val="00614D77"/>
    <w:rsid w:val="00680A5B"/>
    <w:rsid w:val="00681FCD"/>
    <w:rsid w:val="00686CA3"/>
    <w:rsid w:val="006A094D"/>
    <w:rsid w:val="006A47AE"/>
    <w:rsid w:val="00700384"/>
    <w:rsid w:val="0070795A"/>
    <w:rsid w:val="00765497"/>
    <w:rsid w:val="007974F1"/>
    <w:rsid w:val="00816551"/>
    <w:rsid w:val="00816772"/>
    <w:rsid w:val="00816B7F"/>
    <w:rsid w:val="00852473"/>
    <w:rsid w:val="00865DCA"/>
    <w:rsid w:val="00877A63"/>
    <w:rsid w:val="00881B21"/>
    <w:rsid w:val="00897095"/>
    <w:rsid w:val="008B0897"/>
    <w:rsid w:val="00901CA7"/>
    <w:rsid w:val="00924A73"/>
    <w:rsid w:val="00930990"/>
    <w:rsid w:val="009741F6"/>
    <w:rsid w:val="00980FBC"/>
    <w:rsid w:val="009F05C5"/>
    <w:rsid w:val="009F1448"/>
    <w:rsid w:val="009F3F20"/>
    <w:rsid w:val="00A341C7"/>
    <w:rsid w:val="00A43CD2"/>
    <w:rsid w:val="00A6039A"/>
    <w:rsid w:val="00A71CFF"/>
    <w:rsid w:val="00AA1D8D"/>
    <w:rsid w:val="00AB5DDE"/>
    <w:rsid w:val="00AC04A7"/>
    <w:rsid w:val="00AC3438"/>
    <w:rsid w:val="00AF0920"/>
    <w:rsid w:val="00AF5332"/>
    <w:rsid w:val="00B05937"/>
    <w:rsid w:val="00B46BAE"/>
    <w:rsid w:val="00B47164"/>
    <w:rsid w:val="00B47730"/>
    <w:rsid w:val="00B66283"/>
    <w:rsid w:val="00B8398C"/>
    <w:rsid w:val="00BB770A"/>
    <w:rsid w:val="00C07541"/>
    <w:rsid w:val="00C363E2"/>
    <w:rsid w:val="00C366A6"/>
    <w:rsid w:val="00C508AB"/>
    <w:rsid w:val="00C961E7"/>
    <w:rsid w:val="00CB0664"/>
    <w:rsid w:val="00CC434C"/>
    <w:rsid w:val="00CD06A0"/>
    <w:rsid w:val="00CD5883"/>
    <w:rsid w:val="00CE1732"/>
    <w:rsid w:val="00CF7019"/>
    <w:rsid w:val="00D05F43"/>
    <w:rsid w:val="00D07741"/>
    <w:rsid w:val="00D256DC"/>
    <w:rsid w:val="00D37250"/>
    <w:rsid w:val="00D72D46"/>
    <w:rsid w:val="00D74C1B"/>
    <w:rsid w:val="00D775F0"/>
    <w:rsid w:val="00DD33A3"/>
    <w:rsid w:val="00E1096D"/>
    <w:rsid w:val="00E167C3"/>
    <w:rsid w:val="00E54E04"/>
    <w:rsid w:val="00E56AF2"/>
    <w:rsid w:val="00E60E18"/>
    <w:rsid w:val="00E769DB"/>
    <w:rsid w:val="00E90455"/>
    <w:rsid w:val="00E95E12"/>
    <w:rsid w:val="00EA5414"/>
    <w:rsid w:val="00EF70A5"/>
    <w:rsid w:val="00F1613B"/>
    <w:rsid w:val="00F372D7"/>
    <w:rsid w:val="00F4142C"/>
    <w:rsid w:val="00F41EAE"/>
    <w:rsid w:val="00F4479C"/>
    <w:rsid w:val="00F87638"/>
    <w:rsid w:val="00FA68AB"/>
    <w:rsid w:val="00FB3DC2"/>
    <w:rsid w:val="00FC4517"/>
    <w:rsid w:val="00FC693F"/>
    <w:rsid w:val="00FE2AB4"/>
    <w:rsid w:val="066E1DCB"/>
    <w:rsid w:val="0AB63196"/>
    <w:rsid w:val="16AF17E5"/>
    <w:rsid w:val="17574CFE"/>
    <w:rsid w:val="5F41097B"/>
    <w:rsid w:val="F7B7F33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微软雅黑" w:hAnsi="微软雅黑" w:eastAsia="微软雅黑" w:cstheme="minorBidi"/>
      <w:sz w:val="22"/>
      <w:szCs w:val="22"/>
      <w:lang w:val="en-US" w:eastAsia="en-US" w:bidi="ar-SA"/>
    </w:rPr>
  </w:style>
  <w:style w:type="paragraph" w:styleId="3">
    <w:name w:val="heading 1"/>
    <w:basedOn w:val="1"/>
    <w:next w:val="1"/>
    <w:link w:val="138"/>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4">
    <w:name w:val="heading 2"/>
    <w:basedOn w:val="1"/>
    <w:next w:val="1"/>
    <w:link w:val="139"/>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5">
    <w:name w:val="heading 3"/>
    <w:basedOn w:val="1"/>
    <w:next w:val="1"/>
    <w:link w:val="140"/>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6">
    <w:name w:val="heading 4"/>
    <w:basedOn w:val="1"/>
    <w:next w:val="1"/>
    <w:link w:val="150"/>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7">
    <w:name w:val="heading 5"/>
    <w:basedOn w:val="1"/>
    <w:next w:val="1"/>
    <w:link w:val="151"/>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8">
    <w:name w:val="heading 6"/>
    <w:basedOn w:val="1"/>
    <w:next w:val="1"/>
    <w:link w:val="152"/>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9">
    <w:name w:val="heading 7"/>
    <w:basedOn w:val="1"/>
    <w:next w:val="1"/>
    <w:link w:val="153"/>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0">
    <w:name w:val="heading 8"/>
    <w:basedOn w:val="1"/>
    <w:next w:val="1"/>
    <w:link w:val="154"/>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1">
    <w:name w:val="heading 9"/>
    <w:basedOn w:val="1"/>
    <w:next w:val="1"/>
    <w:link w:val="155"/>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2">
    <w:name w:val="Default Paragraph Font"/>
    <w:unhideWhenUsed/>
    <w:qFormat/>
    <w:uiPriority w:val="1"/>
  </w:style>
  <w:style w:type="table" w:default="1" w:styleId="32">
    <w:name w:val="Normal Table"/>
    <w:unhideWhenUsed/>
    <w:qFormat/>
    <w:uiPriority w:val="99"/>
    <w:tblPr>
      <w:tblLayout w:type="fixed"/>
      <w:tblCellMar>
        <w:top w:w="0" w:type="dxa"/>
        <w:left w:w="108" w:type="dxa"/>
        <w:bottom w:w="0" w:type="dxa"/>
        <w:right w:w="108" w:type="dxa"/>
      </w:tblCellMar>
    </w:tblPr>
  </w:style>
  <w:style w:type="paragraph" w:styleId="2">
    <w:name w:val="macro"/>
    <w:link w:val="147"/>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lang w:val="en-US" w:eastAsia="en-US" w:bidi="ar-SA"/>
    </w:rPr>
  </w:style>
  <w:style w:type="paragraph" w:styleId="12">
    <w:name w:val="List 3"/>
    <w:basedOn w:val="1"/>
    <w:unhideWhenUsed/>
    <w:qFormat/>
    <w:uiPriority w:val="99"/>
    <w:pPr>
      <w:ind w:left="1080" w:hanging="360"/>
      <w:contextualSpacing/>
    </w:pPr>
  </w:style>
  <w:style w:type="paragraph" w:styleId="13">
    <w:name w:val="List Number 2"/>
    <w:basedOn w:val="1"/>
    <w:unhideWhenUsed/>
    <w:qFormat/>
    <w:uiPriority w:val="99"/>
    <w:pPr>
      <w:numPr>
        <w:ilvl w:val="0"/>
        <w:numId w:val="1"/>
      </w:numPr>
      <w:contextualSpacing/>
    </w:pPr>
  </w:style>
  <w:style w:type="paragraph" w:styleId="14">
    <w:name w:val="List Number"/>
    <w:basedOn w:val="1"/>
    <w:unhideWhenUsed/>
    <w:qFormat/>
    <w:uiPriority w:val="99"/>
    <w:pPr>
      <w:numPr>
        <w:ilvl w:val="0"/>
        <w:numId w:val="2"/>
      </w:numPr>
      <w:contextualSpacing/>
    </w:pPr>
  </w:style>
  <w:style w:type="paragraph" w:styleId="15">
    <w:name w:val="caption"/>
    <w:basedOn w:val="1"/>
    <w:next w:val="1"/>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qFormat/>
    <w:uiPriority w:val="99"/>
    <w:pPr>
      <w:numPr>
        <w:ilvl w:val="0"/>
        <w:numId w:val="3"/>
      </w:numPr>
      <w:contextualSpacing/>
    </w:pPr>
  </w:style>
  <w:style w:type="paragraph" w:styleId="17">
    <w:name w:val="Body Text 3"/>
    <w:basedOn w:val="1"/>
    <w:link w:val="146"/>
    <w:unhideWhenUsed/>
    <w:qFormat/>
    <w:uiPriority w:val="99"/>
    <w:pPr>
      <w:spacing w:after="120"/>
    </w:pPr>
    <w:rPr>
      <w:sz w:val="16"/>
      <w:szCs w:val="16"/>
    </w:rPr>
  </w:style>
  <w:style w:type="paragraph" w:styleId="18">
    <w:name w:val="List Bullet 3"/>
    <w:basedOn w:val="1"/>
    <w:unhideWhenUsed/>
    <w:qFormat/>
    <w:uiPriority w:val="99"/>
    <w:pPr>
      <w:numPr>
        <w:ilvl w:val="0"/>
        <w:numId w:val="4"/>
      </w:numPr>
      <w:contextualSpacing/>
    </w:pPr>
  </w:style>
  <w:style w:type="paragraph" w:styleId="19">
    <w:name w:val="Body Text"/>
    <w:basedOn w:val="1"/>
    <w:link w:val="144"/>
    <w:unhideWhenUsed/>
    <w:qFormat/>
    <w:uiPriority w:val="99"/>
    <w:pPr>
      <w:spacing w:after="120"/>
    </w:pPr>
  </w:style>
  <w:style w:type="paragraph" w:styleId="20">
    <w:name w:val="List Number 3"/>
    <w:basedOn w:val="1"/>
    <w:unhideWhenUsed/>
    <w:qFormat/>
    <w:uiPriority w:val="99"/>
    <w:pPr>
      <w:numPr>
        <w:ilvl w:val="0"/>
        <w:numId w:val="5"/>
      </w:numPr>
      <w:contextualSpacing/>
    </w:pPr>
  </w:style>
  <w:style w:type="paragraph" w:styleId="21">
    <w:name w:val="List 2"/>
    <w:basedOn w:val="1"/>
    <w:unhideWhenUsed/>
    <w:qFormat/>
    <w:uiPriority w:val="99"/>
    <w:pPr>
      <w:ind w:left="720" w:hanging="360"/>
      <w:contextualSpacing/>
    </w:pPr>
  </w:style>
  <w:style w:type="paragraph" w:styleId="22">
    <w:name w:val="List Continue"/>
    <w:basedOn w:val="1"/>
    <w:unhideWhenUsed/>
    <w:qFormat/>
    <w:uiPriority w:val="99"/>
    <w:pPr>
      <w:spacing w:after="120"/>
      <w:ind w:left="360"/>
      <w:contextualSpacing/>
    </w:pPr>
  </w:style>
  <w:style w:type="paragraph" w:styleId="23">
    <w:name w:val="List Bullet 2"/>
    <w:basedOn w:val="1"/>
    <w:unhideWhenUsed/>
    <w:qFormat/>
    <w:uiPriority w:val="99"/>
    <w:pPr>
      <w:numPr>
        <w:ilvl w:val="0"/>
        <w:numId w:val="6"/>
      </w:numPr>
      <w:contextualSpacing/>
    </w:pPr>
  </w:style>
  <w:style w:type="paragraph" w:styleId="24">
    <w:name w:val="footer"/>
    <w:basedOn w:val="1"/>
    <w:link w:val="136"/>
    <w:unhideWhenUsed/>
    <w:qFormat/>
    <w:uiPriority w:val="99"/>
    <w:pPr>
      <w:tabs>
        <w:tab w:val="center" w:pos="4680"/>
        <w:tab w:val="right" w:pos="9360"/>
      </w:tabs>
      <w:spacing w:after="0" w:line="240" w:lineRule="auto"/>
    </w:pPr>
  </w:style>
  <w:style w:type="paragraph" w:styleId="25">
    <w:name w:val="header"/>
    <w:basedOn w:val="1"/>
    <w:link w:val="135"/>
    <w:unhideWhenUsed/>
    <w:qFormat/>
    <w:uiPriority w:val="99"/>
    <w:pPr>
      <w:tabs>
        <w:tab w:val="center" w:pos="4680"/>
        <w:tab w:val="right" w:pos="9360"/>
      </w:tabs>
      <w:spacing w:after="0" w:line="240" w:lineRule="auto"/>
    </w:pPr>
  </w:style>
  <w:style w:type="paragraph" w:styleId="26">
    <w:name w:val="Subtitle"/>
    <w:basedOn w:val="1"/>
    <w:next w:val="1"/>
    <w:link w:val="14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7">
    <w:name w:val="List"/>
    <w:basedOn w:val="1"/>
    <w:unhideWhenUsed/>
    <w:qFormat/>
    <w:uiPriority w:val="99"/>
    <w:pPr>
      <w:ind w:left="360" w:hanging="360"/>
      <w:contextualSpacing/>
    </w:pPr>
  </w:style>
  <w:style w:type="paragraph" w:styleId="28">
    <w:name w:val="Body Text 2"/>
    <w:basedOn w:val="1"/>
    <w:link w:val="145"/>
    <w:unhideWhenUsed/>
    <w:qFormat/>
    <w:uiPriority w:val="99"/>
    <w:pPr>
      <w:spacing w:after="120" w:line="480" w:lineRule="auto"/>
    </w:pPr>
  </w:style>
  <w:style w:type="paragraph" w:styleId="29">
    <w:name w:val="List Continue 2"/>
    <w:basedOn w:val="1"/>
    <w:unhideWhenUsed/>
    <w:qFormat/>
    <w:uiPriority w:val="99"/>
    <w:pPr>
      <w:spacing w:after="120"/>
      <w:ind w:left="720"/>
      <w:contextualSpacing/>
    </w:pPr>
  </w:style>
  <w:style w:type="paragraph" w:styleId="30">
    <w:name w:val="List Continue 3"/>
    <w:basedOn w:val="1"/>
    <w:unhideWhenUsed/>
    <w:qFormat/>
    <w:uiPriority w:val="99"/>
    <w:pPr>
      <w:spacing w:after="120"/>
      <w:ind w:left="1080"/>
      <w:contextualSpacing/>
    </w:pPr>
  </w:style>
  <w:style w:type="paragraph" w:styleId="31">
    <w:name w:val="Title"/>
    <w:basedOn w:val="1"/>
    <w:next w:val="1"/>
    <w:link w:val="141"/>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3">
    <w:name w:val="Table Grid"/>
    <w:basedOn w:val="3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styleId="34">
    <w:name w:val="Light Shading"/>
    <w:basedOn w:val="32"/>
    <w:qFormat/>
    <w:uiPriority w:val="60"/>
    <w:rPr>
      <w:color w:val="000000" w:themeColor="text1" w:themeShade="BF"/>
    </w:rPr>
    <w:tblPr>
      <w:tblBorders>
        <w:top w:val="single" w:color="000000" w:themeColor="text1" w:sz="8" w:space="0"/>
        <w:bottom w:val="single" w:color="000000" w:themeColor="text1" w:sz="8" w:space="0"/>
      </w:tblBorders>
      <w:tblLayout w:type="fixed"/>
    </w:tblPr>
    <w:tblStylePr w:type="firstRow">
      <w:pPr>
        <w:spacing w:before="0" w:after="0" w:line="240" w:lineRule="auto"/>
      </w:pPr>
      <w:rPr>
        <w:b/>
        <w:bCs/>
      </w:rPr>
      <w:tblPr>
        <w:tblLayout w:type="fixed"/>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blLayout w:type="fixed"/>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BFBFBF" w:themeFill="text1" w:themeFillTint="3F"/>
      </w:tcPr>
    </w:tblStylePr>
    <w:tblStylePr w:type="band1Horz">
      <w:tblPr>
        <w:tblLayout w:type="fixed"/>
      </w:tblPr>
      <w:tcPr>
        <w:tcBorders>
          <w:left w:val="nil"/>
          <w:right w:val="nil"/>
          <w:insideH w:val="nil"/>
          <w:insideV w:val="nil"/>
        </w:tcBorders>
        <w:shd w:val="clear" w:color="auto" w:fill="BFBFBF" w:themeFill="text1" w:themeFillTint="3F"/>
      </w:tcPr>
    </w:tblStylePr>
  </w:style>
  <w:style w:type="table" w:styleId="35">
    <w:name w:val="Light Shading Accent 1"/>
    <w:basedOn w:val="32"/>
    <w:qFormat/>
    <w:uiPriority w:val="60"/>
    <w:rPr>
      <w:color w:val="376092" w:themeColor="accent1" w:themeShade="BF"/>
    </w:rPr>
    <w:tblPr>
      <w:tblBorders>
        <w:top w:val="single" w:color="4F81BD" w:themeColor="accent1" w:sz="8" w:space="0"/>
        <w:bottom w:val="single" w:color="4F81BD" w:themeColor="accent1" w:sz="8" w:space="0"/>
      </w:tblBorders>
      <w:tblLayout w:type="fixed"/>
    </w:tblPr>
    <w:tblStylePr w:type="firstRow">
      <w:pPr>
        <w:spacing w:before="0" w:after="0" w:line="240" w:lineRule="auto"/>
      </w:pPr>
      <w:rPr>
        <w:b/>
        <w:bCs/>
      </w:rPr>
      <w:tblPr>
        <w:tblLayout w:type="fixed"/>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blLayout w:type="fixed"/>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3DFEE" w:themeFill="accent1" w:themeFillTint="3F"/>
      </w:tcPr>
    </w:tblStylePr>
    <w:tblStylePr w:type="band1Horz">
      <w:tblPr>
        <w:tblLayout w:type="fixed"/>
      </w:tblPr>
      <w:tcPr>
        <w:tcBorders>
          <w:left w:val="nil"/>
          <w:right w:val="nil"/>
          <w:insideH w:val="nil"/>
          <w:insideV w:val="nil"/>
        </w:tcBorders>
        <w:shd w:val="clear" w:color="auto" w:fill="D3DFEE" w:themeFill="accent1" w:themeFillTint="3F"/>
      </w:tcPr>
    </w:tblStylePr>
  </w:style>
  <w:style w:type="table" w:styleId="36">
    <w:name w:val="Light Shading Accent 2"/>
    <w:basedOn w:val="32"/>
    <w:qFormat/>
    <w:uiPriority w:val="60"/>
    <w:rPr>
      <w:color w:val="953735" w:themeColor="accent2" w:themeShade="BF"/>
    </w:rPr>
    <w:tblPr>
      <w:tblBorders>
        <w:top w:val="single" w:color="C0504D" w:themeColor="accent2" w:sz="8" w:space="0"/>
        <w:bottom w:val="single" w:color="C0504D" w:themeColor="accent2" w:sz="8" w:space="0"/>
      </w:tblBorders>
      <w:tblLayout w:type="fixed"/>
    </w:tblPr>
    <w:tblStylePr w:type="firstRow">
      <w:pPr>
        <w:spacing w:before="0" w:after="0" w:line="240" w:lineRule="auto"/>
      </w:pPr>
      <w:rPr>
        <w:b/>
        <w:bCs/>
      </w:rPr>
      <w:tblPr>
        <w:tblLayout w:type="fixed"/>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blLayout w:type="fixed"/>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FD3D3" w:themeFill="accent2" w:themeFillTint="3F"/>
      </w:tcPr>
    </w:tblStylePr>
    <w:tblStylePr w:type="band1Horz">
      <w:tblPr>
        <w:tblLayout w:type="fixed"/>
      </w:tblPr>
      <w:tcPr>
        <w:tcBorders>
          <w:left w:val="nil"/>
          <w:right w:val="nil"/>
          <w:insideH w:val="nil"/>
          <w:insideV w:val="nil"/>
        </w:tcBorders>
        <w:shd w:val="clear" w:color="auto" w:fill="EFD3D3" w:themeFill="accent2" w:themeFillTint="3F"/>
      </w:tcPr>
    </w:tblStylePr>
  </w:style>
  <w:style w:type="table" w:styleId="37">
    <w:name w:val="Light Shading Accent 3"/>
    <w:basedOn w:val="32"/>
    <w:qFormat/>
    <w:uiPriority w:val="60"/>
    <w:rPr>
      <w:color w:val="77933C" w:themeColor="accent3" w:themeShade="BF"/>
    </w:rPr>
    <w:tblPr>
      <w:tblBorders>
        <w:top w:val="single" w:color="9BBB59" w:themeColor="accent3" w:sz="8" w:space="0"/>
        <w:bottom w:val="single" w:color="9BBB59" w:themeColor="accent3" w:sz="8" w:space="0"/>
      </w:tblBorders>
      <w:tblLayout w:type="fixed"/>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table" w:styleId="38">
    <w:name w:val="Light Shading Accent 4"/>
    <w:basedOn w:val="32"/>
    <w:qFormat/>
    <w:uiPriority w:val="60"/>
    <w:rPr>
      <w:color w:val="604A7B" w:themeColor="accent4" w:themeShade="BF"/>
    </w:rPr>
    <w:tblPr>
      <w:tblBorders>
        <w:top w:val="single" w:color="8064A2" w:themeColor="accent4" w:sz="8" w:space="0"/>
        <w:bottom w:val="single" w:color="8064A2" w:themeColor="accent4" w:sz="8" w:space="0"/>
      </w:tblBorders>
      <w:tblLayout w:type="fixed"/>
    </w:tblPr>
    <w:tblStylePr w:type="firstRow">
      <w:pPr>
        <w:spacing w:before="0" w:after="0" w:line="240" w:lineRule="auto"/>
      </w:pPr>
      <w:rPr>
        <w:b/>
        <w:bCs/>
      </w:rPr>
      <w:tblPr>
        <w:tblLayout w:type="fixed"/>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blLayout w:type="fixed"/>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FD8E8" w:themeFill="accent4" w:themeFillTint="3F"/>
      </w:tcPr>
    </w:tblStylePr>
    <w:tblStylePr w:type="band1Horz">
      <w:tblPr>
        <w:tblLayout w:type="fixed"/>
      </w:tblPr>
      <w:tcPr>
        <w:tcBorders>
          <w:left w:val="nil"/>
          <w:right w:val="nil"/>
          <w:insideH w:val="nil"/>
          <w:insideV w:val="nil"/>
        </w:tcBorders>
        <w:shd w:val="clear" w:color="auto" w:fill="DFD8E8" w:themeFill="accent4" w:themeFillTint="3F"/>
      </w:tcPr>
    </w:tblStylePr>
  </w:style>
  <w:style w:type="table" w:styleId="39">
    <w:name w:val="Light Shading Accent 5"/>
    <w:basedOn w:val="32"/>
    <w:qFormat/>
    <w:uiPriority w:val="60"/>
    <w:rPr>
      <w:color w:val="31859C" w:themeColor="accent5" w:themeShade="BF"/>
    </w:rPr>
    <w:tblPr>
      <w:tblBorders>
        <w:top w:val="single" w:color="4BACC6" w:themeColor="accent5" w:sz="8" w:space="0"/>
        <w:bottom w:val="single" w:color="4BACC6" w:themeColor="accent5" w:sz="8" w:space="0"/>
      </w:tblBorders>
      <w:tblLayout w:type="fixed"/>
    </w:tblPr>
    <w:tblStylePr w:type="firstRow">
      <w:pPr>
        <w:spacing w:before="0" w:after="0" w:line="240" w:lineRule="auto"/>
      </w:pPr>
      <w:rPr>
        <w:b/>
        <w:bCs/>
      </w:rPr>
      <w:tblPr>
        <w:tblLayout w:type="fixed"/>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blLayout w:type="fixed"/>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2EAF0" w:themeFill="accent5" w:themeFillTint="3F"/>
      </w:tcPr>
    </w:tblStylePr>
    <w:tblStylePr w:type="band1Horz">
      <w:tblPr>
        <w:tblLayout w:type="fixed"/>
      </w:tblPr>
      <w:tcPr>
        <w:tcBorders>
          <w:left w:val="nil"/>
          <w:right w:val="nil"/>
          <w:insideH w:val="nil"/>
          <w:insideV w:val="nil"/>
        </w:tcBorders>
        <w:shd w:val="clear" w:color="auto" w:fill="D2EAF0" w:themeFill="accent5" w:themeFillTint="3F"/>
      </w:tcPr>
    </w:tblStylePr>
  </w:style>
  <w:style w:type="table" w:styleId="40">
    <w:name w:val="Light Shading Accent 6"/>
    <w:basedOn w:val="32"/>
    <w:qFormat/>
    <w:uiPriority w:val="60"/>
    <w:rPr>
      <w:color w:val="E46C0A" w:themeColor="accent6" w:themeShade="BF"/>
    </w:rPr>
    <w:tblPr>
      <w:tblBorders>
        <w:top w:val="single" w:color="F79646" w:themeColor="accent6" w:sz="8" w:space="0"/>
        <w:bottom w:val="single" w:color="F79646" w:themeColor="accent6" w:sz="8" w:space="0"/>
      </w:tblBorders>
      <w:tblLayout w:type="fixed"/>
    </w:tblPr>
    <w:tblStylePr w:type="firstRow">
      <w:pPr>
        <w:spacing w:before="0" w:after="0" w:line="240" w:lineRule="auto"/>
      </w:pPr>
      <w:rPr>
        <w:b/>
        <w:bCs/>
      </w:rPr>
      <w:tblPr>
        <w:tblLayout w:type="fixed"/>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blLayout w:type="fixed"/>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FDE5D1" w:themeFill="accent6" w:themeFillTint="3F"/>
      </w:tcPr>
    </w:tblStylePr>
    <w:tblStylePr w:type="band1Horz">
      <w:tblPr>
        <w:tblLayout w:type="fixed"/>
      </w:tblPr>
      <w:tcPr>
        <w:tcBorders>
          <w:left w:val="nil"/>
          <w:right w:val="nil"/>
          <w:insideH w:val="nil"/>
          <w:insideV w:val="nil"/>
        </w:tcBorders>
        <w:shd w:val="clear" w:color="auto" w:fill="FDE5D1" w:themeFill="accent6" w:themeFillTint="3F"/>
      </w:tcPr>
    </w:tblStylePr>
  </w:style>
  <w:style w:type="table" w:styleId="41">
    <w:name w:val="Light List"/>
    <w:basedOn w:val="32"/>
    <w:qFormat/>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000000" w:themeFill="text1"/>
      </w:tcPr>
    </w:tblStylePr>
    <w:tblStylePr w:type="lastRow">
      <w:pPr>
        <w:spacing w:before="0" w:after="0" w:line="240" w:lineRule="auto"/>
      </w:pPr>
      <w:rPr>
        <w:b/>
        <w:bCs/>
      </w:rPr>
      <w:tblPr>
        <w:tblLayout w:type="fixed"/>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2">
    <w:name w:val="Light List Accent 1"/>
    <w:basedOn w:val="32"/>
    <w:qFormat/>
    <w:uiPriority w:val="61"/>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4F81BD" w:themeFill="accent1"/>
      </w:tcPr>
    </w:tblStylePr>
    <w:tblStylePr w:type="lastRow">
      <w:pPr>
        <w:spacing w:before="0" w:after="0" w:line="240" w:lineRule="auto"/>
      </w:pPr>
      <w:rPr>
        <w:b/>
        <w:bCs/>
      </w:rPr>
      <w:tblPr>
        <w:tblLayout w:type="fixed"/>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3">
    <w:name w:val="Light List Accent 2"/>
    <w:basedOn w:val="32"/>
    <w:qFormat/>
    <w:uiPriority w:val="61"/>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C0504D" w:themeFill="accent2"/>
      </w:tcPr>
    </w:tblStylePr>
    <w:tblStylePr w:type="lastRow">
      <w:pPr>
        <w:spacing w:before="0" w:after="0" w:line="240" w:lineRule="auto"/>
      </w:pPr>
      <w:rPr>
        <w:b/>
        <w:bCs/>
      </w:rPr>
      <w:tblPr>
        <w:tblLayout w:type="fixed"/>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4">
    <w:name w:val="Light List Accent 3"/>
    <w:basedOn w:val="32"/>
    <w:qFormat/>
    <w:uiPriority w:val="61"/>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9BBB59" w:themeFill="accent3"/>
      </w:tcPr>
    </w:tblStylePr>
    <w:tblStylePr w:type="lastRow">
      <w:pPr>
        <w:spacing w:before="0" w:after="0" w:line="240" w:lineRule="auto"/>
      </w:pPr>
      <w:rPr>
        <w:b/>
        <w:bCs/>
      </w:rPr>
      <w:tblPr>
        <w:tblLayout w:type="fixed"/>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5">
    <w:name w:val="Light List Accent 4"/>
    <w:basedOn w:val="32"/>
    <w:qFormat/>
    <w:uiPriority w:val="61"/>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8064A2" w:themeFill="accent4"/>
      </w:tcPr>
    </w:tblStylePr>
    <w:tblStylePr w:type="lastRow">
      <w:pPr>
        <w:spacing w:before="0" w:after="0" w:line="240" w:lineRule="auto"/>
      </w:pPr>
      <w:rPr>
        <w:b/>
        <w:bCs/>
      </w:rPr>
      <w:tblPr>
        <w:tblLayout w:type="fixed"/>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6">
    <w:name w:val="Light List Accent 5"/>
    <w:basedOn w:val="32"/>
    <w:qFormat/>
    <w:uiPriority w:val="61"/>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4BACC6" w:themeFill="accent5"/>
      </w:tcPr>
    </w:tblStylePr>
    <w:tblStylePr w:type="lastRow">
      <w:pPr>
        <w:spacing w:before="0" w:after="0" w:line="240" w:lineRule="auto"/>
      </w:pPr>
      <w:rPr>
        <w:b/>
        <w:bCs/>
      </w:rPr>
      <w:tblPr>
        <w:tblLayout w:type="fixed"/>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7">
    <w:name w:val="Light List Accent 6"/>
    <w:basedOn w:val="32"/>
    <w:qFormat/>
    <w:uiPriority w:val="61"/>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F79646" w:themeFill="accent6"/>
      </w:tcPr>
    </w:tblStylePr>
    <w:tblStylePr w:type="lastRow">
      <w:pPr>
        <w:spacing w:before="0" w:after="0" w:line="240" w:lineRule="auto"/>
      </w:pPr>
      <w:rPr>
        <w:b/>
        <w:bCs/>
      </w:rPr>
      <w:tblPr>
        <w:tblLayout w:type="fixed"/>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8">
    <w:name w:val="Light Grid"/>
    <w:basedOn w:val="32"/>
    <w:qFormat/>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49">
    <w:name w:val="Light Grid Accent 1"/>
    <w:basedOn w:val="32"/>
    <w:qFormat/>
    <w:uiPriority w:val="62"/>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Layout w:type="fixed"/>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0">
    <w:name w:val="Light Grid Accent 2"/>
    <w:basedOn w:val="32"/>
    <w:qFormat/>
    <w:uiPriority w:val="62"/>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Layout w:type="fixed"/>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1">
    <w:name w:val="Light Grid Accent 3"/>
    <w:basedOn w:val="32"/>
    <w:qFormat/>
    <w:uiPriority w:val="62"/>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Layout w:type="fixed"/>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2">
    <w:name w:val="Light Grid Accent 4"/>
    <w:basedOn w:val="32"/>
    <w:qFormat/>
    <w:uiPriority w:val="62"/>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Layout w:type="fixed"/>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3">
    <w:name w:val="Light Grid Accent 5"/>
    <w:basedOn w:val="32"/>
    <w:qFormat/>
    <w:uiPriority w:val="62"/>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Layout w:type="fixed"/>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4">
    <w:name w:val="Light Grid Accent 6"/>
    <w:basedOn w:val="32"/>
    <w:qFormat/>
    <w:uiPriority w:val="62"/>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5">
    <w:name w:val="Medium Shading 1"/>
    <w:basedOn w:val="32"/>
    <w:qFormat/>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blLayout w:type="fixed"/>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BFBFBF" w:themeFill="text1" w:themeFillTint="3F"/>
      </w:tcPr>
    </w:tblStylePr>
    <w:tblStylePr w:type="band1Horz">
      <w:tblPr>
        <w:tblLayout w:type="fixed"/>
      </w:tblPr>
      <w:tcPr>
        <w:tcBorders>
          <w:insideH w:val="nil"/>
          <w:insideV w:val="nil"/>
        </w:tcBorders>
        <w:shd w:val="clear" w:color="auto" w:fill="BFBFBF" w:themeFill="text1" w:themeFillTint="3F"/>
      </w:tcPr>
    </w:tblStylePr>
    <w:tblStylePr w:type="band2Horz">
      <w:tblPr>
        <w:tblLayout w:type="fixed"/>
      </w:tblPr>
      <w:tcPr>
        <w:tcBorders>
          <w:insideH w:val="nil"/>
          <w:insideV w:val="nil"/>
        </w:tcBorders>
      </w:tcPr>
    </w:tblStylePr>
  </w:style>
  <w:style w:type="table" w:styleId="56">
    <w:name w:val="Medium Shading 1 Accent 1"/>
    <w:basedOn w:val="32"/>
    <w:qFormat/>
    <w:uiPriority w:val="63"/>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blLayout w:type="fixed"/>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3DFEE" w:themeFill="accent1" w:themeFillTint="3F"/>
      </w:tcPr>
    </w:tblStylePr>
    <w:tblStylePr w:type="band1Horz">
      <w:tblPr>
        <w:tblLayout w:type="fixed"/>
      </w:tblPr>
      <w:tcPr>
        <w:tcBorders>
          <w:insideH w:val="nil"/>
          <w:insideV w:val="nil"/>
        </w:tcBorders>
        <w:shd w:val="clear" w:color="auto" w:fill="D3DFEE" w:themeFill="accent1" w:themeFillTint="3F"/>
      </w:tcPr>
    </w:tblStylePr>
    <w:tblStylePr w:type="band2Horz">
      <w:tblPr>
        <w:tblLayout w:type="fixed"/>
      </w:tblPr>
      <w:tcPr>
        <w:tcBorders>
          <w:insideH w:val="nil"/>
          <w:insideV w:val="nil"/>
        </w:tcBorders>
      </w:tcPr>
    </w:tblStylePr>
  </w:style>
  <w:style w:type="table" w:styleId="57">
    <w:name w:val="Medium Shading 1 Accent 2"/>
    <w:basedOn w:val="32"/>
    <w:qFormat/>
    <w:uiPriority w:val="63"/>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blLayout w:type="fixed"/>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EFD3D3" w:themeFill="accent2" w:themeFillTint="3F"/>
      </w:tcPr>
    </w:tblStylePr>
    <w:tblStylePr w:type="band1Horz">
      <w:tblPr>
        <w:tblLayout w:type="fixed"/>
      </w:tblPr>
      <w:tcPr>
        <w:tcBorders>
          <w:insideH w:val="nil"/>
          <w:insideV w:val="nil"/>
        </w:tcBorders>
        <w:shd w:val="clear" w:color="auto" w:fill="EFD3D3" w:themeFill="accent2" w:themeFillTint="3F"/>
      </w:tcPr>
    </w:tblStylePr>
    <w:tblStylePr w:type="band2Horz">
      <w:tblPr>
        <w:tblLayout w:type="fixed"/>
      </w:tblPr>
      <w:tcPr>
        <w:tcBorders>
          <w:insideH w:val="nil"/>
          <w:insideV w:val="nil"/>
        </w:tcBorders>
      </w:tcPr>
    </w:tblStylePr>
  </w:style>
  <w:style w:type="table" w:styleId="58">
    <w:name w:val="Medium Shading 1 Accent 3"/>
    <w:basedOn w:val="32"/>
    <w:qFormat/>
    <w:uiPriority w:val="63"/>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blLayout w:type="fixed"/>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E6EED5" w:themeFill="accent3" w:themeFillTint="3F"/>
      </w:tcPr>
    </w:tblStylePr>
    <w:tblStylePr w:type="band1Horz">
      <w:tblPr>
        <w:tblLayout w:type="fixed"/>
      </w:tblPr>
      <w:tcPr>
        <w:tcBorders>
          <w:insideH w:val="nil"/>
          <w:insideV w:val="nil"/>
        </w:tcBorders>
        <w:shd w:val="clear" w:color="auto" w:fill="E6EED5" w:themeFill="accent3" w:themeFillTint="3F"/>
      </w:tcPr>
    </w:tblStylePr>
    <w:tblStylePr w:type="band2Horz">
      <w:tblPr>
        <w:tblLayout w:type="fixed"/>
      </w:tblPr>
      <w:tcPr>
        <w:tcBorders>
          <w:insideH w:val="nil"/>
          <w:insideV w:val="nil"/>
        </w:tcBorders>
      </w:tcPr>
    </w:tblStylePr>
  </w:style>
  <w:style w:type="table" w:styleId="59">
    <w:name w:val="Medium Shading 1 Accent 4"/>
    <w:basedOn w:val="32"/>
    <w:qFormat/>
    <w:uiPriority w:val="63"/>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blLayout w:type="fixed"/>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FD8E8" w:themeFill="accent4" w:themeFillTint="3F"/>
      </w:tcPr>
    </w:tblStylePr>
    <w:tblStylePr w:type="band1Horz">
      <w:tblPr>
        <w:tblLayout w:type="fixed"/>
      </w:tblPr>
      <w:tcPr>
        <w:tcBorders>
          <w:insideH w:val="nil"/>
          <w:insideV w:val="nil"/>
        </w:tcBorders>
        <w:shd w:val="clear" w:color="auto" w:fill="DFD8E8" w:themeFill="accent4" w:themeFillTint="3F"/>
      </w:tcPr>
    </w:tblStylePr>
    <w:tblStylePr w:type="band2Horz">
      <w:tblPr>
        <w:tblLayout w:type="fixed"/>
      </w:tblPr>
      <w:tcPr>
        <w:tcBorders>
          <w:insideH w:val="nil"/>
          <w:insideV w:val="nil"/>
        </w:tcBorders>
      </w:tcPr>
    </w:tblStylePr>
  </w:style>
  <w:style w:type="table" w:styleId="60">
    <w:name w:val="Medium Shading 1 Accent 5"/>
    <w:basedOn w:val="32"/>
    <w:qFormat/>
    <w:uiPriority w:val="63"/>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blLayout w:type="fixed"/>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2EAF0" w:themeFill="accent5" w:themeFillTint="3F"/>
      </w:tcPr>
    </w:tblStylePr>
    <w:tblStylePr w:type="band1Horz">
      <w:tblPr>
        <w:tblLayout w:type="fixed"/>
      </w:tblPr>
      <w:tcPr>
        <w:tcBorders>
          <w:insideH w:val="nil"/>
          <w:insideV w:val="nil"/>
        </w:tcBorders>
        <w:shd w:val="clear" w:color="auto" w:fill="D2EAF0" w:themeFill="accent5" w:themeFillTint="3F"/>
      </w:tcPr>
    </w:tblStylePr>
    <w:tblStylePr w:type="band2Horz">
      <w:tblPr>
        <w:tblLayout w:type="fixed"/>
      </w:tblPr>
      <w:tcPr>
        <w:tcBorders>
          <w:insideH w:val="nil"/>
          <w:insideV w:val="nil"/>
        </w:tcBorders>
      </w:tcPr>
    </w:tblStylePr>
  </w:style>
  <w:style w:type="table" w:styleId="61">
    <w:name w:val="Medium Shading 1 Accent 6"/>
    <w:basedOn w:val="32"/>
    <w:qFormat/>
    <w:uiPriority w:val="63"/>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blLayout w:type="fixed"/>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FDE5D1" w:themeFill="accent6" w:themeFillTint="3F"/>
      </w:tcPr>
    </w:tblStylePr>
    <w:tblStylePr w:type="band1Horz">
      <w:tblPr>
        <w:tblLayout w:type="fixed"/>
      </w:tblPr>
      <w:tcPr>
        <w:tcBorders>
          <w:insideH w:val="nil"/>
          <w:insideV w:val="nil"/>
        </w:tcBorders>
        <w:shd w:val="clear" w:color="auto" w:fill="FDE5D1" w:themeFill="accent6" w:themeFillTint="3F"/>
      </w:tcPr>
    </w:tblStylePr>
    <w:tblStylePr w:type="band2Horz">
      <w:tblPr>
        <w:tblLayout w:type="fixed"/>
      </w:tblPr>
      <w:tcPr>
        <w:tcBorders>
          <w:insideH w:val="nil"/>
          <w:insideV w:val="nil"/>
        </w:tcBorders>
      </w:tcPr>
    </w:tblStylePr>
  </w:style>
  <w:style w:type="table" w:styleId="62">
    <w:name w:val="Medium Shading 2"/>
    <w:basedOn w:val="32"/>
    <w:qFormat/>
    <w:uiPriority w:val="64"/>
    <w:tblPr>
      <w:tblBorders>
        <w:top w:val="single" w:color="auto" w:sz="18" w:space="0"/>
        <w:bottom w:val="single" w:color="auto" w:sz="1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000000" w:themeFill="text1"/>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3">
    <w:name w:val="Medium Shading 2 Accent 1"/>
    <w:basedOn w:val="32"/>
    <w:qFormat/>
    <w:uiPriority w:val="64"/>
    <w:tblPr>
      <w:tblBorders>
        <w:top w:val="single" w:color="auto" w:sz="18" w:space="0"/>
        <w:bottom w:val="single" w:color="auto" w:sz="1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4F81BD" w:themeFill="accent1"/>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4">
    <w:name w:val="Medium Shading 2 Accent 2"/>
    <w:basedOn w:val="32"/>
    <w:qFormat/>
    <w:uiPriority w:val="64"/>
    <w:tblPr>
      <w:tblBorders>
        <w:top w:val="single" w:color="auto" w:sz="18" w:space="0"/>
        <w:bottom w:val="single" w:color="auto" w:sz="1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C0504D" w:themeFill="accent2"/>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5">
    <w:name w:val="Medium Shading 2 Accent 3"/>
    <w:basedOn w:val="32"/>
    <w:qFormat/>
    <w:uiPriority w:val="64"/>
    <w:tblPr>
      <w:tblBorders>
        <w:top w:val="single" w:color="auto" w:sz="18" w:space="0"/>
        <w:bottom w:val="single" w:color="auto" w:sz="1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9BBB59" w:themeFill="accent3"/>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6">
    <w:name w:val="Medium Shading 2 Accent 4"/>
    <w:basedOn w:val="32"/>
    <w:qFormat/>
    <w:uiPriority w:val="64"/>
    <w:tblPr>
      <w:tblBorders>
        <w:top w:val="single" w:color="auto" w:sz="18" w:space="0"/>
        <w:bottom w:val="single" w:color="auto" w:sz="1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8064A2" w:themeFill="accent4"/>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7">
    <w:name w:val="Medium Shading 2 Accent 5"/>
    <w:basedOn w:val="32"/>
    <w:qFormat/>
    <w:uiPriority w:val="64"/>
    <w:tblPr>
      <w:tblBorders>
        <w:top w:val="single" w:color="auto" w:sz="18" w:space="0"/>
        <w:bottom w:val="single" w:color="auto" w:sz="1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4BACC6" w:themeFill="accent5"/>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8">
    <w:name w:val="Medium Shading 2 Accent 6"/>
    <w:basedOn w:val="32"/>
    <w:qFormat/>
    <w:uiPriority w:val="64"/>
    <w:tblPr>
      <w:tblBorders>
        <w:top w:val="single" w:color="auto" w:sz="18" w:space="0"/>
        <w:bottom w:val="single" w:color="auto" w:sz="1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F79646" w:themeFill="accent6"/>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9">
    <w:name w:val="Medium List 1"/>
    <w:basedOn w:val="32"/>
    <w:qFormat/>
    <w:uiPriority w:val="65"/>
    <w:rPr>
      <w:color w:val="000000" w:themeColor="text1"/>
      <w14:textFill>
        <w14:solidFill>
          <w14:schemeClr w14:val="tx1"/>
        </w14:solidFill>
      </w14:textFill>
    </w:rPr>
    <w:tblPr>
      <w:tblBorders>
        <w:top w:val="single" w:color="000000" w:themeColor="text1" w:sz="8" w:space="0"/>
        <w:bottom w:val="single" w:color="000000" w:themeColor="text1" w:sz="8" w:space="0"/>
      </w:tblBorders>
      <w:tblLayout w:type="fixed"/>
    </w:tblPr>
    <w:tblStylePr w:type="firstRow">
      <w:rPr>
        <w:rFonts w:asciiTheme="majorHAnsi" w:hAnsiTheme="majorHAnsi" w:eastAsiaTheme="majorEastAsia" w:cstheme="majorBidi"/>
      </w:rPr>
      <w:tblPr>
        <w:tblLayout w:type="fixed"/>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blLayout w:type="fixed"/>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blLayout w:type="fixed"/>
      </w:tblPr>
      <w:tcPr>
        <w:tcBorders>
          <w:top w:val="single" w:color="000000" w:themeColor="text1" w:sz="8" w:space="0"/>
          <w:bottom w:val="single" w:color="000000" w:themeColor="text1" w:sz="8" w:space="0"/>
        </w:tcBorders>
      </w:tcPr>
    </w:tblStylePr>
    <w:tblStylePr w:type="band1Vert">
      <w:tblPr>
        <w:tblLayout w:type="fixed"/>
      </w:tblPr>
      <w:tcPr>
        <w:shd w:val="clear" w:color="auto" w:fill="BFBFBF" w:themeFill="text1" w:themeFillTint="3F"/>
      </w:tcPr>
    </w:tblStylePr>
    <w:tblStylePr w:type="band1Horz">
      <w:tblPr>
        <w:tblLayout w:type="fixed"/>
      </w:tblPr>
      <w:tcPr>
        <w:shd w:val="clear" w:color="auto" w:fill="BFBFBF" w:themeFill="text1" w:themeFillTint="3F"/>
      </w:tcPr>
    </w:tblStylePr>
  </w:style>
  <w:style w:type="table" w:styleId="70">
    <w:name w:val="Medium List 1 Accent 1"/>
    <w:basedOn w:val="32"/>
    <w:qFormat/>
    <w:uiPriority w:val="65"/>
    <w:rPr>
      <w:color w:val="000000" w:themeColor="text1"/>
      <w14:textFill>
        <w14:solidFill>
          <w14:schemeClr w14:val="tx1"/>
        </w14:solidFill>
      </w14:textFill>
    </w:rPr>
    <w:tblPr>
      <w:tblBorders>
        <w:top w:val="single" w:color="4F81BD" w:themeColor="accent1" w:sz="8" w:space="0"/>
        <w:bottom w:val="single" w:color="4F81BD" w:themeColor="accent1" w:sz="8" w:space="0"/>
      </w:tblBorders>
      <w:tblLayout w:type="fixed"/>
    </w:tblPr>
    <w:tblStylePr w:type="firstRow">
      <w:rPr>
        <w:rFonts w:asciiTheme="majorHAnsi" w:hAnsiTheme="majorHAnsi" w:eastAsiaTheme="majorEastAsia" w:cstheme="majorBidi"/>
      </w:rPr>
      <w:tblPr>
        <w:tblLayout w:type="fixed"/>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blLayout w:type="fixed"/>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blLayout w:type="fixed"/>
      </w:tblPr>
      <w:tcPr>
        <w:tcBorders>
          <w:top w:val="single" w:color="4F81BD" w:themeColor="accent1" w:sz="8" w:space="0"/>
          <w:bottom w:val="single" w:color="4F81BD" w:themeColor="accent1" w:sz="8" w:space="0"/>
        </w:tcBorders>
      </w:tcPr>
    </w:tblStylePr>
    <w:tblStylePr w:type="band1Vert">
      <w:tblPr>
        <w:tblLayout w:type="fixed"/>
      </w:tblPr>
      <w:tcPr>
        <w:shd w:val="clear" w:color="auto" w:fill="D3DFEE" w:themeFill="accent1" w:themeFillTint="3F"/>
      </w:tcPr>
    </w:tblStylePr>
    <w:tblStylePr w:type="band1Horz">
      <w:tblPr>
        <w:tblLayout w:type="fixed"/>
      </w:tblPr>
      <w:tcPr>
        <w:shd w:val="clear" w:color="auto" w:fill="D3DFEE" w:themeFill="accent1" w:themeFillTint="3F"/>
      </w:tcPr>
    </w:tblStylePr>
  </w:style>
  <w:style w:type="table" w:styleId="71">
    <w:name w:val="Medium List 1 Accent 2"/>
    <w:basedOn w:val="32"/>
    <w:qFormat/>
    <w:uiPriority w:val="65"/>
    <w:rPr>
      <w:color w:val="000000" w:themeColor="text1"/>
      <w14:textFill>
        <w14:solidFill>
          <w14:schemeClr w14:val="tx1"/>
        </w14:solidFill>
      </w14:textFill>
    </w:rPr>
    <w:tblPr>
      <w:tblBorders>
        <w:top w:val="single" w:color="C0504D" w:themeColor="accent2" w:sz="8" w:space="0"/>
        <w:bottom w:val="single" w:color="C0504D" w:themeColor="accent2" w:sz="8" w:space="0"/>
      </w:tblBorders>
      <w:tblLayout w:type="fixed"/>
    </w:tblPr>
    <w:tblStylePr w:type="firstRow">
      <w:rPr>
        <w:rFonts w:asciiTheme="majorHAnsi" w:hAnsiTheme="majorHAnsi" w:eastAsiaTheme="majorEastAsia" w:cstheme="majorBidi"/>
      </w:rPr>
      <w:tblPr>
        <w:tblLayout w:type="fixed"/>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blLayout w:type="fixed"/>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blLayout w:type="fixed"/>
      </w:tblPr>
      <w:tcPr>
        <w:tcBorders>
          <w:top w:val="single" w:color="C0504D" w:themeColor="accent2" w:sz="8" w:space="0"/>
          <w:bottom w:val="single" w:color="C0504D" w:themeColor="accent2" w:sz="8" w:space="0"/>
        </w:tcBorders>
      </w:tcPr>
    </w:tblStylePr>
    <w:tblStylePr w:type="band1Vert">
      <w:tblPr>
        <w:tblLayout w:type="fixed"/>
      </w:tblPr>
      <w:tcPr>
        <w:shd w:val="clear" w:color="auto" w:fill="EFD3D3" w:themeFill="accent2" w:themeFillTint="3F"/>
      </w:tcPr>
    </w:tblStylePr>
    <w:tblStylePr w:type="band1Horz">
      <w:tblPr>
        <w:tblLayout w:type="fixed"/>
      </w:tblPr>
      <w:tcPr>
        <w:shd w:val="clear" w:color="auto" w:fill="EFD3D3" w:themeFill="accent2" w:themeFillTint="3F"/>
      </w:tcPr>
    </w:tblStylePr>
  </w:style>
  <w:style w:type="table" w:styleId="72">
    <w:name w:val="Medium List 1 Accent 3"/>
    <w:basedOn w:val="32"/>
    <w:qFormat/>
    <w:uiPriority w:val="65"/>
    <w:rPr>
      <w:color w:val="000000" w:themeColor="text1"/>
      <w14:textFill>
        <w14:solidFill>
          <w14:schemeClr w14:val="tx1"/>
        </w14:solidFill>
      </w14:textFill>
    </w:rPr>
    <w:tblPr>
      <w:tblBorders>
        <w:top w:val="single" w:color="9BBB59" w:themeColor="accent3" w:sz="8" w:space="0"/>
        <w:bottom w:val="single" w:color="9BBB59" w:themeColor="accent3" w:sz="8" w:space="0"/>
      </w:tblBorders>
      <w:tblLayout w:type="fixed"/>
    </w:tblPr>
    <w:tblStylePr w:type="firstRow">
      <w:rPr>
        <w:rFonts w:asciiTheme="majorHAnsi" w:hAnsiTheme="majorHAnsi" w:eastAsiaTheme="majorEastAsia" w:cstheme="majorBidi"/>
      </w:rPr>
      <w:tblPr>
        <w:tblLayout w:type="fixed"/>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blLayout w:type="fixed"/>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blLayout w:type="fixed"/>
      </w:tblPr>
      <w:tcPr>
        <w:tcBorders>
          <w:top w:val="single" w:color="9BBB59" w:themeColor="accent3" w:sz="8" w:space="0"/>
          <w:bottom w:val="single" w:color="9BBB59" w:themeColor="accent3" w:sz="8" w:space="0"/>
        </w:tcBorders>
      </w:tcPr>
    </w:tblStylePr>
    <w:tblStylePr w:type="band1Vert">
      <w:tblPr>
        <w:tblLayout w:type="fixed"/>
      </w:tblPr>
      <w:tcPr>
        <w:shd w:val="clear" w:color="auto" w:fill="E6EED5" w:themeFill="accent3" w:themeFillTint="3F"/>
      </w:tcPr>
    </w:tblStylePr>
    <w:tblStylePr w:type="band1Horz">
      <w:tblPr>
        <w:tblLayout w:type="fixed"/>
      </w:tblPr>
      <w:tcPr>
        <w:shd w:val="clear" w:color="auto" w:fill="E6EED5" w:themeFill="accent3" w:themeFillTint="3F"/>
      </w:tcPr>
    </w:tblStylePr>
  </w:style>
  <w:style w:type="table" w:styleId="73">
    <w:name w:val="Medium List 1 Accent 4"/>
    <w:basedOn w:val="32"/>
    <w:qFormat/>
    <w:uiPriority w:val="65"/>
    <w:rPr>
      <w:color w:val="000000" w:themeColor="text1"/>
      <w14:textFill>
        <w14:solidFill>
          <w14:schemeClr w14:val="tx1"/>
        </w14:solidFill>
      </w14:textFill>
    </w:rPr>
    <w:tblPr>
      <w:tblBorders>
        <w:top w:val="single" w:color="8064A2" w:themeColor="accent4" w:sz="8" w:space="0"/>
        <w:bottom w:val="single" w:color="8064A2" w:themeColor="accent4" w:sz="8" w:space="0"/>
      </w:tblBorders>
      <w:tblLayout w:type="fixed"/>
    </w:tblPr>
    <w:tblStylePr w:type="firstRow">
      <w:rPr>
        <w:rFonts w:asciiTheme="majorHAnsi" w:hAnsiTheme="majorHAnsi" w:eastAsiaTheme="majorEastAsia" w:cstheme="majorBidi"/>
      </w:rPr>
      <w:tblPr>
        <w:tblLayout w:type="fixed"/>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blLayout w:type="fixed"/>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blLayout w:type="fixed"/>
      </w:tblPr>
      <w:tcPr>
        <w:tcBorders>
          <w:top w:val="single" w:color="8064A2" w:themeColor="accent4" w:sz="8" w:space="0"/>
          <w:bottom w:val="single" w:color="8064A2" w:themeColor="accent4" w:sz="8" w:space="0"/>
        </w:tcBorders>
      </w:tcPr>
    </w:tblStylePr>
    <w:tblStylePr w:type="band1Vert">
      <w:tblPr>
        <w:tblLayout w:type="fixed"/>
      </w:tblPr>
      <w:tcPr>
        <w:shd w:val="clear" w:color="auto" w:fill="DFD8E8" w:themeFill="accent4" w:themeFillTint="3F"/>
      </w:tcPr>
    </w:tblStylePr>
    <w:tblStylePr w:type="band1Horz">
      <w:tblPr>
        <w:tblLayout w:type="fixed"/>
      </w:tblPr>
      <w:tcPr>
        <w:shd w:val="clear" w:color="auto" w:fill="DFD8E8" w:themeFill="accent4" w:themeFillTint="3F"/>
      </w:tcPr>
    </w:tblStylePr>
  </w:style>
  <w:style w:type="table" w:styleId="74">
    <w:name w:val="Medium List 1 Accent 5"/>
    <w:basedOn w:val="32"/>
    <w:qFormat/>
    <w:uiPriority w:val="65"/>
    <w:rPr>
      <w:color w:val="000000" w:themeColor="text1"/>
      <w14:textFill>
        <w14:solidFill>
          <w14:schemeClr w14:val="tx1"/>
        </w14:solidFill>
      </w14:textFill>
    </w:rPr>
    <w:tblPr>
      <w:tblBorders>
        <w:top w:val="single" w:color="4BACC6" w:themeColor="accent5" w:sz="8" w:space="0"/>
        <w:bottom w:val="single" w:color="4BACC6" w:themeColor="accent5" w:sz="8" w:space="0"/>
      </w:tblBorders>
      <w:tblLayout w:type="fixed"/>
    </w:tblPr>
    <w:tblStylePr w:type="firstRow">
      <w:rPr>
        <w:rFonts w:asciiTheme="majorHAnsi" w:hAnsiTheme="majorHAnsi" w:eastAsiaTheme="majorEastAsia" w:cstheme="majorBidi"/>
      </w:rPr>
      <w:tblPr>
        <w:tblLayout w:type="fixed"/>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blLayout w:type="fixed"/>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blLayout w:type="fixed"/>
      </w:tblPr>
      <w:tcPr>
        <w:tcBorders>
          <w:top w:val="single" w:color="4BACC6" w:themeColor="accent5" w:sz="8" w:space="0"/>
          <w:bottom w:val="single" w:color="4BACC6" w:themeColor="accent5" w:sz="8" w:space="0"/>
        </w:tcBorders>
      </w:tcPr>
    </w:tblStylePr>
    <w:tblStylePr w:type="band1Vert">
      <w:tblPr>
        <w:tblLayout w:type="fixed"/>
      </w:tblPr>
      <w:tcPr>
        <w:shd w:val="clear" w:color="auto" w:fill="D2EAF0" w:themeFill="accent5" w:themeFillTint="3F"/>
      </w:tcPr>
    </w:tblStylePr>
    <w:tblStylePr w:type="band1Horz">
      <w:tblPr>
        <w:tblLayout w:type="fixed"/>
      </w:tblPr>
      <w:tcPr>
        <w:shd w:val="clear" w:color="auto" w:fill="D2EAF0" w:themeFill="accent5" w:themeFillTint="3F"/>
      </w:tcPr>
    </w:tblStylePr>
  </w:style>
  <w:style w:type="table" w:styleId="75">
    <w:name w:val="Medium List 1 Accent 6"/>
    <w:basedOn w:val="32"/>
    <w:qFormat/>
    <w:uiPriority w:val="65"/>
    <w:rPr>
      <w:color w:val="000000" w:themeColor="text1"/>
      <w14:textFill>
        <w14:solidFill>
          <w14:schemeClr w14:val="tx1"/>
        </w14:solidFill>
      </w14:textFill>
    </w:rPr>
    <w:tblPr>
      <w:tblBorders>
        <w:top w:val="single" w:color="F79646" w:themeColor="accent6" w:sz="8" w:space="0"/>
        <w:bottom w:val="single" w:color="F79646" w:themeColor="accent6" w:sz="8" w:space="0"/>
      </w:tblBorders>
      <w:tblLayout w:type="fixed"/>
    </w:tblPr>
    <w:tblStylePr w:type="firstRow">
      <w:rPr>
        <w:rFonts w:asciiTheme="majorHAnsi" w:hAnsiTheme="majorHAnsi" w:eastAsiaTheme="majorEastAsia" w:cstheme="majorBidi"/>
      </w:rPr>
      <w:tblPr>
        <w:tblLayout w:type="fixed"/>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blLayout w:type="fixed"/>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blLayout w:type="fixed"/>
      </w:tblPr>
      <w:tcPr>
        <w:tcBorders>
          <w:top w:val="single" w:color="F79646" w:themeColor="accent6" w:sz="8" w:space="0"/>
          <w:bottom w:val="single" w:color="F79646" w:themeColor="accent6" w:sz="8" w:space="0"/>
        </w:tcBorders>
      </w:tcPr>
    </w:tblStylePr>
    <w:tblStylePr w:type="band1Vert">
      <w:tblPr>
        <w:tblLayout w:type="fixed"/>
      </w:tblPr>
      <w:tcPr>
        <w:shd w:val="clear" w:color="auto" w:fill="FDE5D1" w:themeFill="accent6" w:themeFillTint="3F"/>
      </w:tcPr>
    </w:tblStylePr>
    <w:tblStylePr w:type="band1Horz">
      <w:tblPr>
        <w:tblLayout w:type="fixed"/>
      </w:tblPr>
      <w:tcPr>
        <w:shd w:val="clear" w:color="auto" w:fill="FDE5D1" w:themeFill="accent6" w:themeFillTint="3F"/>
      </w:tcPr>
    </w:tblStylePr>
  </w:style>
  <w:style w:type="table" w:styleId="76">
    <w:name w:val="Medium List 2"/>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Pr>
    <w:tblStylePr w:type="firstRow">
      <w:rPr>
        <w:sz w:val="24"/>
        <w:szCs w:val="24"/>
      </w:rPr>
      <w:tblPr>
        <w:tblLayout w:type="fixed"/>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blLayout w:type="fixed"/>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blLayout w:type="fixed"/>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BFBFBF" w:themeFill="text1" w:themeFillTint="3F"/>
      </w:tcPr>
    </w:tblStylePr>
    <w:tblStylePr w:type="band1Horz">
      <w:tblPr>
        <w:tblLayout w:type="fixed"/>
      </w:tblPr>
      <w:tcPr>
        <w:tcBorders>
          <w:top w:val="nil"/>
          <w:bottom w:val="nil"/>
          <w:insideH w:val="nil"/>
          <w:insideV w:val="nil"/>
        </w:tcBorders>
        <w:shd w:val="clear" w:color="auto" w:fill="BFBFBF" w:themeFill="text1"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77">
    <w:name w:val="Medium List 2 Accent 1"/>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Layout w:type="fixed"/>
    </w:tblPr>
    <w:tblStylePr w:type="firstRow">
      <w:rPr>
        <w:sz w:val="24"/>
        <w:szCs w:val="24"/>
      </w:rPr>
      <w:tblPr>
        <w:tblLayout w:type="fixed"/>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blLayout w:type="fixed"/>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blLayout w:type="fixed"/>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3DFEE" w:themeFill="accent1" w:themeFillTint="3F"/>
      </w:tcPr>
    </w:tblStylePr>
    <w:tblStylePr w:type="band1Horz">
      <w:tblPr>
        <w:tblLayout w:type="fixed"/>
      </w:tblPr>
      <w:tcPr>
        <w:tcBorders>
          <w:top w:val="nil"/>
          <w:bottom w:val="nil"/>
          <w:insideH w:val="nil"/>
          <w:insideV w:val="nil"/>
        </w:tcBorders>
        <w:shd w:val="clear" w:color="auto" w:fill="D3DFEE" w:themeFill="accent1"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78">
    <w:name w:val="Medium List 2 Accent 2"/>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Layout w:type="fixed"/>
    </w:tblPr>
    <w:tblStylePr w:type="firstRow">
      <w:rPr>
        <w:sz w:val="24"/>
        <w:szCs w:val="24"/>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blLayout w:type="fixed"/>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blLayout w:type="fixed"/>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EFD3D3" w:themeFill="accent2" w:themeFillTint="3F"/>
      </w:tcPr>
    </w:tblStylePr>
    <w:tblStylePr w:type="band1Horz">
      <w:tblPr>
        <w:tblLayout w:type="fixed"/>
      </w:tblPr>
      <w:tcPr>
        <w:tcBorders>
          <w:top w:val="nil"/>
          <w:bottom w:val="nil"/>
          <w:insideH w:val="nil"/>
          <w:insideV w:val="nil"/>
        </w:tcBorders>
        <w:shd w:val="clear" w:color="auto" w:fill="EFD3D3" w:themeFill="accent2"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79">
    <w:name w:val="Medium List 2 Accent 3"/>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Layout w:type="fixed"/>
    </w:tblPr>
    <w:tblStylePr w:type="firstRow">
      <w:rPr>
        <w:sz w:val="24"/>
        <w:szCs w:val="24"/>
      </w:rPr>
      <w:tblPr>
        <w:tblLayout w:type="fixed"/>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blLayout w:type="fixed"/>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blLayout w:type="fixed"/>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top w:val="nil"/>
          <w:bottom w:val="nil"/>
          <w:insideH w:val="nil"/>
          <w:insideV w:val="nil"/>
        </w:tcBorders>
        <w:shd w:val="clear" w:color="auto" w:fill="E6EED5" w:themeFill="accent3"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0">
    <w:name w:val="Medium List 2 Accent 4"/>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Layout w:type="fixed"/>
    </w:tblPr>
    <w:tblStylePr w:type="firstRow">
      <w:rPr>
        <w:sz w:val="24"/>
        <w:szCs w:val="24"/>
      </w:rPr>
      <w:tblPr>
        <w:tblLayout w:type="fixed"/>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blLayout w:type="fixed"/>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blLayout w:type="fixed"/>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FD8E8" w:themeFill="accent4" w:themeFillTint="3F"/>
      </w:tcPr>
    </w:tblStylePr>
    <w:tblStylePr w:type="band1Horz">
      <w:tblPr>
        <w:tblLayout w:type="fixed"/>
      </w:tblPr>
      <w:tcPr>
        <w:tcBorders>
          <w:top w:val="nil"/>
          <w:bottom w:val="nil"/>
          <w:insideH w:val="nil"/>
          <w:insideV w:val="nil"/>
        </w:tcBorders>
        <w:shd w:val="clear" w:color="auto" w:fill="DFD8E8" w:themeFill="accent4"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1">
    <w:name w:val="Medium List 2 Accent 5"/>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Layout w:type="fixed"/>
    </w:tblPr>
    <w:tblStylePr w:type="firstRow">
      <w:rPr>
        <w:sz w:val="24"/>
        <w:szCs w:val="24"/>
      </w:rPr>
      <w:tblPr>
        <w:tblLayout w:type="fixed"/>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blLayout w:type="fixed"/>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blLayout w:type="fixed"/>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2EAF0" w:themeFill="accent5" w:themeFillTint="3F"/>
      </w:tcPr>
    </w:tblStylePr>
    <w:tblStylePr w:type="band1Horz">
      <w:tblPr>
        <w:tblLayout w:type="fixed"/>
      </w:tblPr>
      <w:tcPr>
        <w:tcBorders>
          <w:top w:val="nil"/>
          <w:bottom w:val="nil"/>
          <w:insideH w:val="nil"/>
          <w:insideV w:val="nil"/>
        </w:tcBorders>
        <w:shd w:val="clear" w:color="auto" w:fill="D2EAF0" w:themeFill="accent5"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2">
    <w:name w:val="Medium List 2 Accent 6"/>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Layout w:type="fixed"/>
    </w:tblPr>
    <w:tblStylePr w:type="firstRow">
      <w:rPr>
        <w:sz w:val="24"/>
        <w:szCs w:val="24"/>
      </w:rPr>
      <w:tblPr>
        <w:tblLayout w:type="fixed"/>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blLayout w:type="fixed"/>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blLayout w:type="fixed"/>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FDE5D1" w:themeFill="accent6" w:themeFillTint="3F"/>
      </w:tcPr>
    </w:tblStylePr>
    <w:tblStylePr w:type="band1Horz">
      <w:tblPr>
        <w:tblLayout w:type="fixed"/>
      </w:tblPr>
      <w:tcPr>
        <w:tcBorders>
          <w:top w:val="nil"/>
          <w:bottom w:val="nil"/>
          <w:insideH w:val="nil"/>
          <w:insideV w:val="nil"/>
        </w:tcBorders>
        <w:shd w:val="clear" w:color="auto" w:fill="FDE5D1" w:themeFill="accent6"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3">
    <w:name w:val="Medium Grid 1"/>
    <w:basedOn w:val="32"/>
    <w:qFormat/>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Layout w:type="fixed"/>
    </w:tblPr>
    <w:tcPr>
      <w:shd w:val="clear" w:color="auto" w:fill="BFBFBF" w:themeFill="text1" w:themeFillTint="3F"/>
    </w:tcPr>
    <w:tblStylePr w:type="firstRow">
      <w:rPr>
        <w:b/>
        <w:bCs/>
      </w:rPr>
    </w:tblStylePr>
    <w:tblStylePr w:type="lastRow">
      <w:rPr>
        <w:b/>
        <w:bCs/>
      </w:rPr>
      <w:tblPr>
        <w:tblLayout w:type="fixed"/>
      </w:tblPr>
      <w:tcPr>
        <w:tcBorders>
          <w:top w:val="single" w:color="3F3F3F" w:themeColor="text1" w:themeTint="BF" w:sz="18" w:space="0"/>
        </w:tcBorders>
      </w:tcPr>
    </w:tblStylePr>
    <w:tblStylePr w:type="firstCol">
      <w:rPr>
        <w:b/>
        <w:bCs/>
      </w:rPr>
    </w:tblStylePr>
    <w:tblStylePr w:type="lastCol">
      <w:rPr>
        <w:b/>
        <w:bCs/>
      </w:rPr>
    </w:tblStylePr>
    <w:tblStylePr w:type="band1Vert">
      <w:tblPr>
        <w:tblLayout w:type="fixed"/>
      </w:tblPr>
      <w:tcPr>
        <w:shd w:val="clear" w:color="auto" w:fill="7F7F7F" w:themeFill="text1" w:themeFillTint="7F"/>
      </w:tcPr>
    </w:tblStylePr>
    <w:tblStylePr w:type="band1Horz">
      <w:tblPr>
        <w:tblLayout w:type="fixed"/>
      </w:tblPr>
      <w:tcPr>
        <w:shd w:val="clear" w:color="auto" w:fill="7F7F7F" w:themeFill="text1" w:themeFillTint="7F"/>
      </w:tcPr>
    </w:tblStylePr>
  </w:style>
  <w:style w:type="table" w:styleId="84">
    <w:name w:val="Medium Grid 1 Accent 1"/>
    <w:basedOn w:val="32"/>
    <w:qFormat/>
    <w:uiPriority w:val="67"/>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Layout w:type="fixed"/>
    </w:tblPr>
    <w:tcPr>
      <w:shd w:val="clear" w:color="auto" w:fill="D3DFEE" w:themeFill="accent1" w:themeFillTint="3F"/>
    </w:tcPr>
    <w:tblStylePr w:type="firstRow">
      <w:rPr>
        <w:b/>
        <w:bCs/>
      </w:rPr>
    </w:tblStylePr>
    <w:tblStylePr w:type="lastRow">
      <w:rPr>
        <w:b/>
        <w:bCs/>
      </w:rPr>
      <w:tblPr>
        <w:tblLayout w:type="fixed"/>
      </w:tblPr>
      <w:tcPr>
        <w:tcBorders>
          <w:top w:val="single" w:color="7BA0CD" w:themeColor="accent1" w:themeTint="BF" w:sz="18" w:space="0"/>
        </w:tcBorders>
      </w:tcPr>
    </w:tblStylePr>
    <w:tblStylePr w:type="firstCol">
      <w:rPr>
        <w:b/>
        <w:bCs/>
      </w:rPr>
    </w:tblStylePr>
    <w:tblStylePr w:type="lastCol">
      <w:rPr>
        <w:b/>
        <w:bCs/>
      </w:rPr>
    </w:tblStylePr>
    <w:tblStylePr w:type="band1Vert">
      <w:tblPr>
        <w:tblLayout w:type="fixed"/>
      </w:tblPr>
      <w:tcPr>
        <w:shd w:val="clear" w:color="auto" w:fill="A7C0DE" w:themeFill="accent1" w:themeFillTint="7F"/>
      </w:tcPr>
    </w:tblStylePr>
    <w:tblStylePr w:type="band1Horz">
      <w:tblPr>
        <w:tblLayout w:type="fixed"/>
      </w:tblPr>
      <w:tcPr>
        <w:shd w:val="clear" w:color="auto" w:fill="A7C0DE" w:themeFill="accent1" w:themeFillTint="7F"/>
      </w:tcPr>
    </w:tblStylePr>
  </w:style>
  <w:style w:type="table" w:styleId="85">
    <w:name w:val="Medium Grid 1 Accent 2"/>
    <w:basedOn w:val="32"/>
    <w:qFormat/>
    <w:uiPriority w:val="67"/>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Layout w:type="fixed"/>
    </w:tblPr>
    <w:tcPr>
      <w:shd w:val="clear" w:color="auto" w:fill="EFD3D3" w:themeFill="accent2" w:themeFillTint="3F"/>
    </w:tcPr>
    <w:tblStylePr w:type="firstRow">
      <w:rPr>
        <w:b/>
        <w:bCs/>
      </w:rPr>
    </w:tblStylePr>
    <w:tblStylePr w:type="lastRow">
      <w:rPr>
        <w:b/>
        <w:bCs/>
      </w:rPr>
      <w:tblPr>
        <w:tblLayout w:type="fixed"/>
      </w:tblPr>
      <w:tcPr>
        <w:tcBorders>
          <w:top w:val="single" w:color="CF7B79" w:themeColor="accent2" w:themeTint="BF" w:sz="18" w:space="0"/>
        </w:tcBorders>
      </w:tcPr>
    </w:tblStylePr>
    <w:tblStylePr w:type="firstCol">
      <w:rPr>
        <w:b/>
        <w:bCs/>
      </w:rPr>
    </w:tblStylePr>
    <w:tblStylePr w:type="lastCol">
      <w:rPr>
        <w:b/>
        <w:bCs/>
      </w:rPr>
    </w:tblStylePr>
    <w:tblStylePr w:type="band1Vert">
      <w:tblPr>
        <w:tblLayout w:type="fixed"/>
      </w:tblPr>
      <w:tcPr>
        <w:shd w:val="clear" w:color="auto" w:fill="DFA7A6" w:themeFill="accent2" w:themeFillTint="7F"/>
      </w:tcPr>
    </w:tblStylePr>
    <w:tblStylePr w:type="band1Horz">
      <w:tblPr>
        <w:tblLayout w:type="fixed"/>
      </w:tblPr>
      <w:tcPr>
        <w:shd w:val="clear" w:color="auto" w:fill="DFA7A6" w:themeFill="accent2" w:themeFillTint="7F"/>
      </w:tcPr>
    </w:tblStylePr>
  </w:style>
  <w:style w:type="table" w:styleId="86">
    <w:name w:val="Medium Grid 1 Accent 3"/>
    <w:basedOn w:val="32"/>
    <w:qFormat/>
    <w:uiPriority w:val="67"/>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Layout w:type="fixed"/>
    </w:tblPr>
    <w:tcPr>
      <w:shd w:val="clear" w:color="auto" w:fill="E6EED5" w:themeFill="accent3" w:themeFillTint="3F"/>
    </w:tcPr>
    <w:tblStylePr w:type="firstRow">
      <w:rPr>
        <w:b/>
        <w:bCs/>
      </w:rPr>
    </w:tblStylePr>
    <w:tblStylePr w:type="lastRow">
      <w:rPr>
        <w:b/>
        <w:bCs/>
      </w:rPr>
      <w:tblPr>
        <w:tblLayout w:type="fixed"/>
      </w:tblPr>
      <w:tcPr>
        <w:tcBorders>
          <w:top w:val="single" w:color="B4CC82" w:themeColor="accent3" w:themeTint="BF" w:sz="18" w:space="0"/>
        </w:tcBorders>
      </w:tcPr>
    </w:tblStylePr>
    <w:tblStylePr w:type="firstCol">
      <w:rPr>
        <w:b/>
        <w:bCs/>
      </w:rPr>
    </w:tblStylePr>
    <w:tblStylePr w:type="lastCol">
      <w:rPr>
        <w:b/>
        <w:bCs/>
      </w:rPr>
    </w:tblStylePr>
    <w:tblStylePr w:type="band1Vert">
      <w:tblPr>
        <w:tblLayout w:type="fixed"/>
      </w:tblPr>
      <w:tcPr>
        <w:shd w:val="clear" w:color="auto" w:fill="CDDDAC" w:themeFill="accent3" w:themeFillTint="7F"/>
      </w:tcPr>
    </w:tblStylePr>
    <w:tblStylePr w:type="band1Horz">
      <w:tblPr>
        <w:tblLayout w:type="fixed"/>
      </w:tblPr>
      <w:tcPr>
        <w:shd w:val="clear" w:color="auto" w:fill="CDDDAC" w:themeFill="accent3" w:themeFillTint="7F"/>
      </w:tcPr>
    </w:tblStylePr>
  </w:style>
  <w:style w:type="table" w:styleId="87">
    <w:name w:val="Medium Grid 1 Accent 4"/>
    <w:basedOn w:val="32"/>
    <w:qFormat/>
    <w:uiPriority w:val="67"/>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Layout w:type="fixed"/>
    </w:tblPr>
    <w:tcPr>
      <w:shd w:val="clear" w:color="auto" w:fill="DFD8E8" w:themeFill="accent4" w:themeFillTint="3F"/>
    </w:tcPr>
    <w:tblStylePr w:type="firstRow">
      <w:rPr>
        <w:b/>
        <w:bCs/>
      </w:rPr>
    </w:tblStylePr>
    <w:tblStylePr w:type="lastRow">
      <w:rPr>
        <w:b/>
        <w:bCs/>
      </w:rPr>
      <w:tblPr>
        <w:tblLayout w:type="fixed"/>
      </w:tblPr>
      <w:tcPr>
        <w:tcBorders>
          <w:top w:val="single" w:color="9F8AB9" w:themeColor="accent4" w:themeTint="BF" w:sz="18" w:space="0"/>
        </w:tcBorders>
      </w:tcPr>
    </w:tblStylePr>
    <w:tblStylePr w:type="firstCol">
      <w:rPr>
        <w:b/>
        <w:bCs/>
      </w:rPr>
    </w:tblStylePr>
    <w:tblStylePr w:type="lastCol">
      <w:rPr>
        <w:b/>
        <w:bCs/>
      </w:rPr>
    </w:tblStylePr>
    <w:tblStylePr w:type="band1Vert">
      <w:tblPr>
        <w:tblLayout w:type="fixed"/>
      </w:tblPr>
      <w:tcPr>
        <w:shd w:val="clear" w:color="auto" w:fill="BFB1D0" w:themeFill="accent4" w:themeFillTint="7F"/>
      </w:tcPr>
    </w:tblStylePr>
    <w:tblStylePr w:type="band1Horz">
      <w:tblPr>
        <w:tblLayout w:type="fixed"/>
      </w:tblPr>
      <w:tcPr>
        <w:shd w:val="clear" w:color="auto" w:fill="BFB1D0" w:themeFill="accent4" w:themeFillTint="7F"/>
      </w:tcPr>
    </w:tblStylePr>
  </w:style>
  <w:style w:type="table" w:styleId="88">
    <w:name w:val="Medium Grid 1 Accent 5"/>
    <w:basedOn w:val="32"/>
    <w:qFormat/>
    <w:uiPriority w:val="67"/>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Layout w:type="fixed"/>
    </w:tblPr>
    <w:tcPr>
      <w:shd w:val="clear" w:color="auto" w:fill="D2EAF0" w:themeFill="accent5" w:themeFillTint="3F"/>
    </w:tcPr>
    <w:tblStylePr w:type="firstRow">
      <w:rPr>
        <w:b/>
        <w:bCs/>
      </w:rPr>
    </w:tblStylePr>
    <w:tblStylePr w:type="lastRow">
      <w:rPr>
        <w:b/>
        <w:bCs/>
      </w:rPr>
      <w:tblPr>
        <w:tblLayout w:type="fixed"/>
      </w:tblPr>
      <w:tcPr>
        <w:tcBorders>
          <w:top w:val="single" w:color="78C0D4" w:themeColor="accent5" w:themeTint="BF" w:sz="18" w:space="0"/>
        </w:tcBorders>
      </w:tcPr>
    </w:tblStylePr>
    <w:tblStylePr w:type="firstCol">
      <w:rPr>
        <w:b/>
        <w:bCs/>
      </w:rPr>
    </w:tblStylePr>
    <w:tblStylePr w:type="lastCol">
      <w:rPr>
        <w:b/>
        <w:bCs/>
      </w:rPr>
    </w:tblStylePr>
    <w:tblStylePr w:type="band1Vert">
      <w:tblPr>
        <w:tblLayout w:type="fixed"/>
      </w:tblPr>
      <w:tcPr>
        <w:shd w:val="clear" w:color="auto" w:fill="A5D5E2" w:themeFill="accent5" w:themeFillTint="7F"/>
      </w:tcPr>
    </w:tblStylePr>
    <w:tblStylePr w:type="band1Horz">
      <w:tblPr>
        <w:tblLayout w:type="fixed"/>
      </w:tblPr>
      <w:tcPr>
        <w:shd w:val="clear" w:color="auto" w:fill="A5D5E2" w:themeFill="accent5" w:themeFillTint="7F"/>
      </w:tcPr>
    </w:tblStylePr>
  </w:style>
  <w:style w:type="table" w:styleId="89">
    <w:name w:val="Medium Grid 1 Accent 6"/>
    <w:basedOn w:val="32"/>
    <w:qFormat/>
    <w:uiPriority w:val="67"/>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Layout w:type="fixed"/>
    </w:tblPr>
    <w:tcPr>
      <w:shd w:val="clear" w:color="auto" w:fill="FDE5D1" w:themeFill="accent6" w:themeFillTint="3F"/>
    </w:tcPr>
    <w:tblStylePr w:type="firstRow">
      <w:rPr>
        <w:b/>
        <w:bCs/>
      </w:rPr>
    </w:tblStylePr>
    <w:tblStylePr w:type="lastRow">
      <w:rPr>
        <w:b/>
        <w:bCs/>
      </w:rPr>
      <w:tblPr>
        <w:tblLayout w:type="fixed"/>
      </w:tblPr>
      <w:tcPr>
        <w:tcBorders>
          <w:top w:val="single" w:color="F9B074" w:themeColor="accent6" w:themeTint="BF" w:sz="18" w:space="0"/>
        </w:tcBorders>
      </w:tcPr>
    </w:tblStylePr>
    <w:tblStylePr w:type="firstCol">
      <w:rPr>
        <w:b/>
        <w:bCs/>
      </w:rPr>
    </w:tblStylePr>
    <w:tblStylePr w:type="lastCol">
      <w:rPr>
        <w:b/>
        <w:bCs/>
      </w:rPr>
    </w:tblStylePr>
    <w:tblStylePr w:type="band1Vert">
      <w:tblPr>
        <w:tblLayout w:type="fixed"/>
      </w:tblPr>
      <w:tcPr>
        <w:shd w:val="clear" w:color="auto" w:fill="FBCAA2" w:themeFill="accent6" w:themeFillTint="7F"/>
      </w:tcPr>
    </w:tblStylePr>
    <w:tblStylePr w:type="band1Horz">
      <w:tblPr>
        <w:tblLayout w:type="fixed"/>
      </w:tblPr>
      <w:tcPr>
        <w:shd w:val="clear" w:color="auto" w:fill="FBCAA2" w:themeFill="accent6" w:themeFillTint="7F"/>
      </w:tcPr>
    </w:tblStylePr>
  </w:style>
  <w:style w:type="table" w:styleId="90">
    <w:name w:val="Medium Grid 2"/>
    <w:basedOn w:val="32"/>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Pr>
    <w:tcPr>
      <w:shd w:val="clear" w:color="auto" w:fill="BFBFBF" w:themeFill="text1" w:themeFillTint="3F"/>
    </w:tcPr>
    <w:tblStylePr w:type="firstRow">
      <w:rPr>
        <w:b/>
        <w:bCs/>
        <w:color w:val="000000" w:themeColor="text1"/>
        <w14:textFill>
          <w14:solidFill>
            <w14:schemeClr w14:val="tx1"/>
          </w14:solidFill>
        </w14:textFill>
      </w:rPr>
      <w:tblPr>
        <w:tblLayout w:type="fixed"/>
      </w:tblPr>
      <w:tcPr>
        <w:shd w:val="clear" w:color="auto" w:fill="E5E5E5" w:themeFill="text1"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CCCCCC" w:themeFill="text1" w:themeFillTint="33"/>
      </w:tcPr>
    </w:tblStylePr>
    <w:tblStylePr w:type="band1Vert">
      <w:tblPr>
        <w:tblLayout w:type="fixed"/>
      </w:tblPr>
      <w:tcPr>
        <w:shd w:val="clear" w:color="auto" w:fill="7F7F7F" w:themeFill="text1" w:themeFillTint="7F"/>
      </w:tcPr>
    </w:tblStylePr>
    <w:tblStylePr w:type="band1Horz">
      <w:tblPr>
        <w:tblLayout w:type="fixed"/>
      </w:tblPr>
      <w:tcPr>
        <w:tcBorders>
          <w:insideH w:val="single" w:sz="6" w:space="0"/>
          <w:insideV w:val="single" w:sz="6" w:space="0"/>
        </w:tcBorders>
        <w:shd w:val="clear" w:color="auto" w:fill="7F7F7F" w:themeFill="text1" w:themeFillTint="7F"/>
      </w:tcPr>
    </w:tblStylePr>
    <w:tblStylePr w:type="nwCell">
      <w:tblPr>
        <w:tblLayout w:type="fixed"/>
      </w:tblPr>
      <w:tcPr>
        <w:shd w:val="clear" w:color="auto" w:fill="FFFFFF" w:themeFill="background1"/>
      </w:tcPr>
    </w:tblStylePr>
  </w:style>
  <w:style w:type="table" w:styleId="91">
    <w:name w:val="Medium Grid 2 Accent 1"/>
    <w:basedOn w:val="32"/>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Layout w:type="fixed"/>
    </w:tblPr>
    <w:tcPr>
      <w:shd w:val="clear" w:color="auto" w:fill="D3DFEE" w:themeFill="accent1" w:themeFillTint="3F"/>
    </w:tcPr>
    <w:tblStylePr w:type="firstRow">
      <w:rPr>
        <w:b/>
        <w:bCs/>
        <w:color w:val="000000" w:themeColor="text1"/>
        <w14:textFill>
          <w14:solidFill>
            <w14:schemeClr w14:val="tx1"/>
          </w14:solidFill>
        </w14:textFill>
      </w:rPr>
      <w:tblPr>
        <w:tblLayout w:type="fixed"/>
      </w:tblPr>
      <w:tcPr>
        <w:shd w:val="clear" w:color="auto" w:fill="EDF2F8" w:themeFill="accent1"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DBE5F1" w:themeFill="accent1" w:themeFillTint="33"/>
      </w:tcPr>
    </w:tblStylePr>
    <w:tblStylePr w:type="band1Vert">
      <w:tblPr>
        <w:tblLayout w:type="fixed"/>
      </w:tblPr>
      <w:tcPr>
        <w:shd w:val="clear" w:color="auto" w:fill="A7C0DE" w:themeFill="accent1" w:themeFillTint="7F"/>
      </w:tcPr>
    </w:tblStylePr>
    <w:tblStylePr w:type="band1Horz">
      <w:tblPr>
        <w:tblLayout w:type="fixed"/>
      </w:tblPr>
      <w:tcPr>
        <w:tcBorders>
          <w:insideH w:val="single" w:sz="6" w:space="0"/>
          <w:insideV w:val="single" w:sz="6" w:space="0"/>
        </w:tcBorders>
        <w:shd w:val="clear" w:color="auto" w:fill="A7C0DE" w:themeFill="accent1" w:themeFillTint="7F"/>
      </w:tcPr>
    </w:tblStylePr>
    <w:tblStylePr w:type="nwCell">
      <w:tblPr>
        <w:tblLayout w:type="fixed"/>
      </w:tblPr>
      <w:tcPr>
        <w:shd w:val="clear" w:color="auto" w:fill="FFFFFF" w:themeFill="background1"/>
      </w:tcPr>
    </w:tblStylePr>
  </w:style>
  <w:style w:type="table" w:styleId="92">
    <w:name w:val="Medium Grid 2 Accent 2"/>
    <w:basedOn w:val="32"/>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Layout w:type="fixed"/>
    </w:tblPr>
    <w:tcPr>
      <w:shd w:val="clear" w:color="auto" w:fill="EFD3D3" w:themeFill="accent2" w:themeFillTint="3F"/>
    </w:tcPr>
    <w:tblStylePr w:type="firstRow">
      <w:rPr>
        <w:b/>
        <w:bCs/>
        <w:color w:val="000000" w:themeColor="text1"/>
        <w14:textFill>
          <w14:solidFill>
            <w14:schemeClr w14:val="tx1"/>
          </w14:solidFill>
        </w14:textFill>
      </w:rPr>
      <w:tblPr>
        <w:tblLayout w:type="fixed"/>
      </w:tblPr>
      <w:tcPr>
        <w:shd w:val="clear" w:color="auto" w:fill="F8EDED" w:themeFill="accent2"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2DBDB" w:themeFill="accent2" w:themeFillTint="33"/>
      </w:tcPr>
    </w:tblStylePr>
    <w:tblStylePr w:type="band1Vert">
      <w:tblPr>
        <w:tblLayout w:type="fixed"/>
      </w:tblPr>
      <w:tcPr>
        <w:shd w:val="clear" w:color="auto" w:fill="DFA7A6" w:themeFill="accent2" w:themeFillTint="7F"/>
      </w:tcPr>
    </w:tblStylePr>
    <w:tblStylePr w:type="band1Horz">
      <w:tblPr>
        <w:tblLayout w:type="fixed"/>
      </w:tblPr>
      <w:tcPr>
        <w:tcBorders>
          <w:insideH w:val="single" w:sz="6" w:space="0"/>
          <w:insideV w:val="single" w:sz="6" w:space="0"/>
        </w:tcBorders>
        <w:shd w:val="clear" w:color="auto" w:fill="DFA7A6" w:themeFill="accent2" w:themeFillTint="7F"/>
      </w:tcPr>
    </w:tblStylePr>
    <w:tblStylePr w:type="nwCell">
      <w:tblPr>
        <w:tblLayout w:type="fixed"/>
      </w:tblPr>
      <w:tcPr>
        <w:shd w:val="clear" w:color="auto" w:fill="FFFFFF" w:themeFill="background1"/>
      </w:tcPr>
    </w:tblStylePr>
  </w:style>
  <w:style w:type="table" w:styleId="93">
    <w:name w:val="Medium Grid 2 Accent 3"/>
    <w:basedOn w:val="32"/>
    <w:uiPriority w:val="68"/>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Layout w:type="fixed"/>
    </w:tblPr>
    <w:tcPr>
      <w:shd w:val="clear" w:color="auto" w:fill="E6EED5" w:themeFill="accent3" w:themeFillTint="3F"/>
    </w:tcPr>
    <w:tblStylePr w:type="firstRow">
      <w:rPr>
        <w:b/>
        <w:bCs/>
        <w:color w:val="000000" w:themeColor="text1"/>
        <w14:textFill>
          <w14:solidFill>
            <w14:schemeClr w14:val="tx1"/>
          </w14:solidFill>
        </w14:textFill>
      </w:rPr>
      <w:tblPr>
        <w:tblLayout w:type="fixed"/>
      </w:tblPr>
      <w:tcPr>
        <w:shd w:val="clear" w:color="auto" w:fill="F5F8EE" w:themeFill="accent3"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EAF1DD" w:themeFill="accent3" w:themeFillTint="33"/>
      </w:tcPr>
    </w:tblStylePr>
    <w:tblStylePr w:type="band1Vert">
      <w:tblPr>
        <w:tblLayout w:type="fixed"/>
      </w:tblPr>
      <w:tcPr>
        <w:shd w:val="clear" w:color="auto" w:fill="CDDDAC" w:themeFill="accent3" w:themeFillTint="7F"/>
      </w:tcPr>
    </w:tblStylePr>
    <w:tblStylePr w:type="band1Horz">
      <w:tblPr>
        <w:tblLayout w:type="fixed"/>
      </w:tblPr>
      <w:tcPr>
        <w:tcBorders>
          <w:insideH w:val="single" w:sz="6" w:space="0"/>
          <w:insideV w:val="single" w:sz="6" w:space="0"/>
        </w:tcBorders>
        <w:shd w:val="clear" w:color="auto" w:fill="CDDDAC" w:themeFill="accent3" w:themeFillTint="7F"/>
      </w:tcPr>
    </w:tblStylePr>
    <w:tblStylePr w:type="nwCell">
      <w:tblPr>
        <w:tblLayout w:type="fixed"/>
      </w:tblPr>
      <w:tcPr>
        <w:shd w:val="clear" w:color="auto" w:fill="FFFFFF" w:themeFill="background1"/>
      </w:tcPr>
    </w:tblStylePr>
  </w:style>
  <w:style w:type="table" w:styleId="94">
    <w:name w:val="Medium Grid 2 Accent 4"/>
    <w:basedOn w:val="32"/>
    <w:uiPriority w:val="68"/>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Layout w:type="fixed"/>
    </w:tblPr>
    <w:tcPr>
      <w:shd w:val="clear" w:color="auto" w:fill="DFD8E8" w:themeFill="accent4" w:themeFillTint="3F"/>
    </w:tcPr>
    <w:tblStylePr w:type="firstRow">
      <w:rPr>
        <w:b/>
        <w:bCs/>
        <w:color w:val="000000" w:themeColor="text1"/>
        <w14:textFill>
          <w14:solidFill>
            <w14:schemeClr w14:val="tx1"/>
          </w14:solidFill>
        </w14:textFill>
      </w:rPr>
      <w:tblPr>
        <w:tblLayout w:type="fixed"/>
      </w:tblPr>
      <w:tcPr>
        <w:shd w:val="clear" w:color="auto" w:fill="F2EFF5" w:themeFill="accent4"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E5DFEC" w:themeFill="accent4" w:themeFillTint="33"/>
      </w:tcPr>
    </w:tblStylePr>
    <w:tblStylePr w:type="band1Vert">
      <w:tblPr>
        <w:tblLayout w:type="fixed"/>
      </w:tblPr>
      <w:tcPr>
        <w:shd w:val="clear" w:color="auto" w:fill="BFB1D0" w:themeFill="accent4" w:themeFillTint="7F"/>
      </w:tcPr>
    </w:tblStylePr>
    <w:tblStylePr w:type="band1Horz">
      <w:tblPr>
        <w:tblLayout w:type="fixed"/>
      </w:tblPr>
      <w:tcPr>
        <w:tcBorders>
          <w:insideH w:val="single" w:sz="6" w:space="0"/>
          <w:insideV w:val="single" w:sz="6" w:space="0"/>
        </w:tcBorders>
        <w:shd w:val="clear" w:color="auto" w:fill="BFB1D0" w:themeFill="accent4" w:themeFillTint="7F"/>
      </w:tcPr>
    </w:tblStylePr>
    <w:tblStylePr w:type="nwCell">
      <w:tblPr>
        <w:tblLayout w:type="fixed"/>
      </w:tblPr>
      <w:tcPr>
        <w:shd w:val="clear" w:color="auto" w:fill="FFFFFF" w:themeFill="background1"/>
      </w:tcPr>
    </w:tblStylePr>
  </w:style>
  <w:style w:type="table" w:styleId="95">
    <w:name w:val="Medium Grid 2 Accent 5"/>
    <w:basedOn w:val="32"/>
    <w:uiPriority w:val="68"/>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Layout w:type="fixed"/>
    </w:tblPr>
    <w:tcPr>
      <w:shd w:val="clear" w:color="auto" w:fill="D2EAF0" w:themeFill="accent5" w:themeFillTint="3F"/>
    </w:tcPr>
    <w:tblStylePr w:type="firstRow">
      <w:rPr>
        <w:b/>
        <w:bCs/>
        <w:color w:val="000000" w:themeColor="text1"/>
        <w14:textFill>
          <w14:solidFill>
            <w14:schemeClr w14:val="tx1"/>
          </w14:solidFill>
        </w14:textFill>
      </w:rPr>
      <w:tblPr>
        <w:tblLayout w:type="fixed"/>
      </w:tblPr>
      <w:tcPr>
        <w:shd w:val="clear" w:color="auto" w:fill="EDF6F9" w:themeFill="accent5"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DAEEF3" w:themeFill="accent5" w:themeFillTint="33"/>
      </w:tcPr>
    </w:tblStylePr>
    <w:tblStylePr w:type="band1Vert">
      <w:tblPr>
        <w:tblLayout w:type="fixed"/>
      </w:tblPr>
      <w:tcPr>
        <w:shd w:val="clear" w:color="auto" w:fill="A5D5E2" w:themeFill="accent5" w:themeFillTint="7F"/>
      </w:tcPr>
    </w:tblStylePr>
    <w:tblStylePr w:type="band1Horz">
      <w:tblPr>
        <w:tblLayout w:type="fixed"/>
      </w:tblPr>
      <w:tcPr>
        <w:tcBorders>
          <w:insideH w:val="single" w:sz="6" w:space="0"/>
          <w:insideV w:val="single" w:sz="6" w:space="0"/>
        </w:tcBorders>
        <w:shd w:val="clear" w:color="auto" w:fill="A5D5E2" w:themeFill="accent5" w:themeFillTint="7F"/>
      </w:tcPr>
    </w:tblStylePr>
    <w:tblStylePr w:type="nwCell">
      <w:tblPr>
        <w:tblLayout w:type="fixed"/>
      </w:tblPr>
      <w:tcPr>
        <w:shd w:val="clear" w:color="auto" w:fill="FFFFFF" w:themeFill="background1"/>
      </w:tcPr>
    </w:tblStylePr>
  </w:style>
  <w:style w:type="table" w:styleId="96">
    <w:name w:val="Medium Grid 2 Accent 6"/>
    <w:basedOn w:val="32"/>
    <w:uiPriority w:val="68"/>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Pr>
    <w:tcPr>
      <w:shd w:val="clear" w:color="auto" w:fill="FDE5D1" w:themeFill="accent6" w:themeFillTint="3F"/>
    </w:tcPr>
    <w:tblStylePr w:type="firstRow">
      <w:rPr>
        <w:b/>
        <w:bCs/>
        <w:color w:val="000000" w:themeColor="text1"/>
        <w14:textFill>
          <w14:solidFill>
            <w14:schemeClr w14:val="tx1"/>
          </w14:solidFill>
        </w14:textFill>
      </w:rPr>
      <w:tblPr>
        <w:tblLayout w:type="fixed"/>
      </w:tblPr>
      <w:tcPr>
        <w:shd w:val="clear" w:color="auto" w:fill="FEF4EC" w:themeFill="accent6"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DE9D9" w:themeFill="accent6" w:themeFillTint="33"/>
      </w:tcPr>
    </w:tblStylePr>
    <w:tblStylePr w:type="band1Vert">
      <w:tblPr>
        <w:tblLayout w:type="fixed"/>
      </w:tblPr>
      <w:tcPr>
        <w:shd w:val="clear" w:color="auto" w:fill="FBCAA2" w:themeFill="accent6" w:themeFillTint="7F"/>
      </w:tcPr>
    </w:tblStylePr>
    <w:tblStylePr w:type="band1Horz">
      <w:tblPr>
        <w:tblLayout w:type="fixed"/>
      </w:tblPr>
      <w:tcPr>
        <w:tcBorders>
          <w:insideH w:val="single" w:sz="6" w:space="0"/>
          <w:insideV w:val="single" w:sz="6" w:space="0"/>
        </w:tcBorders>
        <w:shd w:val="clear" w:color="auto" w:fill="FBCAA2" w:themeFill="accent6" w:themeFillTint="7F"/>
      </w:tcPr>
    </w:tblStylePr>
    <w:tblStylePr w:type="nwCell">
      <w:tblPr>
        <w:tblLayout w:type="fixed"/>
      </w:tblPr>
      <w:tcPr>
        <w:shd w:val="clear" w:color="auto" w:fill="FFFFFF" w:themeFill="background1"/>
      </w:tcPr>
    </w:tblStylePr>
  </w:style>
  <w:style w:type="table" w:styleId="97">
    <w:name w:val="Medium Grid 3"/>
    <w:basedOn w:val="32"/>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Pr>
    <w:tcPr>
      <w:shd w:val="clear" w:color="auto" w:fill="BFBFBF" w:themeFill="text1"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98">
    <w:name w:val="Medium Grid 3 Accent 1"/>
    <w:basedOn w:val="32"/>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99">
    <w:name w:val="Medium Grid 3 Accent 2"/>
    <w:basedOn w:val="32"/>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0">
    <w:name w:val="Medium Grid 3 Accent 3"/>
    <w:basedOn w:val="32"/>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1">
    <w:name w:val="Medium Grid 3 Accent 4"/>
    <w:basedOn w:val="32"/>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2">
    <w:name w:val="Medium Grid 3 Accent 5"/>
    <w:basedOn w:val="32"/>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3">
    <w:name w:val="Medium Grid 3 Accent 6"/>
    <w:basedOn w:val="32"/>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4">
    <w:name w:val="Dark List"/>
    <w:basedOn w:val="32"/>
    <w:uiPriority w:val="70"/>
    <w:rPr>
      <w:color w:val="FFFFFF" w:themeColor="background1"/>
      <w14:textFill>
        <w14:solidFill>
          <w14:schemeClr w14:val="bg1"/>
        </w14:solidFill>
      </w14:textFill>
    </w:rPr>
    <w:tblPr>
      <w:tblStyleRowBandSize w:val="1"/>
      <w:tblStyleColBandSize w:val="1"/>
      <w:tblLayout w:type="fixed"/>
    </w:tblPr>
    <w:tcPr>
      <w:shd w:val="clear" w:color="auto" w:fill="000000" w:themeFill="text1"/>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blLayout w:type="fixed"/>
      </w:tblPr>
      <w:tcPr>
        <w:tcBorders>
          <w:top w:val="nil"/>
          <w:left w:val="nil"/>
          <w:bottom w:val="nil"/>
          <w:right w:val="nil"/>
          <w:insideH w:val="nil"/>
          <w:insideV w:val="nil"/>
        </w:tcBorders>
        <w:shd w:val="clear" w:color="auto" w:fill="000000" w:themeFill="text1" w:themeFillShade="BF"/>
      </w:tcPr>
    </w:tblStylePr>
    <w:tblStylePr w:type="band1Horz">
      <w:tblPr>
        <w:tblLayout w:type="fixed"/>
      </w:tblPr>
      <w:tcPr>
        <w:tcBorders>
          <w:top w:val="nil"/>
          <w:left w:val="nil"/>
          <w:bottom w:val="nil"/>
          <w:right w:val="nil"/>
          <w:insideH w:val="nil"/>
          <w:insideV w:val="nil"/>
        </w:tcBorders>
        <w:shd w:val="clear" w:color="auto" w:fill="000000" w:themeFill="text1" w:themeFillShade="BF"/>
      </w:tcPr>
    </w:tblStylePr>
  </w:style>
  <w:style w:type="table" w:styleId="105">
    <w:name w:val="Dark List Accent 1"/>
    <w:basedOn w:val="32"/>
    <w:uiPriority w:val="70"/>
    <w:rPr>
      <w:color w:val="FFFFFF" w:themeColor="background1"/>
      <w14:textFill>
        <w14:solidFill>
          <w14:schemeClr w14:val="bg1"/>
        </w14:solidFill>
      </w14:textFill>
    </w:rPr>
    <w:tblPr>
      <w:tblStyleRowBandSize w:val="1"/>
      <w:tblStyleColBandSize w:val="1"/>
      <w:tblLayout w:type="fixed"/>
    </w:tblPr>
    <w:tcPr>
      <w:shd w:val="clear" w:color="auto" w:fill="4F81BD" w:themeFill="accent1"/>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blLayout w:type="fixed"/>
      </w:tblPr>
      <w:tcPr>
        <w:tcBorders>
          <w:top w:val="nil"/>
          <w:left w:val="nil"/>
          <w:bottom w:val="nil"/>
          <w:right w:val="nil"/>
          <w:insideH w:val="nil"/>
          <w:insideV w:val="nil"/>
        </w:tcBorders>
        <w:shd w:val="clear" w:color="auto" w:fill="366091" w:themeFill="accent1" w:themeFillShade="BF"/>
      </w:tcPr>
    </w:tblStylePr>
    <w:tblStylePr w:type="band1Horz">
      <w:tblPr>
        <w:tblLayout w:type="fixed"/>
      </w:tblPr>
      <w:tcPr>
        <w:tcBorders>
          <w:top w:val="nil"/>
          <w:left w:val="nil"/>
          <w:bottom w:val="nil"/>
          <w:right w:val="nil"/>
          <w:insideH w:val="nil"/>
          <w:insideV w:val="nil"/>
        </w:tcBorders>
        <w:shd w:val="clear" w:color="auto" w:fill="366091" w:themeFill="accent1" w:themeFillShade="BF"/>
      </w:tcPr>
    </w:tblStylePr>
  </w:style>
  <w:style w:type="table" w:styleId="106">
    <w:name w:val="Dark List Accent 2"/>
    <w:basedOn w:val="32"/>
    <w:uiPriority w:val="70"/>
    <w:rPr>
      <w:color w:val="FFFFFF" w:themeColor="background1"/>
      <w14:textFill>
        <w14:solidFill>
          <w14:schemeClr w14:val="bg1"/>
        </w14:solidFill>
      </w14:textFill>
    </w:rPr>
    <w:tblPr>
      <w:tblStyleRowBandSize w:val="1"/>
      <w:tblStyleColBandSize w:val="1"/>
      <w:tblLayout w:type="fixed"/>
    </w:tblPr>
    <w:tcPr>
      <w:shd w:val="clear" w:color="auto" w:fill="C0504D" w:themeFill="accent2"/>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blLayout w:type="fixed"/>
      </w:tblPr>
      <w:tcPr>
        <w:tcBorders>
          <w:top w:val="nil"/>
          <w:left w:val="nil"/>
          <w:bottom w:val="nil"/>
          <w:right w:val="nil"/>
          <w:insideH w:val="nil"/>
          <w:insideV w:val="nil"/>
        </w:tcBorders>
        <w:shd w:val="clear" w:color="auto" w:fill="943734" w:themeFill="accent2" w:themeFillShade="BF"/>
      </w:tcPr>
    </w:tblStylePr>
    <w:tblStylePr w:type="band1Horz">
      <w:tblPr>
        <w:tblLayout w:type="fixed"/>
      </w:tblPr>
      <w:tcPr>
        <w:tcBorders>
          <w:top w:val="nil"/>
          <w:left w:val="nil"/>
          <w:bottom w:val="nil"/>
          <w:right w:val="nil"/>
          <w:insideH w:val="nil"/>
          <w:insideV w:val="nil"/>
        </w:tcBorders>
        <w:shd w:val="clear" w:color="auto" w:fill="943734" w:themeFill="accent2" w:themeFillShade="BF"/>
      </w:tcPr>
    </w:tblStylePr>
  </w:style>
  <w:style w:type="table" w:styleId="107">
    <w:name w:val="Dark List Accent 3"/>
    <w:basedOn w:val="32"/>
    <w:uiPriority w:val="70"/>
    <w:rPr>
      <w:color w:val="FFFFFF" w:themeColor="background1"/>
      <w14:textFill>
        <w14:solidFill>
          <w14:schemeClr w14:val="bg1"/>
        </w14:solidFill>
      </w14:textFill>
    </w:rPr>
    <w:tblPr>
      <w:tblStyleRowBandSize w:val="1"/>
      <w:tblStyleColBandSize w:val="1"/>
      <w:tblLayout w:type="fixed"/>
    </w:tblPr>
    <w:tcPr>
      <w:shd w:val="clear" w:color="auto" w:fill="9BBB59" w:themeFill="accent3"/>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blLayout w:type="fixed"/>
      </w:tblPr>
      <w:tcPr>
        <w:tcBorders>
          <w:top w:val="nil"/>
          <w:left w:val="nil"/>
          <w:bottom w:val="nil"/>
          <w:right w:val="nil"/>
          <w:insideH w:val="nil"/>
          <w:insideV w:val="nil"/>
        </w:tcBorders>
        <w:shd w:val="clear" w:color="auto" w:fill="76923C" w:themeFill="accent3" w:themeFillShade="BF"/>
      </w:tcPr>
    </w:tblStylePr>
    <w:tblStylePr w:type="band1Horz">
      <w:tblPr>
        <w:tblLayout w:type="fixed"/>
      </w:tblPr>
      <w:tcPr>
        <w:tcBorders>
          <w:top w:val="nil"/>
          <w:left w:val="nil"/>
          <w:bottom w:val="nil"/>
          <w:right w:val="nil"/>
          <w:insideH w:val="nil"/>
          <w:insideV w:val="nil"/>
        </w:tcBorders>
        <w:shd w:val="clear" w:color="auto" w:fill="76923C" w:themeFill="accent3" w:themeFillShade="BF"/>
      </w:tcPr>
    </w:tblStylePr>
  </w:style>
  <w:style w:type="table" w:styleId="108">
    <w:name w:val="Dark List Accent 4"/>
    <w:basedOn w:val="32"/>
    <w:uiPriority w:val="70"/>
    <w:rPr>
      <w:color w:val="FFFFFF" w:themeColor="background1"/>
      <w14:textFill>
        <w14:solidFill>
          <w14:schemeClr w14:val="bg1"/>
        </w14:solidFill>
      </w14:textFill>
    </w:rPr>
    <w:tblPr>
      <w:tblStyleRowBandSize w:val="1"/>
      <w:tblStyleColBandSize w:val="1"/>
      <w:tblLayout w:type="fixed"/>
    </w:tblPr>
    <w:tcPr>
      <w:shd w:val="clear" w:color="auto" w:fill="8064A2" w:themeFill="accent4"/>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blLayout w:type="fixed"/>
      </w:tblPr>
      <w:tcPr>
        <w:tcBorders>
          <w:top w:val="nil"/>
          <w:left w:val="nil"/>
          <w:bottom w:val="nil"/>
          <w:right w:val="nil"/>
          <w:insideH w:val="nil"/>
          <w:insideV w:val="nil"/>
        </w:tcBorders>
        <w:shd w:val="clear" w:color="auto" w:fill="5F497A" w:themeFill="accent4" w:themeFillShade="BF"/>
      </w:tcPr>
    </w:tblStylePr>
    <w:tblStylePr w:type="band1Horz">
      <w:tblPr>
        <w:tblLayout w:type="fixed"/>
      </w:tblPr>
      <w:tcPr>
        <w:tcBorders>
          <w:top w:val="nil"/>
          <w:left w:val="nil"/>
          <w:bottom w:val="nil"/>
          <w:right w:val="nil"/>
          <w:insideH w:val="nil"/>
          <w:insideV w:val="nil"/>
        </w:tcBorders>
        <w:shd w:val="clear" w:color="auto" w:fill="5F497A" w:themeFill="accent4" w:themeFillShade="BF"/>
      </w:tcPr>
    </w:tblStylePr>
  </w:style>
  <w:style w:type="table" w:styleId="109">
    <w:name w:val="Dark List Accent 5"/>
    <w:basedOn w:val="32"/>
    <w:uiPriority w:val="70"/>
    <w:rPr>
      <w:color w:val="FFFFFF" w:themeColor="background1"/>
      <w14:textFill>
        <w14:solidFill>
          <w14:schemeClr w14:val="bg1"/>
        </w14:solidFill>
      </w14:textFill>
    </w:rPr>
    <w:tblPr>
      <w:tblStyleRowBandSize w:val="1"/>
      <w:tblStyleColBandSize w:val="1"/>
      <w:tblLayout w:type="fixed"/>
    </w:tblPr>
    <w:tcPr>
      <w:shd w:val="clear" w:color="auto" w:fill="4BACC6" w:themeFill="accent5"/>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blLayout w:type="fixed"/>
      </w:tblPr>
      <w:tcPr>
        <w:tcBorders>
          <w:top w:val="nil"/>
          <w:left w:val="nil"/>
          <w:bottom w:val="nil"/>
          <w:right w:val="nil"/>
          <w:insideH w:val="nil"/>
          <w:insideV w:val="nil"/>
        </w:tcBorders>
        <w:shd w:val="clear" w:color="auto" w:fill="31849B" w:themeFill="accent5" w:themeFillShade="BF"/>
      </w:tcPr>
    </w:tblStylePr>
    <w:tblStylePr w:type="band1Horz">
      <w:tblPr>
        <w:tblLayout w:type="fixed"/>
      </w:tblPr>
      <w:tcPr>
        <w:tcBorders>
          <w:top w:val="nil"/>
          <w:left w:val="nil"/>
          <w:bottom w:val="nil"/>
          <w:right w:val="nil"/>
          <w:insideH w:val="nil"/>
          <w:insideV w:val="nil"/>
        </w:tcBorders>
        <w:shd w:val="clear" w:color="auto" w:fill="31849B" w:themeFill="accent5" w:themeFillShade="BF"/>
      </w:tcPr>
    </w:tblStylePr>
  </w:style>
  <w:style w:type="table" w:styleId="110">
    <w:name w:val="Dark List Accent 6"/>
    <w:basedOn w:val="32"/>
    <w:uiPriority w:val="70"/>
    <w:rPr>
      <w:color w:val="FFFFFF" w:themeColor="background1"/>
      <w14:textFill>
        <w14:solidFill>
          <w14:schemeClr w14:val="bg1"/>
        </w14:solidFill>
      </w14:textFill>
    </w:rPr>
    <w:tblPr>
      <w:tblStyleRowBandSize w:val="1"/>
      <w:tblStyleColBandSize w:val="1"/>
      <w:tblLayout w:type="fixed"/>
    </w:tblPr>
    <w:tcPr>
      <w:shd w:val="clear" w:color="auto" w:fill="F79646" w:themeFill="accent6"/>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blLayout w:type="fixed"/>
      </w:tblPr>
      <w:tcPr>
        <w:tcBorders>
          <w:top w:val="nil"/>
          <w:left w:val="nil"/>
          <w:bottom w:val="nil"/>
          <w:right w:val="nil"/>
          <w:insideH w:val="nil"/>
          <w:insideV w:val="nil"/>
        </w:tcBorders>
        <w:shd w:val="clear" w:color="auto" w:fill="E36C09" w:themeFill="accent6" w:themeFillShade="BF"/>
      </w:tcPr>
    </w:tblStylePr>
    <w:tblStylePr w:type="band1Horz">
      <w:tblPr>
        <w:tblLayout w:type="fixed"/>
      </w:tblPr>
      <w:tcPr>
        <w:tcBorders>
          <w:top w:val="nil"/>
          <w:left w:val="nil"/>
          <w:bottom w:val="nil"/>
          <w:right w:val="nil"/>
          <w:insideH w:val="nil"/>
          <w:insideV w:val="nil"/>
        </w:tcBorders>
        <w:shd w:val="clear" w:color="auto" w:fill="E36C09" w:themeFill="accent6" w:themeFillShade="BF"/>
      </w:tcPr>
    </w:tblStylePr>
  </w:style>
  <w:style w:type="table" w:styleId="111">
    <w:name w:val="Colorful Shading"/>
    <w:basedOn w:val="32"/>
    <w:uiPriority w:val="71"/>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Layout w:type="fixed"/>
    </w:tblPr>
    <w:tcPr>
      <w:shd w:val="clear" w:color="auto" w:fill="E5E5E5" w:themeFill="text1"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000000" w:themeFill="text1" w:themeFillShade="BF"/>
      </w:tcPr>
    </w:tblStylePr>
    <w:tblStylePr w:type="band1Vert">
      <w:tblPr>
        <w:tblLayout w:type="fixed"/>
      </w:tblPr>
      <w:tcPr>
        <w:shd w:val="clear" w:color="auto" w:fill="999999" w:themeFill="text1" w:themeFillTint="66"/>
      </w:tcPr>
    </w:tblStylePr>
    <w:tblStylePr w:type="band1Horz">
      <w:tblPr>
        <w:tblLayout w:type="fixed"/>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2">
    <w:name w:val="Colorful Shading Accent 1"/>
    <w:basedOn w:val="32"/>
    <w:uiPriority w:val="71"/>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Layout w:type="fixed"/>
    </w:tblPr>
    <w:tcPr>
      <w:shd w:val="clear" w:color="auto" w:fill="EDF2F8" w:themeFill="accent1"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2B4D74" w:themeFill="accent1" w:themeFillShade="99"/>
      </w:tcPr>
    </w:tblStylePr>
    <w:tblStylePr w:type="band1Vert">
      <w:tblPr>
        <w:tblLayout w:type="fixed"/>
      </w:tblPr>
      <w:tcPr>
        <w:shd w:val="clear" w:color="auto" w:fill="B8CCE4" w:themeFill="accent1" w:themeFillTint="66"/>
      </w:tcPr>
    </w:tblStylePr>
    <w:tblStylePr w:type="band1Horz">
      <w:tblPr>
        <w:tblLayout w:type="fixed"/>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3">
    <w:name w:val="Colorful Shading Accent 2"/>
    <w:basedOn w:val="32"/>
    <w:uiPriority w:val="71"/>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Layout w:type="fixed"/>
    </w:tblPr>
    <w:tcPr>
      <w:shd w:val="clear" w:color="auto" w:fill="F8EDED" w:themeFill="accent2"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772C2A" w:themeFill="accent2" w:themeFillShade="99"/>
      </w:tcPr>
    </w:tblStylePr>
    <w:tblStylePr w:type="band1Vert">
      <w:tblPr>
        <w:tblLayout w:type="fixed"/>
      </w:tblPr>
      <w:tcPr>
        <w:shd w:val="clear" w:color="auto" w:fill="E5B8B7" w:themeFill="accent2" w:themeFillTint="66"/>
      </w:tcPr>
    </w:tblStylePr>
    <w:tblStylePr w:type="band1Horz">
      <w:tblPr>
        <w:tblLayout w:type="fixed"/>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4">
    <w:name w:val="Colorful Shading Accent 3"/>
    <w:basedOn w:val="32"/>
    <w:uiPriority w:val="71"/>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Layout w:type="fixed"/>
    </w:tblPr>
    <w:tcPr>
      <w:shd w:val="clear" w:color="auto" w:fill="F5F8EE" w:themeFill="accent3" w:themeFillTint="19"/>
    </w:tcPr>
    <w:tblStylePr w:type="firstRow">
      <w:rPr>
        <w:b/>
        <w:bCs/>
      </w:rPr>
      <w:tblPr>
        <w:tblLayout w:type="fixed"/>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5E7530" w:themeFill="accent3" w:themeFillShade="99"/>
      </w:tcPr>
    </w:tblStylePr>
    <w:tblStylePr w:type="band1Vert">
      <w:tblPr>
        <w:tblLayout w:type="fixed"/>
      </w:tblPr>
      <w:tcPr>
        <w:shd w:val="clear" w:color="auto" w:fill="D6E3BC" w:themeFill="accent3" w:themeFillTint="66"/>
      </w:tcPr>
    </w:tblStylePr>
    <w:tblStylePr w:type="band1Horz">
      <w:tblPr>
        <w:tblLayout w:type="fixed"/>
      </w:tblPr>
      <w:tcPr>
        <w:shd w:val="clear" w:color="auto" w:fill="CDDDAC" w:themeFill="accent3" w:themeFillTint="7F"/>
      </w:tcPr>
    </w:tblStylePr>
  </w:style>
  <w:style w:type="table" w:styleId="115">
    <w:name w:val="Colorful Shading Accent 4"/>
    <w:basedOn w:val="32"/>
    <w:uiPriority w:val="71"/>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Layout w:type="fixed"/>
    </w:tblPr>
    <w:tcPr>
      <w:shd w:val="clear" w:color="auto" w:fill="F2EFF5" w:themeFill="accent4" w:themeFillTint="19"/>
    </w:tcPr>
    <w:tblStylePr w:type="firstRow">
      <w:rPr>
        <w:b/>
        <w:bCs/>
      </w:rPr>
      <w:tblPr>
        <w:tblLayout w:type="fixed"/>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4C3A62" w:themeFill="accent4" w:themeFillShade="99"/>
      </w:tcPr>
    </w:tblStylePr>
    <w:tblStylePr w:type="band1Vert">
      <w:tblPr>
        <w:tblLayout w:type="fixed"/>
      </w:tblPr>
      <w:tcPr>
        <w:shd w:val="clear" w:color="auto" w:fill="CCC0D9" w:themeFill="accent4" w:themeFillTint="66"/>
      </w:tcPr>
    </w:tblStylePr>
    <w:tblStylePr w:type="band1Horz">
      <w:tblPr>
        <w:tblLayout w:type="fixed"/>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Shading Accent 5"/>
    <w:basedOn w:val="32"/>
    <w:uiPriority w:val="71"/>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Layout w:type="fixed"/>
    </w:tblPr>
    <w:tcPr>
      <w:shd w:val="clear" w:color="auto" w:fill="EDF6F9" w:themeFill="accent5" w:themeFillTint="19"/>
    </w:tcPr>
    <w:tblStylePr w:type="firstRow">
      <w:rPr>
        <w:b/>
        <w:bCs/>
      </w:rPr>
      <w:tblPr>
        <w:tblLayout w:type="fixed"/>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276A7C" w:themeFill="accent5" w:themeFillShade="99"/>
      </w:tcPr>
    </w:tblStylePr>
    <w:tblStylePr w:type="band1Vert">
      <w:tblPr>
        <w:tblLayout w:type="fixed"/>
      </w:tblPr>
      <w:tcPr>
        <w:shd w:val="clear" w:color="auto" w:fill="B6DDE8" w:themeFill="accent5" w:themeFillTint="66"/>
      </w:tcPr>
    </w:tblStylePr>
    <w:tblStylePr w:type="band1Horz">
      <w:tblPr>
        <w:tblLayout w:type="fixed"/>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6"/>
    <w:basedOn w:val="32"/>
    <w:uiPriority w:val="71"/>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Layout w:type="fixed"/>
    </w:tblPr>
    <w:tcPr>
      <w:shd w:val="clear" w:color="auto" w:fill="FEF4EC" w:themeFill="accent6" w:themeFillTint="19"/>
    </w:tcPr>
    <w:tblStylePr w:type="firstRow">
      <w:rPr>
        <w:b/>
        <w:bCs/>
      </w:rPr>
      <w:tblPr>
        <w:tblLayout w:type="fixed"/>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B65607" w:themeFill="accent6" w:themeFillShade="99"/>
      </w:tcPr>
    </w:tblStylePr>
    <w:tblStylePr w:type="band1Vert">
      <w:tblPr>
        <w:tblLayout w:type="fixed"/>
      </w:tblPr>
      <w:tcPr>
        <w:shd w:val="clear" w:color="auto" w:fill="FBD4B4" w:themeFill="accent6" w:themeFillTint="66"/>
      </w:tcPr>
    </w:tblStylePr>
    <w:tblStylePr w:type="band1Horz">
      <w:tblPr>
        <w:tblLayout w:type="fixed"/>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8">
    <w:name w:val="Colorful List"/>
    <w:basedOn w:val="32"/>
    <w:uiPriority w:val="72"/>
    <w:rPr>
      <w:color w:val="000000" w:themeColor="text1"/>
      <w14:textFill>
        <w14:solidFill>
          <w14:schemeClr w14:val="tx1"/>
        </w14:solidFill>
      </w14:textFill>
    </w:rPr>
    <w:tblPr>
      <w:tblStyleRowBandSize w:val="1"/>
      <w:tblStyleColBandSize w:val="1"/>
      <w:tblLayout w:type="fixed"/>
    </w:tblPr>
    <w:tcPr>
      <w:shd w:val="clear" w:color="auto" w:fill="E5E5E5" w:themeFill="text1"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BFBFBF" w:themeFill="text1" w:themeFillTint="3F"/>
      </w:tcPr>
    </w:tblStylePr>
    <w:tblStylePr w:type="band1Horz">
      <w:tblPr>
        <w:tblLayout w:type="fixed"/>
      </w:tblPr>
      <w:tcPr>
        <w:shd w:val="clear" w:color="auto" w:fill="CCCCCC" w:themeFill="text1" w:themeFillTint="33"/>
      </w:tcPr>
    </w:tblStylePr>
  </w:style>
  <w:style w:type="table" w:styleId="119">
    <w:name w:val="Colorful List Accent 1"/>
    <w:basedOn w:val="32"/>
    <w:uiPriority w:val="72"/>
    <w:rPr>
      <w:color w:val="000000" w:themeColor="text1"/>
      <w14:textFill>
        <w14:solidFill>
          <w14:schemeClr w14:val="tx1"/>
        </w14:solidFill>
      </w14:textFill>
    </w:rPr>
    <w:tblPr>
      <w:tblStyleRowBandSize w:val="1"/>
      <w:tblStyleColBandSize w:val="1"/>
      <w:tblLayout w:type="fixed"/>
    </w:tblPr>
    <w:tcPr>
      <w:shd w:val="clear" w:color="auto" w:fill="EDF2F8" w:themeFill="accent1"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3DFEE" w:themeFill="accent1" w:themeFillTint="3F"/>
      </w:tcPr>
    </w:tblStylePr>
    <w:tblStylePr w:type="band1Horz">
      <w:tblPr>
        <w:tblLayout w:type="fixed"/>
      </w:tblPr>
      <w:tcPr>
        <w:shd w:val="clear" w:color="auto" w:fill="DBE5F1" w:themeFill="accent1" w:themeFillTint="33"/>
      </w:tcPr>
    </w:tblStylePr>
  </w:style>
  <w:style w:type="table" w:styleId="120">
    <w:name w:val="Colorful List Accent 2"/>
    <w:basedOn w:val="32"/>
    <w:uiPriority w:val="72"/>
    <w:rPr>
      <w:color w:val="000000" w:themeColor="text1"/>
      <w14:textFill>
        <w14:solidFill>
          <w14:schemeClr w14:val="tx1"/>
        </w14:solidFill>
      </w14:textFill>
    </w:rPr>
    <w:tblPr>
      <w:tblStyleRowBandSize w:val="1"/>
      <w:tblStyleColBandSize w:val="1"/>
      <w:tblLayout w:type="fixed"/>
    </w:tblPr>
    <w:tcPr>
      <w:shd w:val="clear" w:color="auto" w:fill="F8EDED" w:themeFill="accent2"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EFD3D3" w:themeFill="accent2" w:themeFillTint="3F"/>
      </w:tcPr>
    </w:tblStylePr>
    <w:tblStylePr w:type="band1Horz">
      <w:tblPr>
        <w:tblLayout w:type="fixed"/>
      </w:tblPr>
      <w:tcPr>
        <w:shd w:val="clear" w:color="auto" w:fill="F2DBDB" w:themeFill="accent2" w:themeFillTint="33"/>
      </w:tcPr>
    </w:tblStylePr>
  </w:style>
  <w:style w:type="table" w:styleId="121">
    <w:name w:val="Colorful List Accent 3"/>
    <w:basedOn w:val="32"/>
    <w:uiPriority w:val="72"/>
    <w:rPr>
      <w:color w:val="000000" w:themeColor="text1"/>
      <w14:textFill>
        <w14:solidFill>
          <w14:schemeClr w14:val="tx1"/>
        </w14:solidFill>
      </w14:textFill>
    </w:rPr>
    <w:tblPr>
      <w:tblStyleRowBandSize w:val="1"/>
      <w:tblStyleColBandSize w:val="1"/>
      <w:tblLayout w:type="fixed"/>
    </w:tblPr>
    <w:tcPr>
      <w:shd w:val="clear" w:color="auto" w:fill="F5F8EE" w:themeFill="accent3"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E6EED5" w:themeFill="accent3" w:themeFillTint="3F"/>
      </w:tcPr>
    </w:tblStylePr>
    <w:tblStylePr w:type="band1Horz">
      <w:tblPr>
        <w:tblLayout w:type="fixed"/>
      </w:tblPr>
      <w:tcPr>
        <w:shd w:val="clear" w:color="auto" w:fill="EAF1DD" w:themeFill="accent3" w:themeFillTint="33"/>
      </w:tcPr>
    </w:tblStylePr>
  </w:style>
  <w:style w:type="table" w:styleId="122">
    <w:name w:val="Colorful List Accent 4"/>
    <w:basedOn w:val="32"/>
    <w:uiPriority w:val="72"/>
    <w:rPr>
      <w:color w:val="000000" w:themeColor="text1"/>
      <w14:textFill>
        <w14:solidFill>
          <w14:schemeClr w14:val="tx1"/>
        </w14:solidFill>
      </w14:textFill>
    </w:rPr>
    <w:tblPr>
      <w:tblStyleRowBandSize w:val="1"/>
      <w:tblStyleColBandSize w:val="1"/>
      <w:tblLayout w:type="fixed"/>
    </w:tblPr>
    <w:tcPr>
      <w:shd w:val="clear" w:color="auto" w:fill="F2EFF5" w:themeFill="accent4"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FD8E8" w:themeFill="accent4" w:themeFillTint="3F"/>
      </w:tcPr>
    </w:tblStylePr>
    <w:tblStylePr w:type="band1Horz">
      <w:tblPr>
        <w:tblLayout w:type="fixed"/>
      </w:tblPr>
      <w:tcPr>
        <w:shd w:val="clear" w:color="auto" w:fill="E5DFEC" w:themeFill="accent4" w:themeFillTint="33"/>
      </w:tcPr>
    </w:tblStylePr>
  </w:style>
  <w:style w:type="table" w:styleId="123">
    <w:name w:val="Colorful List Accent 5"/>
    <w:basedOn w:val="32"/>
    <w:uiPriority w:val="72"/>
    <w:rPr>
      <w:color w:val="000000" w:themeColor="text1"/>
      <w14:textFill>
        <w14:solidFill>
          <w14:schemeClr w14:val="tx1"/>
        </w14:solidFill>
      </w14:textFill>
    </w:rPr>
    <w:tblPr>
      <w:tblStyleRowBandSize w:val="1"/>
      <w:tblStyleColBandSize w:val="1"/>
      <w:tblLayout w:type="fixed"/>
    </w:tblPr>
    <w:tcPr>
      <w:shd w:val="clear" w:color="auto" w:fill="EDF6F9" w:themeFill="accent5"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2EAF0" w:themeFill="accent5" w:themeFillTint="3F"/>
      </w:tcPr>
    </w:tblStylePr>
    <w:tblStylePr w:type="band1Horz">
      <w:tblPr>
        <w:tblLayout w:type="fixed"/>
      </w:tblPr>
      <w:tcPr>
        <w:shd w:val="clear" w:color="auto" w:fill="DAEEF3" w:themeFill="accent5" w:themeFillTint="33"/>
      </w:tcPr>
    </w:tblStylePr>
  </w:style>
  <w:style w:type="table" w:styleId="124">
    <w:name w:val="Colorful List Accent 6"/>
    <w:basedOn w:val="32"/>
    <w:uiPriority w:val="72"/>
    <w:rPr>
      <w:color w:val="000000" w:themeColor="text1"/>
      <w14:textFill>
        <w14:solidFill>
          <w14:schemeClr w14:val="tx1"/>
        </w14:solidFill>
      </w14:textFill>
    </w:rPr>
    <w:tblPr>
      <w:tblStyleRowBandSize w:val="1"/>
      <w:tblStyleColBandSize w:val="1"/>
      <w:tblLayout w:type="fixed"/>
    </w:tblPr>
    <w:tcPr>
      <w:shd w:val="clear" w:color="auto" w:fill="FEF4EC" w:themeFill="accent6"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FDE5D1" w:themeFill="accent6" w:themeFillTint="3F"/>
      </w:tcPr>
    </w:tblStylePr>
    <w:tblStylePr w:type="band1Horz">
      <w:tblPr>
        <w:tblLayout w:type="fixed"/>
      </w:tblPr>
      <w:tcPr>
        <w:shd w:val="clear" w:color="auto" w:fill="FDE9D9" w:themeFill="accent6" w:themeFillTint="33"/>
      </w:tcPr>
    </w:tblStylePr>
  </w:style>
  <w:style w:type="table" w:styleId="125">
    <w:name w:val="Colorful Grid"/>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Pr>
    <w:tcPr>
      <w:shd w:val="clear" w:color="auto" w:fill="CCCCCC" w:themeFill="text1" w:themeFillTint="33"/>
    </w:tcPr>
    <w:tblStylePr w:type="firstRow">
      <w:rPr>
        <w:b/>
        <w:bCs/>
      </w:rPr>
      <w:tblPr>
        <w:tblLayout w:type="fixed"/>
      </w:tblPr>
      <w:tcPr>
        <w:shd w:val="clear" w:color="auto" w:fill="999999" w:themeFill="text1" w:themeFillTint="66"/>
      </w:tcPr>
    </w:tblStylePr>
    <w:tblStylePr w:type="lastRow">
      <w:rPr>
        <w:b/>
        <w:bCs/>
        <w:color w:val="000000" w:themeColor="text1"/>
        <w14:textFill>
          <w14:solidFill>
            <w14:schemeClr w14:val="tx1"/>
          </w14:solidFill>
        </w14:textFill>
      </w:rPr>
      <w:tblPr>
        <w:tblLayout w:type="fixed"/>
      </w:tblPr>
      <w:tcPr>
        <w:shd w:val="clear" w:color="auto" w:fill="999999" w:themeFill="text1" w:themeFillTint="66"/>
      </w:tcPr>
    </w:tblStylePr>
    <w:tblStylePr w:type="firstCol">
      <w:rPr>
        <w:color w:val="FFFFFF" w:themeColor="background1"/>
        <w14:textFill>
          <w14:solidFill>
            <w14:schemeClr w14:val="bg1"/>
          </w14:solidFill>
        </w14:textFill>
      </w:rPr>
      <w:tblPr>
        <w:tblLayout w:type="fixed"/>
      </w:tblPr>
      <w:tcPr>
        <w:shd w:val="clear" w:color="auto" w:fill="000000" w:themeFill="text1" w:themeFillShade="BF"/>
      </w:tcPr>
    </w:tblStylePr>
    <w:tblStylePr w:type="lastCol">
      <w:rPr>
        <w:color w:val="FFFFFF" w:themeColor="background1"/>
        <w14:textFill>
          <w14:solidFill>
            <w14:schemeClr w14:val="bg1"/>
          </w14:solidFill>
        </w14:textFill>
      </w:rPr>
      <w:tblPr>
        <w:tblLayout w:type="fixed"/>
      </w:tblPr>
      <w:tcPr>
        <w:shd w:val="clear" w:color="auto" w:fill="000000" w:themeFill="text1" w:themeFillShade="BF"/>
      </w:tcPr>
    </w:tblStylePr>
    <w:tblStylePr w:type="band1Vert">
      <w:tblPr>
        <w:tblLayout w:type="fixed"/>
      </w:tblPr>
      <w:tcPr>
        <w:shd w:val="clear" w:color="auto" w:fill="7F7F7F" w:themeFill="text1" w:themeFillTint="7F"/>
      </w:tcPr>
    </w:tblStylePr>
    <w:tblStylePr w:type="band1Horz">
      <w:tblPr>
        <w:tblLayout w:type="fixed"/>
      </w:tblPr>
      <w:tcPr>
        <w:shd w:val="clear" w:color="auto" w:fill="7F7F7F" w:themeFill="text1" w:themeFillTint="7F"/>
      </w:tcPr>
    </w:tblStylePr>
  </w:style>
  <w:style w:type="table" w:styleId="126">
    <w:name w:val="Colorful Grid Accent 1"/>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Pr>
    <w:tcPr>
      <w:shd w:val="clear" w:color="auto" w:fill="DBE5F1" w:themeFill="accent1" w:themeFillTint="33"/>
    </w:tcPr>
    <w:tblStylePr w:type="firstRow">
      <w:rPr>
        <w:b/>
        <w:bCs/>
      </w:rPr>
      <w:tblPr>
        <w:tblLayout w:type="fixed"/>
      </w:tblPr>
      <w:tcPr>
        <w:shd w:val="clear" w:color="auto" w:fill="B8CCE4" w:themeFill="accent1" w:themeFillTint="66"/>
      </w:tcPr>
    </w:tblStylePr>
    <w:tblStylePr w:type="lastRow">
      <w:rPr>
        <w:b/>
        <w:bCs/>
        <w:color w:val="000000" w:themeColor="text1"/>
        <w14:textFill>
          <w14:solidFill>
            <w14:schemeClr w14:val="tx1"/>
          </w14:solidFill>
        </w14:textFill>
      </w:rPr>
      <w:tblPr>
        <w:tblLayout w:type="fixed"/>
      </w:tblPr>
      <w:tcPr>
        <w:shd w:val="clear" w:color="auto" w:fill="B8CCE4" w:themeFill="accent1" w:themeFillTint="66"/>
      </w:tcPr>
    </w:tblStylePr>
    <w:tblStylePr w:type="firstCol">
      <w:rPr>
        <w:color w:val="FFFFFF" w:themeColor="background1"/>
        <w14:textFill>
          <w14:solidFill>
            <w14:schemeClr w14:val="bg1"/>
          </w14:solidFill>
        </w14:textFill>
      </w:rPr>
      <w:tblPr>
        <w:tblLayout w:type="fixed"/>
      </w:tblPr>
      <w:tcPr>
        <w:shd w:val="clear" w:color="auto" w:fill="366091" w:themeFill="accent1" w:themeFillShade="BF"/>
      </w:tcPr>
    </w:tblStylePr>
    <w:tblStylePr w:type="lastCol">
      <w:rPr>
        <w:color w:val="FFFFFF" w:themeColor="background1"/>
        <w14:textFill>
          <w14:solidFill>
            <w14:schemeClr w14:val="bg1"/>
          </w14:solidFill>
        </w14:textFill>
      </w:rPr>
      <w:tblPr>
        <w:tblLayout w:type="fixed"/>
      </w:tblPr>
      <w:tcPr>
        <w:shd w:val="clear" w:color="auto" w:fill="366091" w:themeFill="accent1" w:themeFillShade="BF"/>
      </w:tcPr>
    </w:tblStylePr>
    <w:tblStylePr w:type="band1Vert">
      <w:tblPr>
        <w:tblLayout w:type="fixed"/>
      </w:tblPr>
      <w:tcPr>
        <w:shd w:val="clear" w:color="auto" w:fill="A7C0DE" w:themeFill="accent1" w:themeFillTint="7F"/>
      </w:tcPr>
    </w:tblStylePr>
    <w:tblStylePr w:type="band1Horz">
      <w:tblPr>
        <w:tblLayout w:type="fixed"/>
      </w:tblPr>
      <w:tcPr>
        <w:shd w:val="clear" w:color="auto" w:fill="A7C0DE" w:themeFill="accent1" w:themeFillTint="7F"/>
      </w:tcPr>
    </w:tblStylePr>
  </w:style>
  <w:style w:type="table" w:styleId="127">
    <w:name w:val="Colorful Grid Accent 2"/>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Pr>
    <w:tcPr>
      <w:shd w:val="clear" w:color="auto" w:fill="F2DBDB" w:themeFill="accent2" w:themeFillTint="33"/>
    </w:tcPr>
    <w:tblStylePr w:type="firstRow">
      <w:rPr>
        <w:b/>
        <w:bCs/>
      </w:rPr>
      <w:tblPr>
        <w:tblLayout w:type="fixed"/>
      </w:tblPr>
      <w:tcPr>
        <w:shd w:val="clear" w:color="auto" w:fill="E5B8B7" w:themeFill="accent2" w:themeFillTint="66"/>
      </w:tcPr>
    </w:tblStylePr>
    <w:tblStylePr w:type="lastRow">
      <w:rPr>
        <w:b/>
        <w:bCs/>
        <w:color w:val="000000" w:themeColor="text1"/>
        <w14:textFill>
          <w14:solidFill>
            <w14:schemeClr w14:val="tx1"/>
          </w14:solidFill>
        </w14:textFill>
      </w:rPr>
      <w:tblPr>
        <w:tblLayout w:type="fixed"/>
      </w:tblPr>
      <w:tcPr>
        <w:shd w:val="clear" w:color="auto" w:fill="E5B8B7" w:themeFill="accent2" w:themeFillTint="66"/>
      </w:tcPr>
    </w:tblStylePr>
    <w:tblStylePr w:type="firstCol">
      <w:rPr>
        <w:color w:val="FFFFFF" w:themeColor="background1"/>
        <w14:textFill>
          <w14:solidFill>
            <w14:schemeClr w14:val="bg1"/>
          </w14:solidFill>
        </w14:textFill>
      </w:rPr>
      <w:tblPr>
        <w:tblLayout w:type="fixed"/>
      </w:tblPr>
      <w:tcPr>
        <w:shd w:val="clear" w:color="auto" w:fill="943734" w:themeFill="accent2" w:themeFillShade="BF"/>
      </w:tcPr>
    </w:tblStylePr>
    <w:tblStylePr w:type="lastCol">
      <w:rPr>
        <w:color w:val="FFFFFF" w:themeColor="background1"/>
        <w14:textFill>
          <w14:solidFill>
            <w14:schemeClr w14:val="bg1"/>
          </w14:solidFill>
        </w14:textFill>
      </w:rPr>
      <w:tblPr>
        <w:tblLayout w:type="fixed"/>
      </w:tblPr>
      <w:tcPr>
        <w:shd w:val="clear" w:color="auto" w:fill="943734" w:themeFill="accent2" w:themeFillShade="BF"/>
      </w:tcPr>
    </w:tblStylePr>
    <w:tblStylePr w:type="band1Vert">
      <w:tblPr>
        <w:tblLayout w:type="fixed"/>
      </w:tblPr>
      <w:tcPr>
        <w:shd w:val="clear" w:color="auto" w:fill="DFA7A6" w:themeFill="accent2" w:themeFillTint="7F"/>
      </w:tcPr>
    </w:tblStylePr>
    <w:tblStylePr w:type="band1Horz">
      <w:tblPr>
        <w:tblLayout w:type="fixed"/>
      </w:tblPr>
      <w:tcPr>
        <w:shd w:val="clear" w:color="auto" w:fill="DFA7A6" w:themeFill="accent2" w:themeFillTint="7F"/>
      </w:tcPr>
    </w:tblStylePr>
  </w:style>
  <w:style w:type="table" w:styleId="128">
    <w:name w:val="Colorful Grid Accent 3"/>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Pr>
    <w:tcPr>
      <w:shd w:val="clear" w:color="auto" w:fill="EAF1DD" w:themeFill="accent3" w:themeFillTint="33"/>
    </w:tcPr>
    <w:tblStylePr w:type="firstRow">
      <w:rPr>
        <w:b/>
        <w:bCs/>
      </w:rPr>
      <w:tblPr>
        <w:tblLayout w:type="fixed"/>
      </w:tblPr>
      <w:tcPr>
        <w:shd w:val="clear" w:color="auto" w:fill="D6E3BC" w:themeFill="accent3" w:themeFillTint="66"/>
      </w:tcPr>
    </w:tblStylePr>
    <w:tblStylePr w:type="lastRow">
      <w:rPr>
        <w:b/>
        <w:bCs/>
        <w:color w:val="000000" w:themeColor="text1"/>
        <w14:textFill>
          <w14:solidFill>
            <w14:schemeClr w14:val="tx1"/>
          </w14:solidFill>
        </w14:textFill>
      </w:rPr>
      <w:tblPr>
        <w:tblLayout w:type="fixed"/>
      </w:tblPr>
      <w:tcPr>
        <w:shd w:val="clear" w:color="auto" w:fill="D6E3BC" w:themeFill="accent3" w:themeFillTint="66"/>
      </w:tcPr>
    </w:tblStylePr>
    <w:tblStylePr w:type="firstCol">
      <w:rPr>
        <w:color w:val="FFFFFF" w:themeColor="background1"/>
        <w14:textFill>
          <w14:solidFill>
            <w14:schemeClr w14:val="bg1"/>
          </w14:solidFill>
        </w14:textFill>
      </w:rPr>
      <w:tblPr>
        <w:tblLayout w:type="fixed"/>
      </w:tblPr>
      <w:tcPr>
        <w:shd w:val="clear" w:color="auto" w:fill="76923C" w:themeFill="accent3" w:themeFillShade="BF"/>
      </w:tcPr>
    </w:tblStylePr>
    <w:tblStylePr w:type="lastCol">
      <w:rPr>
        <w:color w:val="FFFFFF" w:themeColor="background1"/>
        <w14:textFill>
          <w14:solidFill>
            <w14:schemeClr w14:val="bg1"/>
          </w14:solidFill>
        </w14:textFill>
      </w:rPr>
      <w:tblPr>
        <w:tblLayout w:type="fixed"/>
      </w:tblPr>
      <w:tcPr>
        <w:shd w:val="clear" w:color="auto" w:fill="76923C" w:themeFill="accent3" w:themeFillShade="BF"/>
      </w:tcPr>
    </w:tblStylePr>
    <w:tblStylePr w:type="band1Vert">
      <w:tblPr>
        <w:tblLayout w:type="fixed"/>
      </w:tblPr>
      <w:tcPr>
        <w:shd w:val="clear" w:color="auto" w:fill="CDDDAC" w:themeFill="accent3" w:themeFillTint="7F"/>
      </w:tcPr>
    </w:tblStylePr>
    <w:tblStylePr w:type="band1Horz">
      <w:tblPr>
        <w:tblLayout w:type="fixed"/>
      </w:tblPr>
      <w:tcPr>
        <w:shd w:val="clear" w:color="auto" w:fill="CDDDAC" w:themeFill="accent3" w:themeFillTint="7F"/>
      </w:tcPr>
    </w:tblStylePr>
  </w:style>
  <w:style w:type="table" w:styleId="129">
    <w:name w:val="Colorful Grid Accent 4"/>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Pr>
    <w:tcPr>
      <w:shd w:val="clear" w:color="auto" w:fill="E5DFEC" w:themeFill="accent4" w:themeFillTint="33"/>
    </w:tcPr>
    <w:tblStylePr w:type="firstRow">
      <w:rPr>
        <w:b/>
        <w:bCs/>
      </w:rPr>
      <w:tblPr>
        <w:tblLayout w:type="fixed"/>
      </w:tblPr>
      <w:tcPr>
        <w:shd w:val="clear" w:color="auto" w:fill="CCC0D9" w:themeFill="accent4" w:themeFillTint="66"/>
      </w:tcPr>
    </w:tblStylePr>
    <w:tblStylePr w:type="lastRow">
      <w:rPr>
        <w:b/>
        <w:bCs/>
        <w:color w:val="000000" w:themeColor="text1"/>
        <w14:textFill>
          <w14:solidFill>
            <w14:schemeClr w14:val="tx1"/>
          </w14:solidFill>
        </w14:textFill>
      </w:rPr>
      <w:tblPr>
        <w:tblLayout w:type="fixed"/>
      </w:tblPr>
      <w:tcPr>
        <w:shd w:val="clear" w:color="auto" w:fill="CCC0D9" w:themeFill="accent4" w:themeFillTint="66"/>
      </w:tcPr>
    </w:tblStylePr>
    <w:tblStylePr w:type="firstCol">
      <w:rPr>
        <w:color w:val="FFFFFF" w:themeColor="background1"/>
        <w14:textFill>
          <w14:solidFill>
            <w14:schemeClr w14:val="bg1"/>
          </w14:solidFill>
        </w14:textFill>
      </w:rPr>
      <w:tblPr>
        <w:tblLayout w:type="fixed"/>
      </w:tblPr>
      <w:tcPr>
        <w:shd w:val="clear" w:color="auto" w:fill="5F497A" w:themeFill="accent4" w:themeFillShade="BF"/>
      </w:tcPr>
    </w:tblStylePr>
    <w:tblStylePr w:type="lastCol">
      <w:rPr>
        <w:color w:val="FFFFFF" w:themeColor="background1"/>
        <w14:textFill>
          <w14:solidFill>
            <w14:schemeClr w14:val="bg1"/>
          </w14:solidFill>
        </w14:textFill>
      </w:rPr>
      <w:tblPr>
        <w:tblLayout w:type="fixed"/>
      </w:tblPr>
      <w:tcPr>
        <w:shd w:val="clear" w:color="auto" w:fill="5F497A" w:themeFill="accent4" w:themeFillShade="BF"/>
      </w:tcPr>
    </w:tblStylePr>
    <w:tblStylePr w:type="band1Vert">
      <w:tblPr>
        <w:tblLayout w:type="fixed"/>
      </w:tblPr>
      <w:tcPr>
        <w:shd w:val="clear" w:color="auto" w:fill="BFB1D0" w:themeFill="accent4" w:themeFillTint="7F"/>
      </w:tcPr>
    </w:tblStylePr>
    <w:tblStylePr w:type="band1Horz">
      <w:tblPr>
        <w:tblLayout w:type="fixed"/>
      </w:tblPr>
      <w:tcPr>
        <w:shd w:val="clear" w:color="auto" w:fill="BFB1D0" w:themeFill="accent4" w:themeFillTint="7F"/>
      </w:tcPr>
    </w:tblStylePr>
  </w:style>
  <w:style w:type="table" w:styleId="130">
    <w:name w:val="Colorful Grid Accent 5"/>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Pr>
    <w:tcPr>
      <w:shd w:val="clear" w:color="auto" w:fill="DAEEF3" w:themeFill="accent5" w:themeFillTint="33"/>
    </w:tcPr>
    <w:tblStylePr w:type="firstRow">
      <w:rPr>
        <w:b/>
        <w:bCs/>
      </w:rPr>
      <w:tblPr>
        <w:tblLayout w:type="fixed"/>
      </w:tblPr>
      <w:tcPr>
        <w:shd w:val="clear" w:color="auto" w:fill="B6DDE8" w:themeFill="accent5" w:themeFillTint="66"/>
      </w:tcPr>
    </w:tblStylePr>
    <w:tblStylePr w:type="lastRow">
      <w:rPr>
        <w:b/>
        <w:bCs/>
        <w:color w:val="000000" w:themeColor="text1"/>
        <w14:textFill>
          <w14:solidFill>
            <w14:schemeClr w14:val="tx1"/>
          </w14:solidFill>
        </w14:textFill>
      </w:rPr>
      <w:tblPr>
        <w:tblLayout w:type="fixed"/>
      </w:tblPr>
      <w:tcPr>
        <w:shd w:val="clear" w:color="auto" w:fill="B6DDE8" w:themeFill="accent5" w:themeFillTint="66"/>
      </w:tcPr>
    </w:tblStylePr>
    <w:tblStylePr w:type="firstCol">
      <w:rPr>
        <w:color w:val="FFFFFF" w:themeColor="background1"/>
        <w14:textFill>
          <w14:solidFill>
            <w14:schemeClr w14:val="bg1"/>
          </w14:solidFill>
        </w14:textFill>
      </w:rPr>
      <w:tblPr>
        <w:tblLayout w:type="fixed"/>
      </w:tblPr>
      <w:tcPr>
        <w:shd w:val="clear" w:color="auto" w:fill="31849B" w:themeFill="accent5" w:themeFillShade="BF"/>
      </w:tcPr>
    </w:tblStylePr>
    <w:tblStylePr w:type="lastCol">
      <w:rPr>
        <w:color w:val="FFFFFF" w:themeColor="background1"/>
        <w14:textFill>
          <w14:solidFill>
            <w14:schemeClr w14:val="bg1"/>
          </w14:solidFill>
        </w14:textFill>
      </w:rPr>
      <w:tblPr>
        <w:tblLayout w:type="fixed"/>
      </w:tblPr>
      <w:tcPr>
        <w:shd w:val="clear" w:color="auto" w:fill="31849B" w:themeFill="accent5" w:themeFillShade="BF"/>
      </w:tcPr>
    </w:tblStylePr>
    <w:tblStylePr w:type="band1Vert">
      <w:tblPr>
        <w:tblLayout w:type="fixed"/>
      </w:tblPr>
      <w:tcPr>
        <w:shd w:val="clear" w:color="auto" w:fill="A5D5E2" w:themeFill="accent5" w:themeFillTint="7F"/>
      </w:tcPr>
    </w:tblStylePr>
    <w:tblStylePr w:type="band1Horz">
      <w:tblPr>
        <w:tblLayout w:type="fixed"/>
      </w:tblPr>
      <w:tcPr>
        <w:shd w:val="clear" w:color="auto" w:fill="A5D5E2" w:themeFill="accent5" w:themeFillTint="7F"/>
      </w:tcPr>
    </w:tblStylePr>
  </w:style>
  <w:style w:type="table" w:styleId="131">
    <w:name w:val="Colorful Grid Accent 6"/>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Pr>
    <w:tcPr>
      <w:shd w:val="clear" w:color="auto" w:fill="FDE9D9" w:themeFill="accent6" w:themeFillTint="33"/>
    </w:tcPr>
    <w:tblStylePr w:type="firstRow">
      <w:rPr>
        <w:b/>
        <w:bCs/>
      </w:rPr>
      <w:tblPr>
        <w:tblLayout w:type="fixed"/>
      </w:tblPr>
      <w:tcPr>
        <w:shd w:val="clear" w:color="auto" w:fill="FBD4B4" w:themeFill="accent6" w:themeFillTint="66"/>
      </w:tcPr>
    </w:tblStylePr>
    <w:tblStylePr w:type="lastRow">
      <w:rPr>
        <w:b/>
        <w:bCs/>
        <w:color w:val="000000" w:themeColor="text1"/>
        <w14:textFill>
          <w14:solidFill>
            <w14:schemeClr w14:val="tx1"/>
          </w14:solidFill>
        </w14:textFill>
      </w:rPr>
      <w:tblPr>
        <w:tblLayout w:type="fixed"/>
      </w:tblPr>
      <w:tcPr>
        <w:shd w:val="clear" w:color="auto" w:fill="FBD4B4" w:themeFill="accent6" w:themeFillTint="66"/>
      </w:tcPr>
    </w:tblStylePr>
    <w:tblStylePr w:type="firstCol">
      <w:rPr>
        <w:color w:val="FFFFFF" w:themeColor="background1"/>
        <w14:textFill>
          <w14:solidFill>
            <w14:schemeClr w14:val="bg1"/>
          </w14:solidFill>
        </w14:textFill>
      </w:rPr>
      <w:tblPr>
        <w:tblLayout w:type="fixed"/>
      </w:tblPr>
      <w:tcPr>
        <w:shd w:val="clear" w:color="auto" w:fill="E36C09" w:themeFill="accent6" w:themeFillShade="BF"/>
      </w:tcPr>
    </w:tblStylePr>
    <w:tblStylePr w:type="lastCol">
      <w:rPr>
        <w:color w:val="FFFFFF" w:themeColor="background1"/>
        <w14:textFill>
          <w14:solidFill>
            <w14:schemeClr w14:val="bg1"/>
          </w14:solidFill>
        </w14:textFill>
      </w:rPr>
      <w:tblPr>
        <w:tblLayout w:type="fixed"/>
      </w:tblPr>
      <w:tcPr>
        <w:shd w:val="clear" w:color="auto" w:fill="E36C09" w:themeFill="accent6" w:themeFillShade="BF"/>
      </w:tcPr>
    </w:tblStylePr>
    <w:tblStylePr w:type="band1Vert">
      <w:tblPr>
        <w:tblLayout w:type="fixed"/>
      </w:tblPr>
      <w:tcPr>
        <w:shd w:val="clear" w:color="auto" w:fill="FBCAA2" w:themeFill="accent6" w:themeFillTint="7F"/>
      </w:tcPr>
    </w:tblStylePr>
    <w:tblStylePr w:type="band1Horz">
      <w:tblPr>
        <w:tblLayout w:type="fixed"/>
      </w:tblPr>
      <w:tcPr>
        <w:shd w:val="clear" w:color="auto" w:fill="FBCAA2" w:themeFill="accent6" w:themeFillTint="7F"/>
      </w:tcPr>
    </w:tblStylePr>
  </w:style>
  <w:style w:type="character" w:styleId="133">
    <w:name w:val="Strong"/>
    <w:basedOn w:val="132"/>
    <w:qFormat/>
    <w:uiPriority w:val="22"/>
    <w:rPr>
      <w:b/>
      <w:bCs/>
    </w:rPr>
  </w:style>
  <w:style w:type="character" w:styleId="134">
    <w:name w:val="Emphasis"/>
    <w:basedOn w:val="132"/>
    <w:qFormat/>
    <w:uiPriority w:val="20"/>
    <w:rPr>
      <w:i/>
      <w:iCs/>
    </w:rPr>
  </w:style>
  <w:style w:type="character" w:customStyle="1" w:styleId="135">
    <w:name w:val="页眉 字符"/>
    <w:basedOn w:val="132"/>
    <w:link w:val="25"/>
    <w:uiPriority w:val="99"/>
  </w:style>
  <w:style w:type="character" w:customStyle="1" w:styleId="136">
    <w:name w:val="页脚 字符"/>
    <w:basedOn w:val="132"/>
    <w:link w:val="24"/>
    <w:uiPriority w:val="99"/>
  </w:style>
  <w:style w:type="paragraph" w:customStyle="1" w:styleId="137">
    <w:name w:val="No Spacing"/>
    <w:qFormat/>
    <w:uiPriority w:val="1"/>
    <w:rPr>
      <w:rFonts w:asciiTheme="minorHAnsi" w:hAnsiTheme="minorHAnsi" w:eastAsiaTheme="minorEastAsia" w:cstheme="minorBidi"/>
      <w:sz w:val="22"/>
      <w:szCs w:val="22"/>
      <w:lang w:val="en-US" w:eastAsia="en-US" w:bidi="ar-SA"/>
    </w:rPr>
  </w:style>
  <w:style w:type="character" w:customStyle="1" w:styleId="138">
    <w:name w:val="标题 1 字符"/>
    <w:basedOn w:val="132"/>
    <w:link w:val="3"/>
    <w:uiPriority w:val="9"/>
    <w:rPr>
      <w:rFonts w:asciiTheme="majorHAnsi" w:hAnsiTheme="majorHAnsi" w:eastAsiaTheme="majorEastAsia" w:cstheme="majorBidi"/>
      <w:b/>
      <w:bCs/>
      <w:color w:val="376092" w:themeColor="accent1" w:themeShade="BF"/>
      <w:sz w:val="28"/>
      <w:szCs w:val="28"/>
    </w:rPr>
  </w:style>
  <w:style w:type="character" w:customStyle="1" w:styleId="139">
    <w:name w:val="标题 2 字符"/>
    <w:basedOn w:val="132"/>
    <w:link w:val="4"/>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0">
    <w:name w:val="标题 3 字符"/>
    <w:basedOn w:val="132"/>
    <w:link w:val="5"/>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1">
    <w:name w:val="标题 字符"/>
    <w:basedOn w:val="132"/>
    <w:link w:val="31"/>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2">
    <w:name w:val="副标题 字符"/>
    <w:basedOn w:val="132"/>
    <w:link w:val="26"/>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customStyle="1" w:styleId="143">
    <w:name w:val="List Paragraph"/>
    <w:basedOn w:val="1"/>
    <w:qFormat/>
    <w:uiPriority w:val="34"/>
    <w:pPr>
      <w:ind w:left="720"/>
      <w:contextualSpacing/>
    </w:pPr>
  </w:style>
  <w:style w:type="character" w:customStyle="1" w:styleId="144">
    <w:name w:val="正文文本 字符"/>
    <w:basedOn w:val="132"/>
    <w:link w:val="19"/>
    <w:uiPriority w:val="99"/>
  </w:style>
  <w:style w:type="character" w:customStyle="1" w:styleId="145">
    <w:name w:val="正文文本 2 字符"/>
    <w:basedOn w:val="132"/>
    <w:link w:val="28"/>
    <w:uiPriority w:val="99"/>
  </w:style>
  <w:style w:type="character" w:customStyle="1" w:styleId="146">
    <w:name w:val="正文文本 3 字符"/>
    <w:basedOn w:val="132"/>
    <w:link w:val="17"/>
    <w:uiPriority w:val="99"/>
    <w:rPr>
      <w:sz w:val="16"/>
      <w:szCs w:val="16"/>
    </w:rPr>
  </w:style>
  <w:style w:type="character" w:customStyle="1" w:styleId="147">
    <w:name w:val="宏文本 字符"/>
    <w:basedOn w:val="132"/>
    <w:link w:val="2"/>
    <w:uiPriority w:val="99"/>
    <w:rPr>
      <w:rFonts w:ascii="Courier" w:hAnsi="Courier"/>
      <w:sz w:val="20"/>
      <w:szCs w:val="20"/>
    </w:rPr>
  </w:style>
  <w:style w:type="paragraph" w:customStyle="1" w:styleId="148">
    <w:name w:val="Quote"/>
    <w:basedOn w:val="1"/>
    <w:next w:val="1"/>
    <w:link w:val="149"/>
    <w:qFormat/>
    <w:uiPriority w:val="29"/>
    <w:rPr>
      <w:i/>
      <w:iCs/>
      <w:color w:val="000000" w:themeColor="text1"/>
      <w14:textFill>
        <w14:solidFill>
          <w14:schemeClr w14:val="tx1"/>
        </w14:solidFill>
      </w14:textFill>
    </w:rPr>
  </w:style>
  <w:style w:type="character" w:customStyle="1" w:styleId="149">
    <w:name w:val="引用 字符"/>
    <w:basedOn w:val="132"/>
    <w:link w:val="148"/>
    <w:qFormat/>
    <w:uiPriority w:val="29"/>
    <w:rPr>
      <w:i/>
      <w:iCs/>
      <w:color w:val="000000" w:themeColor="text1"/>
      <w14:textFill>
        <w14:solidFill>
          <w14:schemeClr w14:val="tx1"/>
        </w14:solidFill>
      </w14:textFill>
    </w:rPr>
  </w:style>
  <w:style w:type="character" w:customStyle="1" w:styleId="150">
    <w:name w:val="标题 4 字符"/>
    <w:basedOn w:val="132"/>
    <w:link w:val="6"/>
    <w:semiHidden/>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1">
    <w:name w:val="标题 5 字符"/>
    <w:basedOn w:val="132"/>
    <w:link w:val="7"/>
    <w:semiHidden/>
    <w:uiPriority w:val="9"/>
    <w:rPr>
      <w:rFonts w:asciiTheme="majorHAnsi" w:hAnsiTheme="majorHAnsi" w:eastAsiaTheme="majorEastAsia" w:cstheme="majorBidi"/>
      <w:color w:val="254061" w:themeColor="accent1" w:themeShade="80"/>
    </w:rPr>
  </w:style>
  <w:style w:type="character" w:customStyle="1" w:styleId="152">
    <w:name w:val="标题 6 字符"/>
    <w:basedOn w:val="132"/>
    <w:link w:val="8"/>
    <w:semiHidden/>
    <w:uiPriority w:val="9"/>
    <w:rPr>
      <w:rFonts w:asciiTheme="majorHAnsi" w:hAnsiTheme="majorHAnsi" w:eastAsiaTheme="majorEastAsia" w:cstheme="majorBidi"/>
      <w:i/>
      <w:iCs/>
      <w:color w:val="254061" w:themeColor="accent1" w:themeShade="80"/>
    </w:rPr>
  </w:style>
  <w:style w:type="character" w:customStyle="1" w:styleId="153">
    <w:name w:val="标题 7 字符"/>
    <w:basedOn w:val="132"/>
    <w:link w:val="9"/>
    <w:semiHidden/>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4">
    <w:name w:val="标题 8 字符"/>
    <w:basedOn w:val="132"/>
    <w:link w:val="10"/>
    <w:semiHidden/>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5">
    <w:name w:val="标题 9 字符"/>
    <w:basedOn w:val="132"/>
    <w:link w:val="11"/>
    <w:semiHidden/>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customStyle="1" w:styleId="156">
    <w:name w:val="Intense Quote"/>
    <w:basedOn w:val="1"/>
    <w:next w:val="1"/>
    <w:link w:val="157"/>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7">
    <w:name w:val="明显引用 字符"/>
    <w:basedOn w:val="132"/>
    <w:link w:val="156"/>
    <w:uiPriority w:val="30"/>
    <w:rPr>
      <w:b/>
      <w:bCs/>
      <w:i/>
      <w:iCs/>
      <w:color w:val="4F81BD" w:themeColor="accent1"/>
      <w14:textFill>
        <w14:solidFill>
          <w14:schemeClr w14:val="accent1"/>
        </w14:solidFill>
      </w14:textFill>
    </w:rPr>
  </w:style>
  <w:style w:type="character" w:customStyle="1" w:styleId="158">
    <w:name w:val="不明显强调1"/>
    <w:basedOn w:val="132"/>
    <w:qFormat/>
    <w:uiPriority w:val="19"/>
    <w:rPr>
      <w:i/>
      <w:iCs/>
      <w:color w:val="808080" w:themeColor="text1" w:themeTint="80"/>
      <w14:textFill>
        <w14:solidFill>
          <w14:schemeClr w14:val="tx1">
            <w14:lumMod w14:val="50000"/>
            <w14:lumOff w14:val="50000"/>
          </w14:schemeClr>
        </w14:solidFill>
      </w14:textFill>
    </w:rPr>
  </w:style>
  <w:style w:type="character" w:customStyle="1" w:styleId="159">
    <w:name w:val="明显强调1"/>
    <w:basedOn w:val="132"/>
    <w:qFormat/>
    <w:uiPriority w:val="21"/>
    <w:rPr>
      <w:b/>
      <w:bCs/>
      <w:i/>
      <w:iCs/>
      <w:color w:val="4F81BD" w:themeColor="accent1"/>
      <w14:textFill>
        <w14:solidFill>
          <w14:schemeClr w14:val="accent1"/>
        </w14:solidFill>
      </w14:textFill>
    </w:rPr>
  </w:style>
  <w:style w:type="character" w:customStyle="1" w:styleId="160">
    <w:name w:val="不明显参考1"/>
    <w:basedOn w:val="132"/>
    <w:qFormat/>
    <w:uiPriority w:val="31"/>
    <w:rPr>
      <w:smallCaps/>
      <w:color w:val="C0504D" w:themeColor="accent2"/>
      <w:u w:val="single"/>
      <w14:textFill>
        <w14:solidFill>
          <w14:schemeClr w14:val="accent2"/>
        </w14:solidFill>
      </w14:textFill>
    </w:rPr>
  </w:style>
  <w:style w:type="character" w:customStyle="1" w:styleId="161">
    <w:name w:val="明显参考1"/>
    <w:basedOn w:val="132"/>
    <w:qFormat/>
    <w:uiPriority w:val="32"/>
    <w:rPr>
      <w:b/>
      <w:bCs/>
      <w:smallCaps/>
      <w:color w:val="C0504D" w:themeColor="accent2"/>
      <w:spacing w:val="5"/>
      <w:u w:val="single"/>
      <w14:textFill>
        <w14:solidFill>
          <w14:schemeClr w14:val="accent2"/>
        </w14:solidFill>
      </w14:textFill>
    </w:rPr>
  </w:style>
  <w:style w:type="character" w:customStyle="1" w:styleId="162">
    <w:name w:val="书籍标题1"/>
    <w:basedOn w:val="132"/>
    <w:qFormat/>
    <w:uiPriority w:val="33"/>
    <w:rPr>
      <w:b/>
      <w:bCs/>
      <w:smallCaps/>
      <w:spacing w:val="5"/>
    </w:rPr>
  </w:style>
  <w:style w:type="paragraph" w:customStyle="1" w:styleId="163">
    <w:name w:val="TOC 标题1"/>
    <w:basedOn w:val="3"/>
    <w:next w:val="1"/>
    <w:unhideWhenUsed/>
    <w:qFormat/>
    <w:uiPriority w:val="39"/>
    <w:pPr>
      <w:outlineLvl w:val="9"/>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2586</Words>
  <Characters>14741</Characters>
  <Lines>122</Lines>
  <Paragraphs>34</Paragraphs>
  <TotalTime>1</TotalTime>
  <ScaleCrop>false</ScaleCrop>
  <LinksUpToDate>false</LinksUpToDate>
  <CharactersWithSpaces>17293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2013-12-24T07:15:00Z</dcterms:created>
  <dc:creator>python-docx</dc:creator>
  <dc:description>generated by python-docx</dc:description>
  <cp:lastModifiedBy>24147</cp:lastModifiedBy>
  <dcterms:modified xsi:type="dcterms:W3CDTF">2021-12-18T09:43:25Z</dcterms:modified>
  <cp:revision>123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