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BodyText"/>
        <w:jc w:val="center"/>
        <w:rPr>
          <w:rFonts w:ascii="Times New Roman" w:hAnsi="Times New Roman" w:cs="Times New Roman" w:hint="default"/>
          <w:sz w:val="32"/>
          <w:szCs w:val="32"/>
        </w:rPr>
      </w:pPr>
      <w:r>
        <w:rPr>
          <w:rFonts w:ascii="Times New Roman" w:hAnsi="Times New Roman" w:cs="Times New Roman" w:hint="default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10363200</wp:posOffset>
            </wp:positionV>
            <wp:extent cx="406400" cy="2667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1549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32"/>
          <w:szCs w:val="32"/>
        </w:rPr>
        <w:t>2020~2021 学年第一学期高三期初调研试卷</w:t>
      </w:r>
    </w:p>
    <w:p>
      <w:pPr>
        <w:pStyle w:val="BodyText"/>
        <w:jc w:val="center"/>
        <w:rPr>
          <w:rFonts w:ascii="Times New Roman" w:hAnsi="Times New Roman" w:cs="Times New Roman" w:hint="default"/>
          <w:sz w:val="28"/>
          <w:szCs w:val="28"/>
        </w:rPr>
      </w:pP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 xml:space="preserve">                         </w:t>
      </w:r>
      <w:r>
        <w:rPr>
          <w:rFonts w:ascii="Times New Roman" w:hAnsi="Times New Roman" w:cs="Times New Roman" w:hint="default"/>
          <w:sz w:val="32"/>
          <w:szCs w:val="32"/>
        </w:rPr>
        <w:t>英语试题参考答案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 xml:space="preserve">        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8"/>
          <w:szCs w:val="28"/>
        </w:rPr>
        <w:t>2020.09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第一部分 听力（共20小题：每小题1.5分，满分30分）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1-5 ABCBC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</w:rPr>
        <w:t>6-10 ACACB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</w:rPr>
        <w:t>11-15 ABCBC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</w:rPr>
        <w:t>16-20 CBACA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第二部分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阅读（共两节，满分50分）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第一节（共15小题；每小题2.5分，满分37.5分）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21-23 ADD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</w:rPr>
        <w:t>24-27 BDAC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</w:rPr>
        <w:t>28-31 DBBC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 w:hint="default"/>
        </w:rPr>
        <w:t>32-35 BABC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第二节（共5小题；每小题2.5分，满分12.5分）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36-40 DEBFA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第三部分 语言运用（共两节，满分30分）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第一节（共15小题；每小题1分，满分15分）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41-45 DBABD</w:t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46-50 ACBDC</w:t>
      </w:r>
      <w:r>
        <w:rPr>
          <w:rFonts w:ascii="Times New Roman" w:hAnsi="Times New Roman" w:cs="Times New Roman" w:hint="eastAsia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</w:rPr>
        <w:t>51-55 ADBAC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第二节（共10小题；每小题1.5分，满分15分）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56.flying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57.how</w:t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</w:rPr>
        <w:t>58.electrically</w:t>
      </w:r>
      <w:r>
        <w:rPr>
          <w:rFonts w:ascii="Times New Roman" w:hAnsi="Times New Roman" w:cs="Times New Roman" w:hint="eastAsia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>59.designed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60.(to)save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61.are competing 62.that/which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63.with</w:t>
      </w:r>
      <w:r>
        <w:rPr>
          <w:rFonts w:ascii="Times New Roman" w:hAnsi="Times New Roman" w:cs="Times New Roman" w:hint="eastAsia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>64.ambitious</w:t>
      </w:r>
      <w:r>
        <w:rPr>
          <w:rFonts w:ascii="Times New Roman" w:hAnsi="Times New Roman" w:cs="Times New Roman" w:hint="eastAsia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>65.but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第四部分 写作（共两节，满分40分）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第一节（满分15分）</w:t>
      </w:r>
    </w:p>
    <w:p>
      <w:pPr>
        <w:pStyle w:val="BodyText"/>
        <w:jc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 notice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There will be a lecture on western manners by Professor Green,who comes from a famous British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university.The lecture will be given in the Meeting Hall from 2:00 to 4:00 in the afternoon next Tuesday.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All the students in our school are to attend it.Everyone must keep quiet and make notes while listening to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 lecture attentively.After the lecture,Professor Green will answer the questions raised by the teachers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and students.Be sure not to be late.</w:t>
      </w:r>
    </w:p>
    <w:p>
      <w:pPr>
        <w:pStyle w:val="BodyText"/>
        <w:ind w:firstLine="6600" w:firstLineChars="30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 Students'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Union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</w:p>
    <w:p>
      <w:pPr>
        <w:pStyle w:val="BodyText"/>
        <w:jc w:val="both"/>
        <w:rPr>
          <w:rFonts w:ascii="Times New Roman" w:hAnsi="Times New Roman" w:cs="Times New Roman" w:hint="default"/>
        </w:rPr>
      </w:pPr>
    </w:p>
    <w:p>
      <w:pPr>
        <w:pStyle w:val="BodyText"/>
        <w:jc w:val="both"/>
        <w:rPr>
          <w:rFonts w:ascii="Times New Roman" w:hAnsi="Times New Roman" w:cs="Times New Roman" w:hint="default"/>
        </w:rPr>
      </w:pPr>
    </w:p>
    <w:p>
      <w:pPr>
        <w:pStyle w:val="BodyText"/>
        <w:jc w:val="both"/>
        <w:rPr>
          <w:rFonts w:ascii="Times New Roman" w:hAnsi="Times New Roman" w:cs="Times New Roman" w:hint="default"/>
        </w:rPr>
      </w:pP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第二节（满分25分）</w:t>
      </w:r>
    </w:p>
    <w:p>
      <w:pPr>
        <w:pStyle w:val="BodyText"/>
        <w:ind w:firstLine="660" w:firstLineChars="3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u w:val="single"/>
        </w:rPr>
        <w:t>He took my jacket and hung it up with his.and poured tea into two thick pottery mugs</w:t>
      </w:r>
      <w:r>
        <w:rPr>
          <w:rFonts w:ascii="Times New Roman" w:hAnsi="Times New Roman" w:cs="Times New Roman" w:hint="default"/>
        </w:rPr>
        <w:t>.After we sat at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the table,Will told me the whole story.The house my </w:t>
      </w:r>
      <w:r>
        <w:rPr>
          <w:rFonts w:ascii="Times New Roman" w:hAnsi="Times New Roman" w:cs="Times New Roman" w:hint="eastAsia"/>
          <w:lang w:val="en-US" w:eastAsia="zh-CN"/>
        </w:rPr>
        <w:t>f</w:t>
      </w:r>
      <w:r>
        <w:rPr>
          <w:rFonts w:ascii="Times New Roman" w:hAnsi="Times New Roman" w:cs="Times New Roman" w:hint="default"/>
        </w:rPr>
        <w:t>amily was living in was actually built by his</w:t>
      </w:r>
      <w:r>
        <w:rPr>
          <w:rFonts w:ascii="Times New Roman" w:hAnsi="Times New Roman" w:cs="Times New Roman" w:hint="eastAsia"/>
          <w:lang w:val="en-US" w:eastAsia="zh-CN"/>
        </w:rPr>
        <w:t xml:space="preserve"> g</w:t>
      </w:r>
      <w:r>
        <w:rPr>
          <w:rFonts w:ascii="Times New Roman" w:hAnsi="Times New Roman" w:cs="Times New Roman" w:hint="default"/>
        </w:rPr>
        <w:t>randfather.He was bo</w:t>
      </w:r>
      <w:r>
        <w:rPr>
          <w:rFonts w:ascii="Times New Roman" w:hAnsi="Times New Roman" w:cs="Times New Roman" w:hint="eastAsia"/>
          <w:lang w:val="en-US" w:eastAsia="zh-CN"/>
        </w:rPr>
        <w:t>rn</w:t>
      </w:r>
      <w:r>
        <w:rPr>
          <w:rFonts w:ascii="Times New Roman" w:hAnsi="Times New Roman" w:cs="Times New Roman" w:hint="default"/>
        </w:rPr>
        <w:t>,raised and married in that house.Alter his Margaret died,he moved to this small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house.When he heard my parents were looking for a place,he offered the house to them.He thought it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was a perfect place for a writer like my </w:t>
      </w:r>
      <w:r>
        <w:rPr>
          <w:rFonts w:ascii="Times New Roman" w:hAnsi="Times New Roman" w:cs="Times New Roman" w:hint="eastAsia"/>
          <w:lang w:val="en-US" w:eastAsia="zh-CN"/>
        </w:rPr>
        <w:t>f</w:t>
      </w:r>
      <w:r>
        <w:rPr>
          <w:rFonts w:ascii="Times New Roman" w:hAnsi="Times New Roman" w:cs="Times New Roman" w:hint="default"/>
        </w:rPr>
        <w:t>ather-the peace there stimulated imagination.He said again that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he was glad I'd come to visit.</w:t>
      </w:r>
    </w:p>
    <w:p>
      <w:pPr>
        <w:pStyle w:val="BodyText"/>
        <w:ind w:firstLine="660" w:firstLineChars="300"/>
        <w:jc w:val="both"/>
        <w:rPr>
          <w:rFonts w:ascii="Times New Roman" w:hAnsi="Times New Roman" w:cs="Times New Roman" w:hint="default"/>
        </w:rPr>
      </w:pPr>
      <w:bookmarkStart w:id="0" w:name="_GoBack"/>
      <w:bookmarkEnd w:id="0"/>
      <w:r>
        <w:rPr>
          <w:rFonts w:ascii="Times New Roman" w:hAnsi="Times New Roman" w:cs="Times New Roman" w:hint="eastAsia"/>
          <w:u w:val="single"/>
          <w:lang w:val="en-US" w:eastAsia="zh-CN"/>
        </w:rPr>
        <w:t>It</w:t>
      </w:r>
      <w:r>
        <w:rPr>
          <w:rFonts w:ascii="Times New Roman" w:hAnsi="Times New Roman" w:cs="Times New Roman" w:hint="default"/>
          <w:u w:val="single"/>
        </w:rPr>
        <w:t>'s nice to have a new friend,like Wil</w:t>
      </w:r>
      <w:r>
        <w:rPr>
          <w:rFonts w:ascii="Times New Roman" w:hAnsi="Times New Roman" w:cs="Times New Roman" w:hint="eastAsia"/>
          <w:u w:val="single"/>
          <w:lang w:val="en-US" w:eastAsia="zh-CN"/>
        </w:rPr>
        <w:t>l.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I suggested taking pictures of him."My dear,"he said,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strai</w:t>
      </w:r>
      <w:r>
        <w:rPr>
          <w:rFonts w:ascii="Times New Roman" w:hAnsi="Times New Roman" w:cs="Times New Roman" w:hint="eastAsia"/>
          <w:lang w:val="en-US" w:eastAsia="zh-CN"/>
        </w:rPr>
        <w:t>g</w:t>
      </w:r>
      <w:r>
        <w:rPr>
          <w:rFonts w:ascii="Times New Roman" w:hAnsi="Times New Roman" w:cs="Times New Roman" w:hint="default"/>
        </w:rPr>
        <w:t>htening his shoulders and buttoning the top button of his shirt."I would be honored."The soft light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was coming in through the kitchen window onto his face.He sat right there,smiling and talking.I just shot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quickly.Years later,those pictures still brought back the warm memories of that day.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</w:p>
    <w:sectPr>
      <w:footerReference w:type="default" r:id="rId7"/>
      <w:pgSz w:w="12240" w:h="15840"/>
      <w:pgMar w:top="1440" w:right="1800" w:bottom="1440" w:left="1800" w:header="720" w:footer="720" w:gutter="0"/>
      <w:cols w:num="1" w:space="72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6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微软雅黑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微软雅黑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E"/>
    <w:multiLevelType w:val="singleLevel"/>
    <w:tmpl w:val="FFFFFF7E"/>
    <w:lvl w:ilvl="0">
      <w:start w:val="1"/>
      <w:numFmt w:val="decimal"/>
      <w:pStyle w:val="ListNumber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>
      <w:start w:val="1"/>
      <w:numFmt w:val="decimal"/>
      <w:pStyle w:val="ListNumber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>
      <w:start w:val="1"/>
      <w:numFmt w:val="bullet"/>
      <w:pStyle w:val="ListBullet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FFFF83"/>
    <w:lvl w:ilvl="0">
      <w:start w:val="1"/>
      <w:numFmt w:val="bullet"/>
      <w:pStyle w:val="ListBullet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>
      <w:start w:val="1"/>
      <w:numFmt w:val="bullet"/>
      <w:pStyle w:val="List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0D57763A"/>
    <w:rsid w:val="0D6C204E"/>
    <w:rsid w:val="0D9438F9"/>
    <w:rsid w:val="12E8301A"/>
    <w:rsid w:val="14896853"/>
    <w:rsid w:val="14B43592"/>
    <w:rsid w:val="1ADA5C45"/>
    <w:rsid w:val="22877185"/>
    <w:rsid w:val="23615359"/>
    <w:rsid w:val="296A0E97"/>
    <w:rsid w:val="3EEC4F80"/>
    <w:rsid w:val="42DD0B17"/>
    <w:rsid w:val="457900D8"/>
    <w:rsid w:val="487315AD"/>
    <w:rsid w:val="4AB960A4"/>
    <w:rsid w:val="4F0202F9"/>
    <w:rsid w:val="588F77BE"/>
    <w:rsid w:val="79314D49"/>
    <w:rsid w:val="7ED0227A"/>
    <w:rsid w:val="7EE25650"/>
  </w:rsids>
  <m:mathPr>
    <m:mathFont m:val="Cambria Math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 w:semiHidden="0"/>
    <w:lsdException w:name="toa heading"/>
    <w:lsdException w:name="List" w:semiHidden="0"/>
    <w:lsdException w:name="List Bullet" w:semiHidden="0" w:qFormat="1"/>
    <w:lsdException w:name="List Number" w:semiHidden="0"/>
    <w:lsdException w:name="List 2" w:semiHidden="0" w:qFormat="1"/>
    <w:lsdException w:name="List 3" w:semiHidden="0" w:qFormat="1"/>
    <w:lsdException w:name="List 4"/>
    <w:lsdException w:name="List 5"/>
    <w:lsdException w:name="List Bullet 2" w:semiHidden="0" w:qFormat="1"/>
    <w:lsdException w:name="List Bullet 3" w:semiHidden="0" w:qFormat="1"/>
    <w:lsdException w:name="List Bullet 4"/>
    <w:lsdException w:name="List Bullet 5"/>
    <w:lsdException w:name="List Number 2" w:semiHidden="0" w:qFormat="1"/>
    <w:lsdException w:name="List Number 3" w:semiHidden="0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qFormat="1"/>
    <w:lsdException w:name="Body Text Indent"/>
    <w:lsdException w:name="List Continue" w:semiHidden="0"/>
    <w:lsdException w:name="List Continue 2" w:semiHidden="0"/>
    <w:lsdException w:name="List Continue 3" w:semiHidden="0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 w:semiHidden="0"/>
    <w:lsdException w:name="Body Text 3" w:semiHidden="0" w:qFormat="1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200" w:line="276" w:lineRule="auto"/>
    </w:pPr>
    <w:rPr>
      <w:rFonts w:ascii="微软雅黑" w:eastAsia="微软雅黑" w:hAnsi="微软雅黑" w:cstheme="minorBidi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54061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Macro">
    <w:name w:val="macro"/>
    <w:link w:val="MacroTextChar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List3">
    <w:name w:val="List 3"/>
    <w:basedOn w:val="Normal"/>
    <w:uiPriority w:val="99"/>
    <w:unhideWhenUsed/>
    <w:qFormat/>
    <w:pPr>
      <w:ind w:left="1080" w:hanging="360"/>
      <w:contextualSpacing/>
    </w:pPr>
  </w:style>
  <w:style w:type="paragraph" w:styleId="ListNumber2">
    <w:name w:val="List Number 2"/>
    <w:basedOn w:val="Normal"/>
    <w:uiPriority w:val="99"/>
    <w:unhideWhenUsed/>
    <w:qFormat/>
    <w:pPr>
      <w:numPr>
        <w:ilvl w:val="0"/>
        <w:numId w:val="1"/>
      </w:numPr>
      <w:contextualSpacing/>
    </w:pPr>
  </w:style>
  <w:style w:type="paragraph" w:styleId="ListNumber">
    <w:name w:val="List Number"/>
    <w:basedOn w:val="Normal"/>
    <w:uiPriority w:val="99"/>
    <w:unhideWhenUsed/>
    <w:pPr>
      <w:numPr>
        <w:ilvl w:val="0"/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ListBullet">
    <w:name w:val="List Bullet"/>
    <w:basedOn w:val="Normal"/>
    <w:uiPriority w:val="99"/>
    <w:unhideWhenUsed/>
    <w:qFormat/>
    <w:pPr>
      <w:numPr>
        <w:ilvl w:val="0"/>
        <w:numId w:val="3"/>
      </w:numPr>
      <w:contextualSpacing/>
    </w:pPr>
  </w:style>
  <w:style w:type="paragraph" w:styleId="BodyText3">
    <w:name w:val="Body Text 3"/>
    <w:basedOn w:val="Normal"/>
    <w:link w:val="BodyText3Char"/>
    <w:uiPriority w:val="99"/>
    <w:unhideWhenUsed/>
    <w:qFormat/>
    <w:pPr>
      <w:spacing w:after="120"/>
    </w:pPr>
    <w:rPr>
      <w:sz w:val="16"/>
      <w:szCs w:val="16"/>
    </w:rPr>
  </w:style>
  <w:style w:type="paragraph" w:styleId="ListBullet3">
    <w:name w:val="List Bullet 3"/>
    <w:basedOn w:val="Normal"/>
    <w:uiPriority w:val="99"/>
    <w:unhideWhenUsed/>
    <w:qFormat/>
    <w:pPr>
      <w:numPr>
        <w:ilvl w:val="0"/>
        <w:numId w:val="4"/>
      </w:numPr>
      <w:contextualSpacing/>
    </w:pPr>
  </w:style>
  <w:style w:type="paragraph" w:styleId="BodyText">
    <w:name w:val="Body Text"/>
    <w:basedOn w:val="Normal"/>
    <w:link w:val="BodyTextChar"/>
    <w:uiPriority w:val="99"/>
    <w:unhideWhenUsed/>
    <w:qFormat/>
    <w:pPr>
      <w:spacing w:after="120"/>
    </w:pPr>
  </w:style>
  <w:style w:type="paragraph" w:styleId="ListNumber3">
    <w:name w:val="List Number 3"/>
    <w:basedOn w:val="Normal"/>
    <w:uiPriority w:val="99"/>
    <w:unhideWhenUsed/>
    <w:pPr>
      <w:numPr>
        <w:ilvl w:val="0"/>
        <w:numId w:val="5"/>
      </w:numPr>
      <w:contextualSpacing/>
    </w:pPr>
  </w:style>
  <w:style w:type="paragraph" w:styleId="List2">
    <w:name w:val="List 2"/>
    <w:basedOn w:val="Normal"/>
    <w:uiPriority w:val="99"/>
    <w:unhideWhenUsed/>
    <w:qFormat/>
    <w:pPr>
      <w:ind w:left="720" w:hanging="360"/>
      <w:contextualSpacing/>
    </w:pPr>
  </w:style>
  <w:style w:type="paragraph" w:styleId="ListContinue">
    <w:name w:val="List Continue"/>
    <w:basedOn w:val="Normal"/>
    <w:uiPriority w:val="99"/>
    <w:unhideWhenUsed/>
    <w:pPr>
      <w:spacing w:after="120"/>
      <w:ind w:left="360"/>
      <w:contextualSpacing/>
    </w:pPr>
  </w:style>
  <w:style w:type="paragraph" w:styleId="ListBullet2">
    <w:name w:val="List Bullet 2"/>
    <w:basedOn w:val="Normal"/>
    <w:uiPriority w:val="99"/>
    <w:unhideWhenUsed/>
    <w:qFormat/>
    <w:pPr>
      <w:numPr>
        <w:ilvl w:val="0"/>
        <w:numId w:val="6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List">
    <w:name w:val="List"/>
    <w:basedOn w:val="Normal"/>
    <w:uiPriority w:val="99"/>
    <w:unhideWhenUsed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unhideWhenUsed/>
    <w:pPr>
      <w:spacing w:after="120" w:line="480" w:lineRule="auto"/>
    </w:pPr>
  </w:style>
  <w:style w:type="paragraph" w:styleId="ListContinue2">
    <w:name w:val="List Continue 2"/>
    <w:basedOn w:val="Normal"/>
    <w:uiPriority w:val="99"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pPr>
      <w:spacing w:after="120"/>
      <w:ind w:left="108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LightShadingAccent1">
    <w:name w:val="Light Shading Accent 1"/>
    <w:basedOn w:val="TableNormal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">
    <w:name w:val="Light Shading Accent 2"/>
    <w:basedOn w:val="TableNormal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LightShadingAccent3">
    <w:name w:val="Light Shading Accent 3"/>
    <w:basedOn w:val="TableNormal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">
    <w:name w:val="Light Shading Accent 4"/>
    <w:basedOn w:val="TableNormal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">
    <w:name w:val="Light Shading Accent 5"/>
    <w:basedOn w:val="TableNormal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LightShadingAccent6">
    <w:name w:val="Light Shading Accent 6"/>
    <w:basedOn w:val="TableNormal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LightList">
    <w:name w:val="Light List"/>
    <w:basedOn w:val="TableNormal"/>
    <w:uiPriority w:val="61"/>
    <w:pPr>
      <w:spacing w:after="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Accent1">
    <w:name w:val="Light List Accent 1"/>
    <w:basedOn w:val="TableNormal"/>
    <w:uiPriority w:val="61"/>
    <w:pPr>
      <w:spacing w:after="0" w:line="240" w:lineRule="auto"/>
    </w:p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">
    <w:name w:val="Light List Accent 2"/>
    <w:basedOn w:val="TableNormal"/>
    <w:uiPriority w:val="61"/>
    <w:pPr>
      <w:spacing w:after="0" w:line="240" w:lineRule="auto"/>
    </w:p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">
    <w:name w:val="Light List Accent 3"/>
    <w:basedOn w:val="TableNormal"/>
    <w:uiPriority w:val="61"/>
    <w:pPr>
      <w:spacing w:after="0" w:line="240" w:lineRule="auto"/>
    </w:p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">
    <w:name w:val="Light List Accent 4"/>
    <w:basedOn w:val="TableNormal"/>
    <w:uiPriority w:val="61"/>
    <w:pPr>
      <w:spacing w:after="0" w:line="240" w:lineRule="auto"/>
    </w:p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">
    <w:name w:val="Light List Accent 5"/>
    <w:basedOn w:val="TableNormal"/>
    <w:uiPriority w:val="61"/>
    <w:pPr>
      <w:spacing w:after="0" w:line="240" w:lineRule="auto"/>
    </w:p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">
    <w:name w:val="Light List Accent 6"/>
    <w:basedOn w:val="TableNormal"/>
    <w:uiPriority w:val="61"/>
    <w:pPr>
      <w:spacing w:after="0" w:line="240" w:lineRule="auto"/>
    </w:p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pPr>
      <w:spacing w:after="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LightGridAccent1">
    <w:name w:val="Light Grid Accent 1"/>
    <w:basedOn w:val="TableNormal"/>
    <w:uiPriority w:val="62"/>
    <w:pPr>
      <w:spacing w:after="0" w:line="240" w:lineRule="auto"/>
    </w:p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LightGridAccent2">
    <w:name w:val="Light Grid Accent 2"/>
    <w:basedOn w:val="TableNormal"/>
    <w:uiPriority w:val="62"/>
    <w:pPr>
      <w:spacing w:after="0" w:line="240" w:lineRule="auto"/>
    </w:p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LightGridAccent3">
    <w:name w:val="Light Grid Accent 3"/>
    <w:basedOn w:val="TableNormal"/>
    <w:uiPriority w:val="62"/>
    <w:pPr>
      <w:spacing w:after="0" w:line="240" w:lineRule="auto"/>
    </w:p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LightGridAccent4">
    <w:name w:val="Light Grid Accent 4"/>
    <w:basedOn w:val="TableNormal"/>
    <w:uiPriority w:val="62"/>
    <w:pPr>
      <w:spacing w:after="0" w:line="240" w:lineRule="auto"/>
    </w:p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LightGridAccent5">
    <w:name w:val="Light Grid Accent 5"/>
    <w:basedOn w:val="TableNormal"/>
    <w:uiPriority w:val="62"/>
    <w:pPr>
      <w:spacing w:after="0" w:line="240" w:lineRule="auto"/>
    </w:p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LightGridAccent6">
    <w:name w:val="Light Grid Accent 6"/>
    <w:basedOn w:val="TableNormal"/>
    <w:uiPriority w:val="62"/>
    <w:pPr>
      <w:spacing w:after="0" w:line="240" w:lineRule="auto"/>
    </w:p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Borders>
        <w:top w:val="single" w:sz="8" w:space="0" w:color="3F3F3F" w:themeColor="text1" w:themeTint="BF"/>
        <w:left w:val="single" w:sz="8" w:space="0" w:color="3F3F3F" w:themeColor="text1" w:themeTint="BF"/>
        <w:bottom w:val="single" w:sz="8" w:space="0" w:color="3F3F3F" w:themeColor="text1" w:themeTint="BF"/>
        <w:right w:val="single" w:sz="8" w:space="0" w:color="3F3F3F" w:themeColor="text1" w:themeTint="BF"/>
        <w:insideH w:val="single" w:sz="8" w:space="0" w:color="3F3F3F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3F3F3F" w:themeColor="text1" w:themeTint="BF"/>
          <w:left w:val="single" w:sz="8" w:space="0" w:color="3F3F3F" w:themeColor="text1" w:themeTint="BF"/>
          <w:bottom w:val="single" w:sz="8" w:space="0" w:color="3F3F3F" w:themeColor="text1" w:themeTint="BF"/>
          <w:right w:val="single" w:sz="8" w:space="0" w:color="3F3F3F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F3F3F" w:themeColor="text1" w:themeTint="BF"/>
          <w:left w:val="single" w:sz="8" w:space="0" w:color="3F3F3F" w:themeColor="text1" w:themeTint="BF"/>
          <w:bottom w:val="single" w:sz="8" w:space="0" w:color="3F3F3F" w:themeColor="text1" w:themeTint="BF"/>
          <w:right w:val="single" w:sz="8" w:space="0" w:color="3F3F3F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pPr>
      <w:spacing w:after="0" w:line="240" w:lineRule="auto"/>
    </w:pPr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pPr>
      <w:spacing w:after="0" w:line="240" w:lineRule="auto"/>
    </w:pPr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pPr>
      <w:spacing w:after="0" w:line="240" w:lineRule="auto"/>
    </w:pPr>
    <w:tblPr>
      <w:tblBorders>
        <w:top w:val="single" w:sz="8" w:space="0" w:color="B4CC82" w:themeColor="accent3" w:themeTint="BF"/>
        <w:left w:val="single" w:sz="8" w:space="0" w:color="B4CC82" w:themeColor="accent3" w:themeTint="BF"/>
        <w:bottom w:val="single" w:sz="8" w:space="0" w:color="B4CC82" w:themeColor="accent3" w:themeTint="BF"/>
        <w:right w:val="single" w:sz="8" w:space="0" w:color="B4CC82" w:themeColor="accent3" w:themeTint="BF"/>
        <w:insideH w:val="single" w:sz="8" w:space="0" w:color="B4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B4CC82" w:themeColor="accent3" w:themeTint="BF"/>
          <w:left w:val="single" w:sz="8" w:space="0" w:color="B4CC82" w:themeColor="accent3" w:themeTint="BF"/>
          <w:bottom w:val="single" w:sz="8" w:space="0" w:color="B4CC82" w:themeColor="accent3" w:themeTint="BF"/>
          <w:right w:val="single" w:sz="8" w:space="0" w:color="B4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CC82" w:themeColor="accent3" w:themeTint="BF"/>
          <w:left w:val="single" w:sz="8" w:space="0" w:color="B4CC82" w:themeColor="accent3" w:themeTint="BF"/>
          <w:bottom w:val="single" w:sz="8" w:space="0" w:color="B4CC82" w:themeColor="accent3" w:themeTint="BF"/>
          <w:right w:val="single" w:sz="8" w:space="0" w:color="B4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pPr>
      <w:spacing w:after="0" w:line="240" w:lineRule="auto"/>
    </w:pPr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pPr>
      <w:spacing w:after="0" w:line="240" w:lineRule="auto"/>
    </w:pPr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pPr>
      <w:spacing w:after="0" w:line="240" w:lineRule="auto"/>
    </w:pPr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MediumList1Accent1">
    <w:name w:val="Medium List 1 Accent 1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Accent2">
    <w:name w:val="Medium List 1 Accent 2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MediumList1Accent3">
    <w:name w:val="Medium List 1 Accent 3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Accent4">
    <w:name w:val="Medium List 1 Accent 4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Accent5">
    <w:name w:val="Medium List 1 Accent 5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MediumList1Accent6">
    <w:name w:val="Medium List 1 Accent 6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MediumList2">
    <w:name w:val="Medium Lis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pPr>
      <w:spacing w:after="0" w:line="240" w:lineRule="auto"/>
    </w:pPr>
    <w:tblPr>
      <w:tblBorders>
        <w:top w:val="single" w:sz="8" w:space="0" w:color="3F3F3F" w:themeColor="text1" w:themeTint="BF"/>
        <w:left w:val="single" w:sz="8" w:space="0" w:color="3F3F3F" w:themeColor="text1" w:themeTint="BF"/>
        <w:bottom w:val="single" w:sz="8" w:space="0" w:color="3F3F3F" w:themeColor="text1" w:themeTint="BF"/>
        <w:right w:val="single" w:sz="8" w:space="0" w:color="3F3F3F" w:themeColor="text1" w:themeTint="BF"/>
        <w:insideH w:val="single" w:sz="8" w:space="0" w:color="3F3F3F" w:themeColor="text1" w:themeTint="BF"/>
        <w:insideV w:val="single" w:sz="8" w:space="0" w:color="3F3F3F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F3F3F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MediumGrid1Accent1">
    <w:name w:val="Medium Grid 1 Accent 1"/>
    <w:basedOn w:val="TableNormal"/>
    <w:uiPriority w:val="67"/>
    <w:pPr>
      <w:spacing w:after="0" w:line="240" w:lineRule="auto"/>
    </w:pPr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MediumGrid1Accent2">
    <w:name w:val="Medium Grid 1 Accent 2"/>
    <w:basedOn w:val="TableNormal"/>
    <w:uiPriority w:val="67"/>
    <w:pPr>
      <w:spacing w:after="0" w:line="240" w:lineRule="auto"/>
    </w:pPr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Accent3">
    <w:name w:val="Medium Grid 1 Accent 3"/>
    <w:basedOn w:val="TableNormal"/>
    <w:uiPriority w:val="67"/>
    <w:pPr>
      <w:spacing w:after="0" w:line="240" w:lineRule="auto"/>
    </w:pPr>
    <w:tblPr>
      <w:tblBorders>
        <w:top w:val="single" w:sz="8" w:space="0" w:color="B4CC82" w:themeColor="accent3" w:themeTint="BF"/>
        <w:left w:val="single" w:sz="8" w:space="0" w:color="B4CC82" w:themeColor="accent3" w:themeTint="BF"/>
        <w:bottom w:val="single" w:sz="8" w:space="0" w:color="B4CC82" w:themeColor="accent3" w:themeTint="BF"/>
        <w:right w:val="single" w:sz="8" w:space="0" w:color="B4CC82" w:themeColor="accent3" w:themeTint="BF"/>
        <w:insideH w:val="single" w:sz="8" w:space="0" w:color="B4CC82" w:themeColor="accent3" w:themeTint="BF"/>
        <w:insideV w:val="single" w:sz="8" w:space="0" w:color="B4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Accent4">
    <w:name w:val="Medium Grid 1 Accent 4"/>
    <w:basedOn w:val="TableNormal"/>
    <w:uiPriority w:val="67"/>
    <w:pPr>
      <w:spacing w:after="0" w:line="240" w:lineRule="auto"/>
    </w:pPr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Accent5">
    <w:name w:val="Medium Grid 1 Accent 5"/>
    <w:basedOn w:val="TableNormal"/>
    <w:uiPriority w:val="67"/>
    <w:pPr>
      <w:spacing w:after="0" w:line="240" w:lineRule="auto"/>
    </w:pPr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Accent6">
    <w:name w:val="Medium Grid 1 Accent 6"/>
    <w:basedOn w:val="TableNormal"/>
    <w:uiPriority w:val="67"/>
    <w:pPr>
      <w:spacing w:after="0" w:line="240" w:lineRule="auto"/>
    </w:pPr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1">
    <w:name w:val="Medium Grid 2 Accent 1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2">
    <w:name w:val="Medium Grid 2 Accent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3">
    <w:name w:val="Medium Grid 2 Accent 3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4">
    <w:name w:val="Medium Grid 2 Accent 4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5">
    <w:name w:val="Medium Grid 2 Accent 5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6">
    <w:name w:val="Medium Grid 2 Accent 6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7F7F7F" w:themeFill="text1" w:themeFillTint="7F"/>
      </w:tcPr>
    </w:tblStylePr>
  </w:style>
  <w:style w:type="table" w:styleId="MediumGrid3Accent1">
    <w:name w:val="Medium Grid 3 Accent 1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C0DE" w:themeFill="accent1" w:themeFillTint="7F"/>
      </w:tcPr>
    </w:tblStylePr>
  </w:style>
  <w:style w:type="table" w:styleId="MediumGrid3Accent2">
    <w:name w:val="Medium Grid 3 Accent 2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MediumGrid3Accent3">
    <w:name w:val="Medium Grid 3 Accent 3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MediumGrid3Accent4">
    <w:name w:val="Medium Grid 3 Accent 4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MediumGrid3Accent5">
    <w:name w:val="Medium Grid 3 Accent 5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MediumGrid3Accent6">
    <w:name w:val="Medium Grid 3 Accent 6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Accent1">
    <w:name w:val="Dark List Accent 1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DarkListAccent2">
    <w:name w:val="Dark List Accent 2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DarkListAccent3">
    <w:name w:val="Dark List Accent 3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Accent4">
    <w:name w:val="Dark List Accent 4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Accent5">
    <w:name w:val="Dark List Accent 5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Accent6">
    <w:name w:val="Dark List Accent 6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ColorfulShading">
    <w:name w:val="Colorful Shading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1">
    <w:name w:val="Colorful Shading Accent 1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2">
    <w:name w:val="Colorful Shading Accent 2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3">
    <w:name w:val="Colorful Shading Accent 3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Accent4">
    <w:name w:val="Colorful Shading Accent 4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5">
    <w:name w:val="Colorful Shading Accent 5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6">
    <w:name w:val="Colorful Shading Accent 6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List">
    <w:name w:val="Colorful List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Accent1">
    <w:name w:val="Colorful List Accent 1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Accent2">
    <w:name w:val="Colorful List Accent 2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Accent3">
    <w:name w:val="Colorful List Accent 3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Accent4">
    <w:name w:val="Colorful List Accent 4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Accent5">
    <w:name w:val="Colorful List Accent 5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Accent6">
    <w:name w:val="Colorful List Accent 6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ColorfulGridAccent1">
    <w:name w:val="Colorful Grid Accent 1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ColorfulGridAccent2">
    <w:name w:val="Colorful Grid Accent 2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Accent3">
    <w:name w:val="Colorful Grid Accent 3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Accent4">
    <w:name w:val="Colorful Grid Accent 4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Accent5">
    <w:name w:val="Colorful Grid Accent 5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Accent6">
    <w:name w:val="Colorful Grid Accent 6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NoSpacing">
    <w:name w:val="No Spacing"/>
    <w:uiPriority w:val="1"/>
    <w:qFormat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uiPriority w:val="99"/>
    <w:qFormat/>
  </w:style>
  <w:style w:type="character" w:customStyle="1" w:styleId="BodyText2Char">
    <w:name w:val="Body Text 2 Char"/>
    <w:basedOn w:val="DefaultParagraphFont"/>
    <w:link w:val="BodyText2"/>
    <w:uiPriority w:val="99"/>
    <w:qFormat/>
  </w:style>
  <w:style w:type="character" w:customStyle="1" w:styleId="BodyText3Char">
    <w:name w:val="Body Text 3 Char"/>
    <w:basedOn w:val="DefaultParagraphFont"/>
    <w:link w:val="BodyText3"/>
    <w:uiPriority w:val="99"/>
    <w:qFormat/>
    <w:rPr>
      <w:sz w:val="16"/>
      <w:szCs w:val="16"/>
    </w:rPr>
  </w:style>
  <w:style w:type="character" w:customStyle="1" w:styleId="MacroTextChar">
    <w:name w:val="Macro Text Char"/>
    <w:basedOn w:val="DefaultParagraphFont"/>
    <w:link w:val="Macro"/>
    <w:uiPriority w:val="99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54061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5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SubtleEmphasis">
    <w:name w:val="Subtle Emphasis"/>
    <w:basedOn w:val="DefaultParagraphFont"/>
    <w:uiPriority w:val="19"/>
    <w:qFormat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customStyle="1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爱拼才会赢</cp:lastModifiedBy>
  <cp:revision>1</cp:revision>
  <dcterms:created xsi:type="dcterms:W3CDTF">2013-12-23T23:15:00Z</dcterms:created>
  <dcterms:modified xsi:type="dcterms:W3CDTF">2020-09-04T00:56:33Z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