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b/>
          <w:bCs/>
        </w:rPr>
      </w:pPr>
      <w:r>
        <w:rPr>
          <w:rFonts w:ascii="Times New Roman" w:hAnsi="Times New Roman" w:eastAsia="Times New Roman" w:cs="Times New Roman"/>
          <w:b/>
          <w:bCs/>
          <w:color w:val="000000"/>
          <w:spacing w:val="0"/>
          <w:w w:val="100"/>
          <w:position w:val="0"/>
          <w:lang w:val="zh-CN" w:eastAsia="zh-CN" w:bidi="zh-CN"/>
        </w:rPr>
        <w:t>2019</w:t>
      </w:r>
      <w:r>
        <w:rPr>
          <w:b/>
          <w:bCs/>
          <w:color w:val="000000"/>
          <w:spacing w:val="0"/>
          <w:w w:val="100"/>
          <w:position w:val="0"/>
        </w:rPr>
        <w:t>年</w:t>
      </w:r>
      <w:r>
        <w:rPr>
          <w:rFonts w:ascii="Times New Roman" w:hAnsi="Times New Roman" w:eastAsia="Times New Roman" w:cs="Times New Roman"/>
          <w:b/>
          <w:bCs/>
          <w:color w:val="000000"/>
          <w:spacing w:val="0"/>
          <w:w w:val="100"/>
          <w:position w:val="0"/>
          <w:lang w:val="zh-CN" w:eastAsia="zh-CN" w:bidi="zh-CN"/>
        </w:rPr>
        <w:t>11</w:t>
      </w:r>
      <w:r>
        <w:rPr>
          <w:b/>
          <w:bCs/>
          <w:color w:val="000000"/>
          <w:spacing w:val="0"/>
          <w:w w:val="100"/>
          <w:position w:val="0"/>
        </w:rPr>
        <w:t>月绍兴市高考科目诊断性考试</w:t>
      </w:r>
    </w:p>
    <w:p>
      <w:pPr>
        <w:pStyle w:val="13"/>
        <w:keepNext/>
        <w:keepLines/>
        <w:pageBreakBefore w:val="0"/>
        <w:widowControl w:val="0"/>
        <w:shd w:val="clear" w:color="auto" w:fill="auto"/>
        <w:kinsoku/>
        <w:wordWrap/>
        <w:overflowPunct/>
        <w:topLinePunct w:val="0"/>
        <w:autoSpaceDE/>
        <w:autoSpaceDN/>
        <w:bidi w:val="0"/>
        <w:adjustRightInd/>
        <w:snapToGrid w:val="0"/>
        <w:spacing w:before="0" w:after="0" w:line="360" w:lineRule="auto"/>
        <w:ind w:left="0" w:right="0" w:firstLine="0"/>
        <w:jc w:val="center"/>
        <w:textAlignment w:val="auto"/>
        <w:rPr>
          <w:b/>
          <w:bCs/>
        </w:rPr>
      </w:pPr>
      <w:bookmarkStart w:id="0" w:name="bookmark0"/>
      <w:bookmarkStart w:id="1" w:name="bookmark1"/>
      <w:bookmarkStart w:id="2" w:name="bookmark2"/>
      <w:r>
        <w:rPr>
          <w:b/>
          <w:bCs/>
          <w:color w:val="000000"/>
          <w:spacing w:val="0"/>
          <w:w w:val="100"/>
          <w:position w:val="0"/>
        </w:rPr>
        <w:t>英</w:t>
      </w:r>
      <w:r>
        <w:rPr>
          <w:rFonts w:hint="eastAsia"/>
          <w:b/>
          <w:bCs/>
          <w:color w:val="000000"/>
          <w:spacing w:val="0"/>
          <w:w w:val="100"/>
          <w:position w:val="0"/>
          <w:lang w:val="en-US" w:eastAsia="zh-CN"/>
        </w:rPr>
        <w:tab/>
        <w:t/>
      </w:r>
      <w:r>
        <w:rPr>
          <w:rFonts w:hint="eastAsia"/>
          <w:b/>
          <w:bCs/>
          <w:color w:val="000000"/>
          <w:spacing w:val="0"/>
          <w:w w:val="100"/>
          <w:position w:val="0"/>
          <w:lang w:val="en-US" w:eastAsia="zh-CN"/>
        </w:rPr>
        <w:tab/>
        <w:t/>
      </w:r>
      <w:r>
        <w:rPr>
          <w:rFonts w:hint="eastAsia"/>
          <w:b/>
          <w:bCs/>
          <w:color w:val="000000"/>
          <w:spacing w:val="0"/>
          <w:w w:val="100"/>
          <w:position w:val="0"/>
          <w:lang w:val="en-US" w:eastAsia="zh-CN"/>
        </w:rPr>
        <w:tab/>
      </w:r>
      <w:r>
        <w:rPr>
          <w:b/>
          <w:bCs/>
          <w:color w:val="000000"/>
          <w:spacing w:val="0"/>
          <w:w w:val="100"/>
          <w:position w:val="0"/>
        </w:rPr>
        <w:t>语</w:t>
      </w:r>
      <w:bookmarkEnd w:id="0"/>
      <w:bookmarkEnd w:id="1"/>
      <w:bookmarkEnd w:id="2"/>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b w:val="0"/>
          <w:bCs w:val="0"/>
          <w:i w:val="0"/>
          <w:iCs w:val="0"/>
          <w:smallCaps w:val="0"/>
          <w:strike w:val="0"/>
          <w:color w:val="000000"/>
          <w:spacing w:val="0"/>
          <w:w w:val="100"/>
          <w:position w:val="0"/>
        </w:rPr>
      </w:pPr>
      <w:r>
        <w:rPr>
          <w:b w:val="0"/>
          <w:bCs w:val="0"/>
          <w:i w:val="0"/>
          <w:iCs w:val="0"/>
          <w:smallCaps w:val="0"/>
          <w:strike w:val="0"/>
          <w:color w:val="000000"/>
          <w:spacing w:val="0"/>
          <w:w w:val="100"/>
          <w:position w:val="0"/>
        </w:rPr>
        <w:t>第</w:t>
      </w:r>
      <w:r>
        <w:rPr>
          <w:rFonts w:hint="default" w:ascii="Times New Roman" w:hAnsi="Times New Roman" w:cs="Times New Roman"/>
          <w:b w:val="0"/>
          <w:bCs w:val="0"/>
          <w:i w:val="0"/>
          <w:iCs w:val="0"/>
          <w:smallCaps w:val="0"/>
          <w:strike w:val="0"/>
          <w:color w:val="000000"/>
          <w:spacing w:val="0"/>
          <w:w w:val="100"/>
          <w:position w:val="0"/>
        </w:rPr>
        <w:t>I</w:t>
      </w:r>
      <w:r>
        <w:rPr>
          <w:b w:val="0"/>
          <w:bCs w:val="0"/>
          <w:i w:val="0"/>
          <w:iCs w:val="0"/>
          <w:smallCaps w:val="0"/>
          <w:strike w:val="0"/>
          <w:color w:val="000000"/>
          <w:spacing w:val="0"/>
          <w:w w:val="100"/>
          <w:position w:val="0"/>
        </w:rPr>
        <w:t>卷</w:t>
      </w:r>
    </w:p>
    <w:p>
      <w:pPr>
        <w:pStyle w:val="15"/>
        <w:keepNext w:val="0"/>
        <w:keepLines w:val="0"/>
        <w:widowControl w:val="0"/>
        <w:shd w:val="clear" w:color="auto" w:fill="auto"/>
        <w:bidi w:val="0"/>
        <w:spacing w:before="0" w:after="0" w:line="360" w:lineRule="auto"/>
        <w:ind w:left="0" w:right="0" w:firstLine="0"/>
        <w:jc w:val="both"/>
        <w:rPr>
          <w:b/>
          <w:bCs/>
          <w:sz w:val="21"/>
          <w:szCs w:val="21"/>
        </w:rPr>
      </w:pPr>
      <w:r>
        <w:rPr>
          <w:b/>
          <w:bCs/>
          <w:color w:val="000000"/>
          <w:spacing w:val="0"/>
          <w:w w:val="100"/>
          <w:position w:val="0"/>
          <w:sz w:val="21"/>
          <w:szCs w:val="21"/>
        </w:rPr>
        <w:t>注意事项：</w:t>
      </w:r>
    </w:p>
    <w:p>
      <w:pPr>
        <w:pStyle w:val="15"/>
        <w:keepNext w:val="0"/>
        <w:keepLines w:val="0"/>
        <w:pageBreakBefore w:val="0"/>
        <w:widowControl w:val="0"/>
        <w:numPr>
          <w:ilvl w:val="0"/>
          <w:numId w:val="1"/>
        </w:numPr>
        <w:shd w:val="clear" w:color="auto" w:fill="auto"/>
        <w:tabs>
          <w:tab w:val="left" w:pos="922"/>
        </w:tabs>
        <w:kinsoku/>
        <w:wordWrap/>
        <w:overflowPunct/>
        <w:topLinePunct w:val="0"/>
        <w:autoSpaceDE/>
        <w:autoSpaceDN/>
        <w:bidi w:val="0"/>
        <w:adjustRightInd/>
        <w:snapToGrid/>
        <w:spacing w:before="0" w:after="0" w:line="360" w:lineRule="auto"/>
        <w:ind w:left="0" w:right="0" w:firstLine="420" w:firstLineChars="200"/>
        <w:jc w:val="both"/>
        <w:textAlignment w:val="auto"/>
        <w:rPr>
          <w:rFonts w:hint="eastAsia" w:ascii="楷体" w:hAnsi="楷体" w:eastAsia="楷体" w:cs="楷体"/>
          <w:sz w:val="21"/>
          <w:szCs w:val="21"/>
        </w:rPr>
      </w:pPr>
      <w:bookmarkStart w:id="3" w:name="bookmark3"/>
      <w:bookmarkEnd w:id="3"/>
      <w:r>
        <w:rPr>
          <w:rFonts w:hint="eastAsia" w:ascii="楷体" w:hAnsi="楷体" w:eastAsia="楷体" w:cs="楷体"/>
          <w:color w:val="000000"/>
          <w:spacing w:val="0"/>
          <w:w w:val="100"/>
          <w:position w:val="0"/>
          <w:sz w:val="21"/>
          <w:szCs w:val="21"/>
        </w:rPr>
        <w:t>答第I卷前，考生务必将自己的姓名、准考证号填写在答题卡上。</w:t>
      </w:r>
    </w:p>
    <w:p>
      <w:pPr>
        <w:pStyle w:val="15"/>
        <w:keepNext w:val="0"/>
        <w:keepLines w:val="0"/>
        <w:pageBreakBefore w:val="0"/>
        <w:widowControl w:val="0"/>
        <w:numPr>
          <w:ilvl w:val="0"/>
          <w:numId w:val="1"/>
        </w:numPr>
        <w:shd w:val="clear" w:color="auto" w:fill="auto"/>
        <w:tabs>
          <w:tab w:val="left" w:pos="922"/>
        </w:tabs>
        <w:kinsoku/>
        <w:wordWrap/>
        <w:overflowPunct/>
        <w:topLinePunct w:val="0"/>
        <w:autoSpaceDE/>
        <w:autoSpaceDN/>
        <w:bidi w:val="0"/>
        <w:adjustRightInd/>
        <w:snapToGrid/>
        <w:spacing w:before="0" w:after="0" w:line="360" w:lineRule="auto"/>
        <w:ind w:left="0" w:right="0" w:firstLine="420" w:firstLineChars="200"/>
        <w:jc w:val="both"/>
        <w:textAlignment w:val="auto"/>
        <w:rPr>
          <w:rFonts w:hint="eastAsia" w:ascii="楷体" w:hAnsi="楷体" w:eastAsia="楷体" w:cs="楷体"/>
          <w:sz w:val="21"/>
          <w:szCs w:val="21"/>
        </w:rPr>
      </w:pPr>
      <w:bookmarkStart w:id="4" w:name="bookmark4"/>
      <w:bookmarkEnd w:id="4"/>
      <w:r>
        <w:rPr>
          <w:rFonts w:hint="eastAsia" w:ascii="楷体" w:hAnsi="楷体" w:eastAsia="楷体" w:cs="楷体"/>
          <w:color w:val="000000"/>
          <w:spacing w:val="0"/>
          <w:w w:val="100"/>
          <w:position w:val="0"/>
          <w:sz w:val="21"/>
          <w:szCs w:val="21"/>
        </w:rPr>
        <w:t>选出每小题答案后，用铅笔把答题卡上对应题目的答案标号涂黑。如需改动，用橡皮擦干净后，再选涂其他答案标号。不能答在本试卷上，否则无效。</w:t>
      </w:r>
    </w:p>
    <w:p>
      <w:pPr>
        <w:pStyle w:val="17"/>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sz w:val="21"/>
          <w:szCs w:val="21"/>
        </w:rPr>
      </w:pPr>
      <w:bookmarkStart w:id="5" w:name="bookmark7"/>
      <w:bookmarkStart w:id="6" w:name="bookmark5"/>
      <w:bookmarkStart w:id="7" w:name="bookmark6"/>
      <w:r>
        <w:rPr>
          <w:color w:val="000000"/>
          <w:spacing w:val="0"/>
          <w:w w:val="100"/>
          <w:position w:val="0"/>
          <w:sz w:val="21"/>
          <w:szCs w:val="21"/>
        </w:rPr>
        <w:t>第一部分：听力（共两节，满分</w:t>
      </w:r>
      <w:r>
        <w:rPr>
          <w:rFonts w:ascii="Times New Roman" w:hAnsi="Times New Roman" w:eastAsia="Times New Roman" w:cs="Times New Roman"/>
          <w:color w:val="000000"/>
          <w:spacing w:val="0"/>
          <w:w w:val="100"/>
          <w:position w:val="0"/>
          <w:sz w:val="21"/>
          <w:szCs w:val="21"/>
        </w:rPr>
        <w:t>30</w:t>
      </w:r>
      <w:r>
        <w:rPr>
          <w:color w:val="000000"/>
          <w:spacing w:val="0"/>
          <w:w w:val="100"/>
          <w:position w:val="0"/>
          <w:sz w:val="21"/>
          <w:szCs w:val="21"/>
        </w:rPr>
        <w:t>分）</w:t>
      </w:r>
      <w:bookmarkEnd w:id="5"/>
      <w:bookmarkEnd w:id="6"/>
      <w:bookmarkEnd w:id="7"/>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sz w:val="21"/>
          <w:szCs w:val="21"/>
        </w:rPr>
      </w:pPr>
      <w:r>
        <w:rPr>
          <w:color w:val="000000"/>
          <w:spacing w:val="0"/>
          <w:w w:val="100"/>
          <w:position w:val="0"/>
          <w:sz w:val="21"/>
          <w:szCs w:val="21"/>
        </w:rPr>
        <w:t>做题时，先将答案标在试卷上。录音内容结束后，你将有两分钟的时间将试卷上的答案转涂到答题卡上。</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b/>
          <w:bCs/>
          <w:i w:val="0"/>
          <w:iCs w:val="0"/>
          <w:smallCaps w:val="0"/>
          <w:strike w:val="0"/>
          <w:color w:val="000000"/>
          <w:spacing w:val="0"/>
          <w:w w:val="100"/>
          <w:position w:val="0"/>
          <w:sz w:val="21"/>
          <w:szCs w:val="21"/>
        </w:rPr>
      </w:pPr>
      <w:r>
        <w:rPr>
          <w:b/>
          <w:bCs/>
          <w:i w:val="0"/>
          <w:iCs w:val="0"/>
          <w:smallCaps w:val="0"/>
          <w:strike w:val="0"/>
          <w:color w:val="000000"/>
          <w:spacing w:val="0"/>
          <w:w w:val="100"/>
          <w:position w:val="0"/>
          <w:sz w:val="21"/>
          <w:szCs w:val="21"/>
        </w:rPr>
        <w:t>第一节（共5小题；每小题</w:t>
      </w:r>
      <w:r>
        <w:rPr>
          <w:b/>
          <w:bCs/>
          <w:i w:val="0"/>
          <w:iCs w:val="0"/>
          <w:smallCaps w:val="0"/>
          <w:strike w:val="0"/>
          <w:color w:val="000000"/>
          <w:spacing w:val="0"/>
          <w:w w:val="100"/>
          <w:position w:val="0"/>
          <w:sz w:val="21"/>
          <w:szCs w:val="21"/>
          <w:lang w:val="en-US" w:eastAsia="en-US"/>
        </w:rPr>
        <w:t>1.5</w:t>
      </w:r>
      <w:r>
        <w:rPr>
          <w:b/>
          <w:bCs/>
          <w:i w:val="0"/>
          <w:iCs w:val="0"/>
          <w:smallCaps w:val="0"/>
          <w:strike w:val="0"/>
          <w:color w:val="000000"/>
          <w:spacing w:val="0"/>
          <w:w w:val="100"/>
          <w:position w:val="0"/>
          <w:sz w:val="21"/>
          <w:szCs w:val="21"/>
        </w:rPr>
        <w:t>分，满分</w:t>
      </w:r>
      <w:r>
        <w:rPr>
          <w:b/>
          <w:bCs/>
          <w:i w:val="0"/>
          <w:iCs w:val="0"/>
          <w:smallCaps w:val="0"/>
          <w:strike w:val="0"/>
          <w:color w:val="000000"/>
          <w:spacing w:val="0"/>
          <w:w w:val="100"/>
          <w:position w:val="0"/>
          <w:sz w:val="21"/>
          <w:szCs w:val="21"/>
          <w:lang w:val="en-US" w:eastAsia="en-US"/>
        </w:rPr>
        <w:t>7.5</w:t>
      </w:r>
      <w:r>
        <w:rPr>
          <w:b/>
          <w:bCs/>
          <w:i w:val="0"/>
          <w:iCs w:val="0"/>
          <w:smallCaps w:val="0"/>
          <w:strike w:val="0"/>
          <w:color w:val="000000"/>
          <w:spacing w:val="0"/>
          <w:w w:val="100"/>
          <w:position w:val="0"/>
          <w:sz w:val="21"/>
          <w:szCs w:val="21"/>
        </w:rPr>
        <w:t>分）</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b w:val="0"/>
          <w:bCs w:val="0"/>
          <w:i w:val="0"/>
          <w:iCs w:val="0"/>
          <w:smallCaps w:val="0"/>
          <w:strike w:val="0"/>
          <w:color w:val="000000"/>
          <w:spacing w:val="0"/>
          <w:w w:val="100"/>
          <w:position w:val="0"/>
          <w:sz w:val="21"/>
          <w:szCs w:val="21"/>
        </w:rPr>
      </w:pPr>
      <w:r>
        <w:rPr>
          <w:b w:val="0"/>
          <w:bCs w:val="0"/>
          <w:i w:val="0"/>
          <w:iCs w:val="0"/>
          <w:smallCaps w:val="0"/>
          <w:strike w:val="0"/>
          <w:color w:val="000000"/>
          <w:spacing w:val="0"/>
          <w:w w:val="100"/>
          <w:position w:val="0"/>
          <w:sz w:val="21"/>
          <w:szCs w:val="21"/>
        </w:rPr>
        <w:t>听下面5段对话。每段对话后有一个小题，从题中所给的</w:t>
      </w:r>
      <w:r>
        <w:rPr>
          <w:b w:val="0"/>
          <w:bCs w:val="0"/>
          <w:i w:val="0"/>
          <w:iCs w:val="0"/>
          <w:smallCaps w:val="0"/>
          <w:strike w:val="0"/>
          <w:color w:val="000000"/>
          <w:spacing w:val="0"/>
          <w:w w:val="100"/>
          <w:position w:val="0"/>
          <w:sz w:val="21"/>
          <w:szCs w:val="21"/>
          <w:lang w:val="en-US" w:eastAsia="en-US"/>
        </w:rPr>
        <w:t>A、B、C</w:t>
      </w:r>
      <w:r>
        <w:rPr>
          <w:b w:val="0"/>
          <w:bCs w:val="0"/>
          <w:i w:val="0"/>
          <w:iCs w:val="0"/>
          <w:smallCaps w:val="0"/>
          <w:strike w:val="0"/>
          <w:color w:val="000000"/>
          <w:spacing w:val="0"/>
          <w:w w:val="100"/>
          <w:position w:val="0"/>
          <w:sz w:val="21"/>
          <w:szCs w:val="21"/>
        </w:rPr>
        <w:t>三个选项中选出最佳选项，并标在试卷的相应位置。听完每段对话后，你都有10秒钟的时间来回答有关小题和阅读下一小题。每段对话仅读一遍。</w:t>
      </w:r>
    </w:p>
    <w:p>
      <w:pPr>
        <w:pStyle w:val="7"/>
        <w:keepNext w:val="0"/>
        <w:keepLines w:val="0"/>
        <w:pageBreakBefore w:val="0"/>
        <w:widowControl w:val="0"/>
        <w:numPr>
          <w:ilvl w:val="0"/>
          <w:numId w:val="2"/>
        </w:numPr>
        <w:shd w:val="clear" w:color="auto" w:fill="auto"/>
        <w:tabs>
          <w:tab w:val="left" w:pos="376"/>
        </w:tabs>
        <w:kinsoku/>
        <w:wordWrap/>
        <w:overflowPunct/>
        <w:topLinePunct w:val="0"/>
        <w:autoSpaceDE/>
        <w:autoSpaceDN/>
        <w:bidi w:val="0"/>
        <w:adjustRightInd/>
        <w:snapToGrid/>
        <w:spacing w:before="0" w:after="0" w:line="360" w:lineRule="auto"/>
        <w:ind w:left="0" w:right="0" w:firstLine="0"/>
        <w:jc w:val="left"/>
        <w:textAlignment w:val="auto"/>
        <w:rPr>
          <w:sz w:val="21"/>
          <w:szCs w:val="21"/>
        </w:rPr>
      </w:pPr>
      <w:bookmarkStart w:id="8" w:name="bookmark8"/>
      <w:bookmarkEnd w:id="8"/>
      <w:r>
        <w:rPr>
          <w:rFonts w:ascii="Times New Roman" w:hAnsi="Times New Roman" w:eastAsia="Times New Roman" w:cs="Times New Roman"/>
          <w:color w:val="000000"/>
          <w:spacing w:val="0"/>
          <w:w w:val="100"/>
          <w:position w:val="0"/>
          <w:sz w:val="21"/>
          <w:szCs w:val="21"/>
          <w:lang w:val="en-US" w:eastAsia="en-US" w:bidi="en-US"/>
        </w:rPr>
        <w:t>Why did the woman get the parcel so late?</w:t>
      </w:r>
    </w:p>
    <w:p>
      <w:pPr>
        <w:pStyle w:val="7"/>
        <w:keepNext w:val="0"/>
        <w:keepLines w:val="0"/>
        <w:pageBreakBefore w:val="0"/>
        <w:widowControl w:val="0"/>
        <w:numPr>
          <w:ilvl w:val="0"/>
          <w:numId w:val="3"/>
        </w:numPr>
        <w:shd w:val="clear" w:color="auto" w:fill="auto"/>
        <w:tabs>
          <w:tab w:val="left" w:pos="948"/>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9" w:name="bookmark9"/>
      <w:bookmarkEnd w:id="9"/>
      <w:r>
        <w:rPr>
          <w:rFonts w:ascii="Times New Roman" w:hAnsi="Times New Roman" w:eastAsia="Times New Roman" w:cs="Times New Roman"/>
          <w:color w:val="000000"/>
          <w:spacing w:val="0"/>
          <w:w w:val="100"/>
          <w:position w:val="0"/>
          <w:sz w:val="21"/>
          <w:szCs w:val="21"/>
          <w:lang w:val="en-US" w:eastAsia="en-US" w:bidi="en-US"/>
        </w:rPr>
        <w:t>It was delivered to a wrong address.</w:t>
      </w:r>
    </w:p>
    <w:p>
      <w:pPr>
        <w:pStyle w:val="7"/>
        <w:keepNext w:val="0"/>
        <w:keepLines w:val="0"/>
        <w:pageBreakBefore w:val="0"/>
        <w:widowControl w:val="0"/>
        <w:numPr>
          <w:ilvl w:val="0"/>
          <w:numId w:val="3"/>
        </w:numPr>
        <w:shd w:val="clear" w:color="auto" w:fill="auto"/>
        <w:tabs>
          <w:tab w:val="left" w:pos="948"/>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10" w:name="bookmark10"/>
      <w:bookmarkEnd w:id="10"/>
      <w:r>
        <w:rPr>
          <w:rFonts w:ascii="Times New Roman" w:hAnsi="Times New Roman" w:eastAsia="Times New Roman" w:cs="Times New Roman"/>
          <w:color w:val="000000"/>
          <w:spacing w:val="0"/>
          <w:w w:val="100"/>
          <w:position w:val="0"/>
          <w:sz w:val="21"/>
          <w:szCs w:val="21"/>
          <w:lang w:val="en-US" w:eastAsia="en-US" w:bidi="en-US"/>
        </w:rPr>
        <w:t>The man's boss forgot about it.</w:t>
      </w:r>
    </w:p>
    <w:p>
      <w:pPr>
        <w:pStyle w:val="7"/>
        <w:keepNext w:val="0"/>
        <w:keepLines w:val="0"/>
        <w:pageBreakBefore w:val="0"/>
        <w:widowControl w:val="0"/>
        <w:numPr>
          <w:ilvl w:val="0"/>
          <w:numId w:val="3"/>
        </w:numPr>
        <w:shd w:val="clear" w:color="auto" w:fill="auto"/>
        <w:tabs>
          <w:tab w:val="left" w:pos="948"/>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11" w:name="bookmark11"/>
      <w:bookmarkEnd w:id="11"/>
      <w:r>
        <w:rPr>
          <w:rFonts w:ascii="Times New Roman" w:hAnsi="Times New Roman" w:eastAsia="Times New Roman" w:cs="Times New Roman"/>
          <w:color w:val="000000"/>
          <w:spacing w:val="0"/>
          <w:w w:val="100"/>
          <w:position w:val="0"/>
          <w:sz w:val="21"/>
          <w:szCs w:val="21"/>
          <w:lang w:val="en-US" w:eastAsia="en-US" w:bidi="en-US"/>
        </w:rPr>
        <w:t>The post office lost the parcel.</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sz w:val="21"/>
          <w:szCs w:val="21"/>
        </w:rPr>
      </w:pPr>
      <w:bookmarkStart w:id="12" w:name="bookmark12"/>
      <w:bookmarkEnd w:id="12"/>
      <w:r>
        <w:rPr>
          <w:rFonts w:ascii="Times New Roman" w:hAnsi="Times New Roman" w:eastAsia="Times New Roman" w:cs="Times New Roman"/>
          <w:color w:val="000000"/>
          <w:spacing w:val="0"/>
          <w:w w:val="100"/>
          <w:position w:val="0"/>
          <w:sz w:val="21"/>
          <w:szCs w:val="21"/>
          <w:lang w:val="en-US" w:eastAsia="en-US" w:bidi="en-US"/>
        </w:rPr>
        <w:t>What are they talking about?</w:t>
      </w:r>
    </w:p>
    <w:p>
      <w:pPr>
        <w:pStyle w:val="7"/>
        <w:keepNext w:val="0"/>
        <w:keepLines w:val="0"/>
        <w:pageBreakBefore w:val="0"/>
        <w:widowControl w:val="0"/>
        <w:numPr>
          <w:ilvl w:val="0"/>
          <w:numId w:val="4"/>
        </w:numPr>
        <w:shd w:val="clear" w:color="auto" w:fill="auto"/>
        <w:tabs>
          <w:tab w:val="left" w:pos="948"/>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13" w:name="bookmark13"/>
      <w:bookmarkEnd w:id="13"/>
      <w:r>
        <w:rPr>
          <w:rFonts w:ascii="Times New Roman" w:hAnsi="Times New Roman" w:eastAsia="Times New Roman" w:cs="Times New Roman"/>
          <w:color w:val="000000"/>
          <w:spacing w:val="0"/>
          <w:w w:val="100"/>
          <w:position w:val="0"/>
          <w:sz w:val="21"/>
          <w:szCs w:val="21"/>
          <w:lang w:val="en-US" w:eastAsia="en-US" w:bidi="en-US"/>
        </w:rPr>
        <w:t>The writing techniques.</w:t>
      </w:r>
    </w:p>
    <w:p>
      <w:pPr>
        <w:pStyle w:val="7"/>
        <w:keepNext w:val="0"/>
        <w:keepLines w:val="0"/>
        <w:pageBreakBefore w:val="0"/>
        <w:widowControl w:val="0"/>
        <w:numPr>
          <w:ilvl w:val="0"/>
          <w:numId w:val="4"/>
        </w:numPr>
        <w:shd w:val="clear" w:color="auto" w:fill="auto"/>
        <w:tabs>
          <w:tab w:val="left" w:pos="948"/>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14" w:name="bookmark14"/>
      <w:bookmarkEnd w:id="14"/>
      <w:r>
        <w:rPr>
          <w:rFonts w:ascii="Times New Roman" w:hAnsi="Times New Roman" w:eastAsia="Times New Roman" w:cs="Times New Roman"/>
          <w:color w:val="000000"/>
          <w:spacing w:val="0"/>
          <w:w w:val="100"/>
          <w:position w:val="0"/>
          <w:sz w:val="21"/>
          <w:szCs w:val="21"/>
          <w:lang w:val="en-US" w:eastAsia="en-US" w:bidi="en-US"/>
        </w:rPr>
        <w:t>The task for the next class.</w:t>
      </w:r>
    </w:p>
    <w:p>
      <w:pPr>
        <w:pStyle w:val="7"/>
        <w:keepNext w:val="0"/>
        <w:keepLines w:val="0"/>
        <w:pageBreakBefore w:val="0"/>
        <w:widowControl w:val="0"/>
        <w:numPr>
          <w:ilvl w:val="0"/>
          <w:numId w:val="4"/>
        </w:numPr>
        <w:shd w:val="clear" w:color="auto" w:fill="auto"/>
        <w:tabs>
          <w:tab w:val="left" w:pos="948"/>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15" w:name="bookmark15"/>
      <w:bookmarkEnd w:id="15"/>
      <w:r>
        <w:rPr>
          <w:rFonts w:ascii="Times New Roman" w:hAnsi="Times New Roman" w:eastAsia="Times New Roman" w:cs="Times New Roman"/>
          <w:color w:val="000000"/>
          <w:spacing w:val="0"/>
          <w:w w:val="100"/>
          <w:position w:val="0"/>
          <w:sz w:val="21"/>
          <w:szCs w:val="21"/>
          <w:lang w:val="en-US" w:eastAsia="en-US" w:bidi="en-US"/>
        </w:rPr>
        <w:t>The report on the French Revolution.</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left"/>
        <w:textAlignment w:val="auto"/>
        <w:rPr>
          <w:sz w:val="21"/>
          <w:szCs w:val="21"/>
        </w:rPr>
      </w:pPr>
      <w:bookmarkStart w:id="16" w:name="bookmark16"/>
      <w:bookmarkEnd w:id="16"/>
      <w:r>
        <w:rPr>
          <w:rFonts w:ascii="Times New Roman" w:hAnsi="Times New Roman" w:eastAsia="Times New Roman" w:cs="Times New Roman"/>
          <w:color w:val="000000"/>
          <w:spacing w:val="0"/>
          <w:w w:val="100"/>
          <w:position w:val="0"/>
          <w:sz w:val="21"/>
          <w:szCs w:val="21"/>
          <w:lang w:val="en-US" w:eastAsia="en-US" w:bidi="en-US"/>
        </w:rPr>
        <w:t>What is the woman going to do this evening?</w:t>
      </w:r>
    </w:p>
    <w:p>
      <w:pPr>
        <w:pStyle w:val="7"/>
        <w:keepNext w:val="0"/>
        <w:keepLines w:val="0"/>
        <w:pageBreakBefore w:val="0"/>
        <w:widowControl w:val="0"/>
        <w:numPr>
          <w:ilvl w:val="0"/>
          <w:numId w:val="5"/>
        </w:numPr>
        <w:shd w:val="clear" w:color="auto" w:fill="auto"/>
        <w:tabs>
          <w:tab w:val="left" w:pos="944"/>
          <w:tab w:val="left" w:pos="3489"/>
          <w:tab w:val="left" w:pos="6984"/>
        </w:tabs>
        <w:kinsoku/>
        <w:wordWrap/>
        <w:overflowPunct/>
        <w:topLinePunct w:val="0"/>
        <w:autoSpaceDE/>
        <w:autoSpaceDN/>
        <w:bidi w:val="0"/>
        <w:adjustRightInd/>
        <w:snapToGrid/>
        <w:spacing w:before="0" w:after="0" w:line="360" w:lineRule="auto"/>
        <w:ind w:left="0" w:right="0" w:firstLine="500"/>
        <w:jc w:val="both"/>
        <w:textAlignment w:val="auto"/>
        <w:rPr>
          <w:sz w:val="21"/>
          <w:szCs w:val="21"/>
        </w:rPr>
      </w:pPr>
      <w:bookmarkStart w:id="17" w:name="bookmark17"/>
      <w:bookmarkEnd w:id="17"/>
      <w:r>
        <w:rPr>
          <w:rFonts w:ascii="Times New Roman" w:hAnsi="Times New Roman" w:eastAsia="Times New Roman" w:cs="Times New Roman"/>
          <w:color w:val="000000"/>
          <w:spacing w:val="0"/>
          <w:w w:val="100"/>
          <w:position w:val="0"/>
          <w:sz w:val="21"/>
          <w:szCs w:val="21"/>
          <w:lang w:val="en-US" w:eastAsia="en-US" w:bidi="en-US"/>
        </w:rPr>
        <w:t>Go to dinner.</w:t>
      </w:r>
      <w:r>
        <w:rPr>
          <w:rFonts w:ascii="Times New Roman" w:hAnsi="Times New Roman" w:eastAsia="Times New Roman" w:cs="Times New Roman"/>
          <w:color w:val="000000"/>
          <w:spacing w:val="0"/>
          <w:w w:val="100"/>
          <w:position w:val="0"/>
          <w:sz w:val="21"/>
          <w:szCs w:val="21"/>
          <w:lang w:val="en-US" w:eastAsia="en-US" w:bidi="en-US"/>
        </w:rPr>
        <w:tab/>
      </w:r>
      <w:r>
        <w:rPr>
          <w:rFonts w:ascii="Times New Roman" w:hAnsi="Times New Roman" w:eastAsia="Times New Roman" w:cs="Times New Roman"/>
          <w:color w:val="000000"/>
          <w:spacing w:val="0"/>
          <w:w w:val="100"/>
          <w:position w:val="0"/>
          <w:sz w:val="21"/>
          <w:szCs w:val="21"/>
          <w:lang w:val="en-US" w:eastAsia="en-US" w:bidi="en-US"/>
        </w:rPr>
        <w:t>B. Make a reservation.</w:t>
      </w:r>
      <w:r>
        <w:rPr>
          <w:rFonts w:ascii="Times New Roman" w:hAnsi="Times New Roman" w:eastAsia="Times New Roman" w:cs="Times New Roman"/>
          <w:color w:val="000000"/>
          <w:spacing w:val="0"/>
          <w:w w:val="100"/>
          <w:position w:val="0"/>
          <w:sz w:val="21"/>
          <w:szCs w:val="21"/>
          <w:lang w:val="en-US" w:eastAsia="en-US" w:bidi="en-US"/>
        </w:rPr>
        <w:tab/>
      </w:r>
      <w:r>
        <w:rPr>
          <w:rFonts w:ascii="Times New Roman" w:hAnsi="Times New Roman" w:eastAsia="Times New Roman" w:cs="Times New Roman"/>
          <w:color w:val="000000"/>
          <w:spacing w:val="0"/>
          <w:w w:val="100"/>
          <w:position w:val="0"/>
          <w:sz w:val="21"/>
          <w:szCs w:val="21"/>
          <w:lang w:val="en-US" w:eastAsia="en-US" w:bidi="en-US"/>
        </w:rPr>
        <w:t>C. See her sister off.</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sz w:val="21"/>
          <w:szCs w:val="21"/>
        </w:rPr>
      </w:pPr>
      <w:bookmarkStart w:id="18" w:name="bookmark18"/>
      <w:bookmarkEnd w:id="18"/>
      <w:r>
        <w:rPr>
          <w:rFonts w:ascii="Times New Roman" w:hAnsi="Times New Roman" w:eastAsia="Times New Roman" w:cs="Times New Roman"/>
          <w:color w:val="000000"/>
          <w:spacing w:val="0"/>
          <w:w w:val="100"/>
          <w:position w:val="0"/>
          <w:sz w:val="21"/>
          <w:szCs w:val="21"/>
          <w:lang w:val="en-US" w:eastAsia="en-US" w:bidi="en-US"/>
        </w:rPr>
        <w:t>What is the man interested in?</w:t>
      </w:r>
    </w:p>
    <w:p>
      <w:pPr>
        <w:pStyle w:val="7"/>
        <w:keepNext w:val="0"/>
        <w:keepLines w:val="0"/>
        <w:pageBreakBefore w:val="0"/>
        <w:widowControl w:val="0"/>
        <w:numPr>
          <w:ilvl w:val="0"/>
          <w:numId w:val="6"/>
        </w:numPr>
        <w:shd w:val="clear" w:color="auto" w:fill="auto"/>
        <w:tabs>
          <w:tab w:val="left" w:pos="944"/>
          <w:tab w:val="left" w:pos="3489"/>
          <w:tab w:val="left" w:pos="6984"/>
        </w:tabs>
        <w:kinsoku/>
        <w:wordWrap/>
        <w:overflowPunct/>
        <w:topLinePunct w:val="0"/>
        <w:autoSpaceDE/>
        <w:autoSpaceDN/>
        <w:bidi w:val="0"/>
        <w:adjustRightInd/>
        <w:snapToGrid/>
        <w:spacing w:before="0" w:after="0" w:line="360" w:lineRule="auto"/>
        <w:ind w:left="0" w:right="0" w:firstLine="500"/>
        <w:jc w:val="both"/>
        <w:textAlignment w:val="auto"/>
      </w:pPr>
      <w:bookmarkStart w:id="19" w:name="bookmark19"/>
      <w:bookmarkEnd w:id="19"/>
      <w:r>
        <w:rPr>
          <w:rFonts w:ascii="Times New Roman" w:hAnsi="Times New Roman" w:eastAsia="Times New Roman" w:cs="Times New Roman"/>
          <w:color w:val="000000"/>
          <w:spacing w:val="0"/>
          <w:w w:val="100"/>
          <w:position w:val="0"/>
          <w:sz w:val="24"/>
          <w:szCs w:val="24"/>
          <w:lang w:val="en-US" w:eastAsia="en-US" w:bidi="en-US"/>
        </w:rPr>
        <w:t>Politics.</w:t>
      </w:r>
      <w:r>
        <w:rPr>
          <w:rFonts w:ascii="Times New Roman" w:hAnsi="Times New Roman" w:eastAsia="Times New Roman" w:cs="Times New Roman"/>
          <w:color w:val="000000"/>
          <w:spacing w:val="0"/>
          <w:w w:val="100"/>
          <w:position w:val="0"/>
          <w:sz w:val="24"/>
          <w:szCs w:val="24"/>
          <w:lang w:val="en-US" w:eastAsia="en-US" w:bidi="en-US"/>
        </w:rPr>
        <w:tab/>
      </w:r>
      <w:r>
        <w:rPr>
          <w:rFonts w:ascii="Times New Roman" w:hAnsi="Times New Roman" w:eastAsia="Times New Roman" w:cs="Times New Roman"/>
          <w:color w:val="000000"/>
          <w:spacing w:val="0"/>
          <w:w w:val="100"/>
          <w:position w:val="0"/>
          <w:sz w:val="24"/>
          <w:szCs w:val="24"/>
          <w:lang w:val="en-US" w:eastAsia="en-US" w:bidi="en-US"/>
        </w:rPr>
        <w:t>B. Fashion.</w:t>
      </w:r>
      <w:r>
        <w:rPr>
          <w:rFonts w:ascii="Times New Roman" w:hAnsi="Times New Roman" w:eastAsia="Times New Roman" w:cs="Times New Roman"/>
          <w:color w:val="000000"/>
          <w:spacing w:val="0"/>
          <w:w w:val="100"/>
          <w:position w:val="0"/>
          <w:sz w:val="24"/>
          <w:szCs w:val="24"/>
          <w:lang w:val="en-US" w:eastAsia="en-US" w:bidi="en-US"/>
        </w:rPr>
        <w:tab/>
      </w:r>
      <w:r>
        <w:rPr>
          <w:rFonts w:ascii="Times New Roman" w:hAnsi="Times New Roman" w:eastAsia="Times New Roman" w:cs="Times New Roman"/>
          <w:color w:val="000000"/>
          <w:spacing w:val="0"/>
          <w:w w:val="100"/>
          <w:position w:val="0"/>
          <w:sz w:val="24"/>
          <w:szCs w:val="24"/>
          <w:lang w:val="en-US" w:eastAsia="en-US" w:bidi="en-US"/>
        </w:rPr>
        <w:t>C. Sports.</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pPr>
      <w:bookmarkStart w:id="20" w:name="bookmark20"/>
      <w:bookmarkEnd w:id="20"/>
      <w:r>
        <w:rPr>
          <w:rFonts w:ascii="Times New Roman" w:hAnsi="Times New Roman" w:eastAsia="Times New Roman" w:cs="Times New Roman"/>
          <w:color w:val="000000"/>
          <w:spacing w:val="0"/>
          <w:w w:val="100"/>
          <w:position w:val="0"/>
          <w:sz w:val="24"/>
          <w:szCs w:val="24"/>
          <w:lang w:val="en-US" w:eastAsia="en-US" w:bidi="en-US"/>
        </w:rPr>
        <w:t>What does the woman mean?</w:t>
      </w:r>
    </w:p>
    <w:p>
      <w:pPr>
        <w:pStyle w:val="7"/>
        <w:keepNext w:val="0"/>
        <w:keepLines w:val="0"/>
        <w:pageBreakBefore w:val="0"/>
        <w:widowControl w:val="0"/>
        <w:numPr>
          <w:ilvl w:val="0"/>
          <w:numId w:val="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pPr>
      <w:bookmarkStart w:id="21" w:name="bookmark21"/>
      <w:bookmarkEnd w:id="21"/>
      <w:r>
        <w:rPr>
          <w:rFonts w:ascii="Times New Roman" w:hAnsi="Times New Roman" w:eastAsia="Times New Roman" w:cs="Times New Roman"/>
          <w:color w:val="000000"/>
          <w:spacing w:val="0"/>
          <w:w w:val="100"/>
          <w:position w:val="0"/>
          <w:sz w:val="24"/>
          <w:szCs w:val="24"/>
          <w:lang w:val="en-US" w:eastAsia="en-US" w:bidi="en-US"/>
        </w:rPr>
        <w:t>The doctor is away on business.</w:t>
      </w:r>
    </w:p>
    <w:p>
      <w:pPr>
        <w:pStyle w:val="7"/>
        <w:keepNext w:val="0"/>
        <w:keepLines w:val="0"/>
        <w:pageBreakBefore w:val="0"/>
        <w:widowControl w:val="0"/>
        <w:numPr>
          <w:ilvl w:val="0"/>
          <w:numId w:val="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pPr>
      <w:bookmarkStart w:id="22" w:name="bookmark22"/>
      <w:bookmarkEnd w:id="22"/>
      <w:r>
        <w:rPr>
          <w:rFonts w:ascii="Times New Roman" w:hAnsi="Times New Roman" w:eastAsia="Times New Roman" w:cs="Times New Roman"/>
          <w:color w:val="000000"/>
          <w:spacing w:val="0"/>
          <w:w w:val="100"/>
          <w:position w:val="0"/>
          <w:sz w:val="24"/>
          <w:szCs w:val="24"/>
          <w:lang w:val="en-US" w:eastAsia="en-US" w:bidi="en-US"/>
        </w:rPr>
        <w:t>The doctor's schedule is filled tomo</w:t>
      </w:r>
      <w:r>
        <w:rPr>
          <w:rFonts w:hint="eastAsia" w:eastAsia="宋体" w:cs="Times New Roman"/>
          <w:color w:val="000000"/>
          <w:spacing w:val="0"/>
          <w:w w:val="100"/>
          <w:position w:val="0"/>
          <w:sz w:val="24"/>
          <w:szCs w:val="24"/>
          <w:lang w:val="en-US" w:eastAsia="zh-CN" w:bidi="en-US"/>
        </w:rPr>
        <w:t>rr</w:t>
      </w:r>
      <w:r>
        <w:rPr>
          <w:rFonts w:ascii="Times New Roman" w:hAnsi="Times New Roman" w:eastAsia="Times New Roman" w:cs="Times New Roman"/>
          <w:color w:val="000000"/>
          <w:spacing w:val="0"/>
          <w:w w:val="100"/>
          <w:position w:val="0"/>
          <w:sz w:val="24"/>
          <w:szCs w:val="24"/>
          <w:lang w:val="en-US" w:eastAsia="en-US" w:bidi="en-US"/>
        </w:rPr>
        <w:t>ow.</w:t>
      </w:r>
    </w:p>
    <w:p>
      <w:pPr>
        <w:pStyle w:val="7"/>
        <w:keepNext w:val="0"/>
        <w:keepLines w:val="0"/>
        <w:pageBreakBefore w:val="0"/>
        <w:widowControl w:val="0"/>
        <w:numPr>
          <w:ilvl w:val="0"/>
          <w:numId w:val="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pPr>
      <w:bookmarkStart w:id="23" w:name="bookmark23"/>
      <w:bookmarkEnd w:id="23"/>
      <w:r>
        <w:rPr>
          <w:rFonts w:ascii="Times New Roman" w:hAnsi="Times New Roman" w:eastAsia="Times New Roman" w:cs="Times New Roman"/>
          <w:color w:val="000000"/>
          <w:spacing w:val="0"/>
          <w:w w:val="100"/>
          <w:position w:val="0"/>
          <w:sz w:val="24"/>
          <w:szCs w:val="24"/>
          <w:lang w:val="en-US" w:eastAsia="en-US" w:bidi="en-US"/>
        </w:rPr>
        <w:t>The doctor's clinic will be closed tomorrow.</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pPr>
      <w:r>
        <w:rPr>
          <w:b/>
          <w:bCs/>
          <w:color w:val="000000"/>
          <w:spacing w:val="0"/>
          <w:w w:val="100"/>
          <w:position w:val="0"/>
          <w:sz w:val="24"/>
          <w:szCs w:val="24"/>
        </w:rPr>
        <w:t>第二节（共</w:t>
      </w:r>
      <w:r>
        <w:rPr>
          <w:rFonts w:ascii="Times New Roman" w:hAnsi="Times New Roman" w:eastAsia="Times New Roman" w:cs="Times New Roman"/>
          <w:b/>
          <w:bCs/>
          <w:color w:val="000000"/>
          <w:spacing w:val="0"/>
          <w:w w:val="100"/>
          <w:position w:val="0"/>
          <w:sz w:val="24"/>
          <w:szCs w:val="24"/>
          <w:lang w:val="en-US" w:eastAsia="en-US" w:bidi="en-US"/>
        </w:rPr>
        <w:t>15</w:t>
      </w:r>
      <w:r>
        <w:rPr>
          <w:b/>
          <w:bCs/>
          <w:color w:val="000000"/>
          <w:spacing w:val="0"/>
          <w:w w:val="100"/>
          <w:position w:val="0"/>
          <w:sz w:val="24"/>
          <w:szCs w:val="24"/>
        </w:rPr>
        <w:t>小题；每小题</w:t>
      </w:r>
      <w:r>
        <w:rPr>
          <w:rFonts w:ascii="Times New Roman" w:hAnsi="Times New Roman" w:eastAsia="Times New Roman" w:cs="Times New Roman"/>
          <w:b/>
          <w:bCs/>
          <w:color w:val="000000"/>
          <w:spacing w:val="0"/>
          <w:w w:val="100"/>
          <w:position w:val="0"/>
          <w:sz w:val="24"/>
          <w:szCs w:val="24"/>
          <w:lang w:val="en-US" w:eastAsia="en-US" w:bidi="en-US"/>
        </w:rPr>
        <w:t>1.5</w:t>
      </w:r>
      <w:r>
        <w:rPr>
          <w:b/>
          <w:bCs/>
          <w:color w:val="000000"/>
          <w:spacing w:val="0"/>
          <w:w w:val="100"/>
          <w:position w:val="0"/>
          <w:sz w:val="24"/>
          <w:szCs w:val="24"/>
        </w:rPr>
        <w:t>分，满分</w:t>
      </w:r>
      <w:r>
        <w:rPr>
          <w:rFonts w:ascii="Times New Roman" w:hAnsi="Times New Roman" w:eastAsia="Times New Roman" w:cs="Times New Roman"/>
          <w:b/>
          <w:bCs/>
          <w:color w:val="000000"/>
          <w:spacing w:val="0"/>
          <w:w w:val="100"/>
          <w:position w:val="0"/>
          <w:sz w:val="24"/>
          <w:szCs w:val="24"/>
          <w:lang w:val="en-US" w:eastAsia="en-US" w:bidi="en-US"/>
        </w:rPr>
        <w:t>22.5</w:t>
      </w:r>
      <w:r>
        <w:rPr>
          <w:b/>
          <w:bCs/>
          <w:color w:val="000000"/>
          <w:spacing w:val="0"/>
          <w:w w:val="100"/>
          <w:position w:val="0"/>
          <w:sz w:val="24"/>
          <w:szCs w:val="24"/>
        </w:rPr>
        <w:t>分）</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jc w:val="both"/>
        <w:textAlignment w:val="auto"/>
        <w:rPr>
          <w:color w:val="000000"/>
          <w:spacing w:val="0"/>
          <w:w w:val="100"/>
          <w:position w:val="0"/>
          <w:sz w:val="24"/>
          <w:szCs w:val="24"/>
        </w:rPr>
      </w:pPr>
      <w:r>
        <w:rPr>
          <w:color w:val="000000"/>
          <w:spacing w:val="0"/>
          <w:w w:val="100"/>
          <w:position w:val="0"/>
          <w:sz w:val="24"/>
          <w:szCs w:val="24"/>
        </w:rPr>
        <w:t>听下面</w:t>
      </w:r>
      <w:r>
        <w:rPr>
          <w:rFonts w:ascii="Times New Roman" w:hAnsi="Times New Roman" w:eastAsia="Times New Roman" w:cs="Times New Roman"/>
          <w:color w:val="000000"/>
          <w:spacing w:val="0"/>
          <w:w w:val="100"/>
          <w:position w:val="0"/>
          <w:sz w:val="24"/>
          <w:szCs w:val="24"/>
        </w:rPr>
        <w:t>5</w:t>
      </w:r>
      <w:r>
        <w:rPr>
          <w:color w:val="000000"/>
          <w:spacing w:val="0"/>
          <w:w w:val="100"/>
          <w:position w:val="0"/>
          <w:sz w:val="24"/>
          <w:szCs w:val="24"/>
        </w:rPr>
        <w:t>段对话或独白。每段对话或独白后有几个小题，从题中所给的</w:t>
      </w:r>
      <w:r>
        <w:rPr>
          <w:rFonts w:ascii="Times New Roman" w:hAnsi="Times New Roman" w:eastAsia="Times New Roman" w:cs="Times New Roman"/>
          <w:color w:val="000000"/>
          <w:spacing w:val="0"/>
          <w:w w:val="100"/>
          <w:position w:val="0"/>
          <w:sz w:val="24"/>
          <w:szCs w:val="24"/>
          <w:lang w:val="en-US" w:eastAsia="en-US" w:bidi="en-US"/>
        </w:rPr>
        <w:t>A</w:t>
      </w:r>
      <w:r>
        <w:rPr>
          <w:color w:val="000000"/>
          <w:spacing w:val="0"/>
          <w:w w:val="100"/>
          <w:position w:val="0"/>
          <w:sz w:val="24"/>
          <w:szCs w:val="24"/>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B</w:t>
      </w:r>
      <w:r>
        <w:rPr>
          <w:color w:val="000000"/>
          <w:spacing w:val="0"/>
          <w:w w:val="100"/>
          <w:position w:val="0"/>
          <w:sz w:val="24"/>
          <w:szCs w:val="24"/>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C</w:t>
      </w:r>
      <w:r>
        <w:rPr>
          <w:color w:val="000000"/>
          <w:spacing w:val="0"/>
          <w:w w:val="100"/>
          <w:position w:val="0"/>
          <w:sz w:val="24"/>
          <w:szCs w:val="24"/>
        </w:rPr>
        <w:t>三个选项中选出最佳选项，并标在试卷的相应位置。听每段对话或独白前，你将有时间阅读各个小题，每小题</w:t>
      </w:r>
      <w:r>
        <w:rPr>
          <w:rFonts w:ascii="Times New Roman" w:hAnsi="Times New Roman" w:eastAsia="Times New Roman" w:cs="Times New Roman"/>
          <w:color w:val="000000"/>
          <w:spacing w:val="0"/>
          <w:w w:val="100"/>
          <w:position w:val="0"/>
          <w:sz w:val="24"/>
          <w:szCs w:val="24"/>
        </w:rPr>
        <w:t>5</w:t>
      </w:r>
      <w:r>
        <w:rPr>
          <w:color w:val="000000"/>
          <w:spacing w:val="0"/>
          <w:w w:val="100"/>
          <w:position w:val="0"/>
          <w:sz w:val="24"/>
          <w:szCs w:val="24"/>
        </w:rPr>
        <w:t>秒钟；听完后，各小题将给出</w:t>
      </w:r>
      <w:r>
        <w:rPr>
          <w:rFonts w:ascii="Times New Roman" w:hAnsi="Times New Roman" w:eastAsia="Times New Roman" w:cs="Times New Roman"/>
          <w:color w:val="000000"/>
          <w:spacing w:val="0"/>
          <w:w w:val="100"/>
          <w:position w:val="0"/>
          <w:sz w:val="24"/>
          <w:szCs w:val="24"/>
        </w:rPr>
        <w:t>5</w:t>
      </w:r>
      <w:r>
        <w:rPr>
          <w:color w:val="000000"/>
          <w:spacing w:val="0"/>
          <w:w w:val="100"/>
          <w:position w:val="0"/>
          <w:sz w:val="24"/>
          <w:szCs w:val="24"/>
        </w:rPr>
        <w:t>秒钟的作答时间。每段对话或独白读两遍。</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b w:val="0"/>
          <w:bCs w:val="0"/>
          <w:i w:val="0"/>
          <w:iCs w:val="0"/>
          <w:smallCaps w:val="0"/>
          <w:strike w:val="0"/>
          <w:color w:val="000000"/>
          <w:spacing w:val="0"/>
          <w:w w:val="100"/>
          <w:position w:val="0"/>
          <w:sz w:val="24"/>
          <w:szCs w:val="24"/>
        </w:rPr>
      </w:pPr>
      <w:r>
        <w:rPr>
          <w:b w:val="0"/>
          <w:bCs w:val="0"/>
          <w:i w:val="0"/>
          <w:iCs w:val="0"/>
          <w:smallCaps w:val="0"/>
          <w:strike w:val="0"/>
          <w:color w:val="000000"/>
          <w:spacing w:val="0"/>
          <w:w w:val="100"/>
          <w:position w:val="0"/>
          <w:sz w:val="24"/>
          <w:szCs w:val="24"/>
        </w:rPr>
        <w:t>听第</w:t>
      </w:r>
      <w:r>
        <w:rPr>
          <w:b w:val="0"/>
          <w:bCs w:val="0"/>
          <w:i w:val="0"/>
          <w:iCs w:val="0"/>
          <w:smallCaps w:val="0"/>
          <w:strike w:val="0"/>
          <w:color w:val="000000"/>
          <w:spacing w:val="0"/>
          <w:w w:val="100"/>
          <w:position w:val="0"/>
          <w:sz w:val="24"/>
          <w:szCs w:val="24"/>
          <w:lang w:val="zh-CN" w:eastAsia="zh-CN"/>
        </w:rPr>
        <w:t>6</w:t>
      </w:r>
      <w:r>
        <w:rPr>
          <w:b w:val="0"/>
          <w:bCs w:val="0"/>
          <w:i w:val="0"/>
          <w:iCs w:val="0"/>
          <w:smallCaps w:val="0"/>
          <w:strike w:val="0"/>
          <w:color w:val="000000"/>
          <w:spacing w:val="0"/>
          <w:w w:val="100"/>
          <w:position w:val="0"/>
          <w:sz w:val="24"/>
          <w:szCs w:val="24"/>
        </w:rPr>
        <w:t>段材料，回答第6至7题。</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24" w:name="bookmark24"/>
      <w:bookmarkEnd w:id="2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is the possible relationship between the two speakers?</w:t>
      </w:r>
    </w:p>
    <w:p>
      <w:pPr>
        <w:pStyle w:val="7"/>
        <w:keepNext w:val="0"/>
        <w:keepLines w:val="0"/>
        <w:pageBreakBefore w:val="0"/>
        <w:widowControl w:val="0"/>
        <w:numPr>
          <w:ilvl w:val="0"/>
          <w:numId w:val="8"/>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25" w:name="bookmark25"/>
      <w:bookmarkEnd w:id="2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Student and teacher.</w:t>
      </w:r>
    </w:p>
    <w:p>
      <w:pPr>
        <w:pStyle w:val="7"/>
        <w:keepNext w:val="0"/>
        <w:keepLines w:val="0"/>
        <w:pageBreakBefore w:val="0"/>
        <w:widowControl w:val="0"/>
        <w:numPr>
          <w:ilvl w:val="0"/>
          <w:numId w:val="8"/>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26" w:name="bookmark26"/>
      <w:bookmarkEnd w:id="26"/>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Customer and waitress.</w:t>
      </w:r>
    </w:p>
    <w:p>
      <w:pPr>
        <w:pStyle w:val="7"/>
        <w:keepNext w:val="0"/>
        <w:keepLines w:val="0"/>
        <w:pageBreakBefore w:val="0"/>
        <w:widowControl w:val="0"/>
        <w:numPr>
          <w:ilvl w:val="0"/>
          <w:numId w:val="8"/>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27" w:name="bookmark27"/>
      <w:bookmarkEnd w:id="2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Husband and wife.</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28" w:name="bookmark28"/>
      <w:bookmarkEnd w:id="2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Why does Tom ask Sally and John to call him?</w:t>
      </w:r>
    </w:p>
    <w:p>
      <w:pPr>
        <w:pStyle w:val="7"/>
        <w:keepNext w:val="0"/>
        <w:keepLines w:val="0"/>
        <w:pageBreakBefore w:val="0"/>
        <w:widowControl w:val="0"/>
        <w:numPr>
          <w:ilvl w:val="0"/>
          <w:numId w:val="9"/>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29" w:name="bookmark29"/>
      <w:bookmarkEnd w:id="2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He wants them to visit his family.</w:t>
      </w:r>
    </w:p>
    <w:p>
      <w:pPr>
        <w:pStyle w:val="7"/>
        <w:keepNext w:val="0"/>
        <w:keepLines w:val="0"/>
        <w:pageBreakBefore w:val="0"/>
        <w:widowControl w:val="0"/>
        <w:numPr>
          <w:ilvl w:val="0"/>
          <w:numId w:val="9"/>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0" w:name="bookmark30"/>
      <w:bookmarkEnd w:id="3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He wants to pick them up at the station.</w:t>
      </w:r>
    </w:p>
    <w:p>
      <w:pPr>
        <w:pStyle w:val="7"/>
        <w:keepNext w:val="0"/>
        <w:keepLines w:val="0"/>
        <w:pageBreakBefore w:val="0"/>
        <w:widowControl w:val="0"/>
        <w:numPr>
          <w:ilvl w:val="0"/>
          <w:numId w:val="9"/>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1" w:name="bookmark31"/>
      <w:bookmarkEnd w:id="31"/>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He wants to show them around the town.</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480" w:firstLineChars="200"/>
        <w:jc w:val="left"/>
        <w:textAlignment w:val="auto"/>
        <w:rPr>
          <w:b w:val="0"/>
          <w:bCs w:val="0"/>
          <w:i w:val="0"/>
          <w:iCs w:val="0"/>
          <w:smallCaps w:val="0"/>
          <w:strike w:val="0"/>
          <w:color w:val="000000"/>
          <w:spacing w:val="0"/>
          <w:w w:val="100"/>
          <w:position w:val="0"/>
          <w:sz w:val="24"/>
          <w:szCs w:val="24"/>
        </w:rPr>
      </w:pPr>
      <w:r>
        <w:rPr>
          <w:b w:val="0"/>
          <w:bCs w:val="0"/>
          <w:i w:val="0"/>
          <w:iCs w:val="0"/>
          <w:smallCaps w:val="0"/>
          <w:strike w:val="0"/>
          <w:color w:val="000000"/>
          <w:spacing w:val="0"/>
          <w:w w:val="100"/>
          <w:position w:val="0"/>
          <w:sz w:val="24"/>
          <w:szCs w:val="24"/>
        </w:rPr>
        <w:t>听第</w:t>
      </w:r>
      <w:r>
        <w:rPr>
          <w:b w:val="0"/>
          <w:bCs w:val="0"/>
          <w:i w:val="0"/>
          <w:iCs w:val="0"/>
          <w:smallCaps w:val="0"/>
          <w:strike w:val="0"/>
          <w:color w:val="000000"/>
          <w:spacing w:val="0"/>
          <w:w w:val="100"/>
          <w:position w:val="0"/>
          <w:sz w:val="24"/>
          <w:szCs w:val="24"/>
          <w:lang w:val="en-US" w:eastAsia="en-US"/>
        </w:rPr>
        <w:t>7</w:t>
      </w:r>
      <w:r>
        <w:rPr>
          <w:b w:val="0"/>
          <w:bCs w:val="0"/>
          <w:i w:val="0"/>
          <w:iCs w:val="0"/>
          <w:smallCaps w:val="0"/>
          <w:strike w:val="0"/>
          <w:color w:val="000000"/>
          <w:spacing w:val="0"/>
          <w:w w:val="100"/>
          <w:position w:val="0"/>
          <w:sz w:val="24"/>
          <w:szCs w:val="24"/>
        </w:rPr>
        <w:t>段材料，回答第</w:t>
      </w:r>
      <w:r>
        <w:rPr>
          <w:b w:val="0"/>
          <w:bCs w:val="0"/>
          <w:i w:val="0"/>
          <w:iCs w:val="0"/>
          <w:smallCaps w:val="0"/>
          <w:strike w:val="0"/>
          <w:color w:val="000000"/>
          <w:spacing w:val="0"/>
          <w:w w:val="100"/>
          <w:position w:val="0"/>
          <w:sz w:val="24"/>
          <w:szCs w:val="24"/>
          <w:lang w:val="en-US" w:eastAsia="en-US"/>
        </w:rPr>
        <w:t>8</w:t>
      </w:r>
      <w:r>
        <w:rPr>
          <w:b w:val="0"/>
          <w:bCs w:val="0"/>
          <w:i w:val="0"/>
          <w:iCs w:val="0"/>
          <w:smallCaps w:val="0"/>
          <w:strike w:val="0"/>
          <w:color w:val="000000"/>
          <w:spacing w:val="0"/>
          <w:w w:val="100"/>
          <w:position w:val="0"/>
          <w:sz w:val="24"/>
          <w:szCs w:val="24"/>
        </w:rPr>
        <w:t>至</w:t>
      </w:r>
      <w:r>
        <w:rPr>
          <w:b w:val="0"/>
          <w:bCs w:val="0"/>
          <w:i w:val="0"/>
          <w:iCs w:val="0"/>
          <w:smallCaps w:val="0"/>
          <w:strike w:val="0"/>
          <w:color w:val="000000"/>
          <w:spacing w:val="0"/>
          <w:w w:val="100"/>
          <w:position w:val="0"/>
          <w:sz w:val="24"/>
          <w:szCs w:val="24"/>
          <w:lang w:val="en-US" w:eastAsia="en-US"/>
        </w:rPr>
        <w:t>10</w:t>
      </w:r>
      <w:r>
        <w:rPr>
          <w:b w:val="0"/>
          <w:bCs w:val="0"/>
          <w:i w:val="0"/>
          <w:iCs w:val="0"/>
          <w:smallCaps w:val="0"/>
          <w:strike w:val="0"/>
          <w:color w:val="000000"/>
          <w:spacing w:val="0"/>
          <w:w w:val="100"/>
          <w:position w:val="0"/>
          <w:sz w:val="24"/>
          <w:szCs w:val="24"/>
        </w:rPr>
        <w:t>题。</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2" w:name="bookmark32"/>
      <w:bookmarkEnd w:id="3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How does the woman feel about going abroad?</w:t>
      </w:r>
    </w:p>
    <w:p>
      <w:pPr>
        <w:pStyle w:val="7"/>
        <w:keepNext w:val="0"/>
        <w:keepLines w:val="0"/>
        <w:pageBreakBefore w:val="0"/>
        <w:widowControl w:val="0"/>
        <w:numPr>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3" w:name="bookmark33"/>
      <w:bookmarkEnd w:id="33"/>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A.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Delighted.</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Upset.</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Anxious</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4" w:name="bookmark34"/>
      <w:bookmarkEnd w:id="3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Where is the woman going to study?</w:t>
      </w:r>
    </w:p>
    <w:p>
      <w:pPr>
        <w:pStyle w:val="7"/>
        <w:keepNext w:val="0"/>
        <w:keepLines w:val="0"/>
        <w:pageBreakBefore w:val="0"/>
        <w:widowControl w:val="0"/>
        <w:numPr>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bookmarkStart w:id="35" w:name="bookmark35"/>
      <w:bookmarkEnd w:id="35"/>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A.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In Australia.</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In Britain.</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 In the USA.</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6" w:name="bookmark36"/>
      <w:bookmarkEnd w:id="36"/>
      <w:bookmarkStart w:id="37" w:name="bookmark37"/>
      <w:bookmarkEnd w:id="3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do we know about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woman?</w:t>
      </w:r>
    </w:p>
    <w:p>
      <w:pPr>
        <w:pStyle w:val="7"/>
        <w:keepNext w:val="0"/>
        <w:keepLines w:val="0"/>
        <w:pageBreakBefore w:val="0"/>
        <w:widowControl w:val="0"/>
        <w:numPr>
          <w:ilvl w:val="0"/>
          <w:numId w:val="10"/>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8" w:name="bookmark38"/>
      <w:bookmarkEnd w:id="3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She will major in economics.</w:t>
      </w:r>
    </w:p>
    <w:p>
      <w:pPr>
        <w:pStyle w:val="7"/>
        <w:keepNext w:val="0"/>
        <w:keepLines w:val="0"/>
        <w:pageBreakBefore w:val="0"/>
        <w:widowControl w:val="0"/>
        <w:numPr>
          <w:ilvl w:val="0"/>
          <w:numId w:val="10"/>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39" w:name="bookmark39"/>
      <w:bookmarkEnd w:id="3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She has got a master5s degree.</w:t>
      </w:r>
    </w:p>
    <w:p>
      <w:pPr>
        <w:pStyle w:val="7"/>
        <w:keepNext w:val="0"/>
        <w:keepLines w:val="0"/>
        <w:pageBreakBefore w:val="0"/>
        <w:widowControl w:val="0"/>
        <w:numPr>
          <w:ilvl w:val="0"/>
          <w:numId w:val="10"/>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C- She will stay abroad after graduation. </w:t>
      </w:r>
    </w:p>
    <w:p>
      <w:pPr>
        <w:pStyle w:val="7"/>
        <w:keepNext w:val="0"/>
        <w:keepLines w:val="0"/>
        <w:pageBreakBefore w:val="0"/>
        <w:widowControl w:val="0"/>
        <w:numPr>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听第</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8</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段材料，回答第</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11</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至</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13</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题。</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0" w:name="bookmark40"/>
      <w:bookmarkEnd w:id="4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does the woman probably do?</w:t>
      </w:r>
    </w:p>
    <w:p>
      <w:pPr>
        <w:pStyle w:val="7"/>
        <w:keepNext w:val="0"/>
        <w:keepLines w:val="0"/>
        <w:pageBreakBefore w:val="0"/>
        <w:widowControl w:val="0"/>
        <w:numPr>
          <w:ilvl w:val="0"/>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bookmarkStart w:id="41" w:name="bookmark41"/>
      <w:bookmarkEnd w:id="41"/>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A.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 driver.</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 teacher.</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A reporter.</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2" w:name="bookmark42"/>
      <w:bookmarkEnd w:id="4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can we learn from the conversation?</w:t>
      </w:r>
    </w:p>
    <w:p>
      <w:pPr>
        <w:pStyle w:val="7"/>
        <w:keepNext w:val="0"/>
        <w:keepLines w:val="0"/>
        <w:pageBreakBefore w:val="0"/>
        <w:widowControl w:val="0"/>
        <w:numPr>
          <w:ilvl w:val="0"/>
          <w:numId w:val="11"/>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3" w:name="bookmark43"/>
      <w:bookmarkEnd w:id="43"/>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man spends about an hour driving to school.</w:t>
      </w:r>
    </w:p>
    <w:p>
      <w:pPr>
        <w:pStyle w:val="7"/>
        <w:keepNext w:val="0"/>
        <w:keepLines w:val="0"/>
        <w:pageBreakBefore w:val="0"/>
        <w:widowControl w:val="0"/>
        <w:numPr>
          <w:ilvl w:val="0"/>
          <w:numId w:val="11"/>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4" w:name="bookmark44"/>
      <w:bookmarkEnd w:id="4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man's home is quite distant from tlie school.</w:t>
      </w:r>
    </w:p>
    <w:p>
      <w:pPr>
        <w:pStyle w:val="7"/>
        <w:keepNext w:val="0"/>
        <w:keepLines w:val="0"/>
        <w:pageBreakBefore w:val="0"/>
        <w:widowControl w:val="0"/>
        <w:numPr>
          <w:ilvl w:val="0"/>
          <w:numId w:val="11"/>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5" w:name="bookmark45"/>
      <w:bookmarkEnd w:id="4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man prefers to drive to work occasionally.</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6" w:name="bookmark46"/>
      <w:bookmarkEnd w:id="46"/>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What's the man's attitude toward the traffic in the city?</w:t>
      </w:r>
    </w:p>
    <w:p>
      <w:pPr>
        <w:pStyle w:val="7"/>
        <w:keepNext w:val="0"/>
        <w:keepLines w:val="0"/>
        <w:pageBreakBefore w:val="0"/>
        <w:widowControl w:val="0"/>
        <w:numPr>
          <w:ilvl w:val="0"/>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bookmarkStart w:id="47" w:name="bookmark47"/>
      <w:bookmarkEnd w:id="47"/>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A.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Approving.</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Doubtful.</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Disappointed.</w:t>
      </w:r>
    </w:p>
    <w:p>
      <w:pPr>
        <w:pStyle w:val="7"/>
        <w:keepNext w:val="0"/>
        <w:keepLines w:val="0"/>
        <w:pageBreakBefore w:val="0"/>
        <w:widowControl w:val="0"/>
        <w:numPr>
          <w:ilvl w:val="0"/>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听第</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9</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段材料，回答第</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14</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至</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16</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题。</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8" w:name="bookmark48"/>
      <w:bookmarkEnd w:id="4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is Anne doing?</w:t>
      </w:r>
    </w:p>
    <w:p>
      <w:pPr>
        <w:pStyle w:val="7"/>
        <w:keepNext w:val="0"/>
        <w:keepLines w:val="0"/>
        <w:pageBreakBefore w:val="0"/>
        <w:widowControl w:val="0"/>
        <w:numPr>
          <w:ilvl w:val="0"/>
          <w:numId w:val="12"/>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49" w:name="bookmark49"/>
      <w:bookmarkEnd w:id="4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Preparing f</w:t>
      </w:r>
      <w:r>
        <w:rPr>
          <w:rFonts w:hint="eastAsia" w:eastAsia="宋体" w:cs="Times New Roman"/>
          <w:b w:val="0"/>
          <w:bCs w:val="0"/>
          <w:i w:val="0"/>
          <w:iCs w:val="0"/>
          <w:smallCaps w:val="0"/>
          <w:strike w:val="0"/>
          <w:color w:val="000000"/>
          <w:spacing w:val="0"/>
          <w:w w:val="100"/>
          <w:position w:val="0"/>
          <w:sz w:val="24"/>
          <w:szCs w:val="24"/>
          <w:lang w:val="en-US" w:eastAsia="zh-CN" w:bidi="en-US"/>
        </w:rPr>
        <w:t>o</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r the Olympics.</w:t>
      </w:r>
    </w:p>
    <w:p>
      <w:pPr>
        <w:pStyle w:val="7"/>
        <w:keepNext w:val="0"/>
        <w:keepLines w:val="0"/>
        <w:pageBreakBefore w:val="0"/>
        <w:widowControl w:val="0"/>
        <w:numPr>
          <w:ilvl w:val="0"/>
          <w:numId w:val="12"/>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0" w:name="bookmark50"/>
      <w:bookmarkEnd w:id="5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Designing a training program.</w:t>
      </w:r>
    </w:p>
    <w:p>
      <w:pPr>
        <w:pStyle w:val="7"/>
        <w:keepNext w:val="0"/>
        <w:keepLines w:val="0"/>
        <w:pageBreakBefore w:val="0"/>
        <w:widowControl w:val="0"/>
        <w:numPr>
          <w:ilvl w:val="0"/>
          <w:numId w:val="12"/>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1" w:name="bookmark51"/>
      <w:bookmarkEnd w:id="51"/>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Consulting her coach about training.</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2" w:name="bookmark52"/>
      <w:bookmarkEnd w:id="5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does the man think of Anne Cole's training?</w:t>
      </w:r>
    </w:p>
    <w:p>
      <w:pPr>
        <w:pStyle w:val="7"/>
        <w:keepNext w:val="0"/>
        <w:keepLines w:val="0"/>
        <w:pageBreakBefore w:val="0"/>
        <w:widowControl w:val="0"/>
        <w:numPr>
          <w:ilvl w:val="0"/>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bookmarkStart w:id="53" w:name="bookmark53"/>
      <w:bookmarkEnd w:id="53"/>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A.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Tough.</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Effective.</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Balanced.</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4" w:name="bookmark54"/>
      <w:bookmarkEnd w:id="5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does Anne usually do in the afternoon?</w:t>
      </w:r>
    </w:p>
    <w:p>
      <w:pPr>
        <w:pStyle w:val="7"/>
        <w:keepNext w:val="0"/>
        <w:keepLines w:val="0"/>
        <w:pageBreakBefore w:val="0"/>
        <w:widowControl w:val="0"/>
        <w:numPr>
          <w:ilvl w:val="0"/>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bookmarkStart w:id="55" w:name="bookmark55"/>
      <w:bookmarkEnd w:id="55"/>
      <w:r>
        <w:rPr>
          <w:rFonts w:hint="eastAsia" w:eastAsia="宋体" w:cs="Times New Roman"/>
          <w:b w:val="0"/>
          <w:bCs w:val="0"/>
          <w:i w:val="0"/>
          <w:iCs w:val="0"/>
          <w:smallCaps w:val="0"/>
          <w:strike w:val="0"/>
          <w:color w:val="000000"/>
          <w:spacing w:val="0"/>
          <w:w w:val="100"/>
          <w:position w:val="0"/>
          <w:sz w:val="24"/>
          <w:szCs w:val="24"/>
          <w:lang w:val="en-US" w:eastAsia="zh-CN" w:bidi="en-US"/>
        </w:rPr>
        <w:t>A.</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Swim in the pool.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Dance in the club.</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Do physical training.</w:t>
      </w:r>
    </w:p>
    <w:p>
      <w:pPr>
        <w:pStyle w:val="7"/>
        <w:keepNext w:val="0"/>
        <w:keepLines w:val="0"/>
        <w:pageBreakBefore w:val="0"/>
        <w:widowControl w:val="0"/>
        <w:numPr>
          <w:ilvl w:val="0"/>
          <w:numId w:val="0"/>
        </w:numPr>
        <w:shd w:val="clear" w:color="auto" w:fill="auto"/>
        <w:tabs>
          <w:tab w:val="left" w:pos="944"/>
        </w:tabs>
        <w:kinsoku/>
        <w:wordWrap/>
        <w:overflowPunct/>
        <w:topLinePunct w:val="0"/>
        <w:autoSpaceDE/>
        <w:autoSpaceDN/>
        <w:bidi w:val="0"/>
        <w:adjustRightInd/>
        <w:snapToGrid/>
        <w:spacing w:before="0" w:after="0" w:line="360" w:lineRule="auto"/>
        <w:ind w:left="500" w:leftChars="0" w:right="0" w:right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听第</w:t>
      </w:r>
      <w:r>
        <w:rPr>
          <w:rFonts w:ascii="Times New Roman" w:hAnsi="Times New Roman" w:eastAsia="Times New Roman" w:cs="Times New Roman"/>
          <w:b w:val="0"/>
          <w:bCs w:val="0"/>
          <w:i w:val="0"/>
          <w:iCs w:val="0"/>
          <w:smallCaps w:val="0"/>
          <w:strike w:val="0"/>
          <w:color w:val="000000"/>
          <w:spacing w:val="0"/>
          <w:w w:val="100"/>
          <w:position w:val="0"/>
          <w:sz w:val="24"/>
          <w:szCs w:val="24"/>
          <w:lang w:val="zh-CN" w:eastAsia="zh-CN" w:bidi="en-US"/>
        </w:rPr>
        <w:t>10</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段材料，回答第17至20题。</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6" w:name="bookmark56"/>
      <w:bookmarkEnd w:id="56"/>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Why is the website started?</w:t>
      </w:r>
    </w:p>
    <w:p>
      <w:pPr>
        <w:pStyle w:val="7"/>
        <w:keepNext w:val="0"/>
        <w:keepLines w:val="0"/>
        <w:pageBreakBefore w:val="0"/>
        <w:widowControl w:val="0"/>
        <w:numPr>
          <w:ilvl w:val="0"/>
          <w:numId w:val="13"/>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7" w:name="bookmark57"/>
      <w:bookmarkEnd w:id="5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advertise the way of learning English.</w:t>
      </w:r>
    </w:p>
    <w:p>
      <w:pPr>
        <w:pStyle w:val="7"/>
        <w:keepNext w:val="0"/>
        <w:keepLines w:val="0"/>
        <w:pageBreakBefore w:val="0"/>
        <w:widowControl w:val="0"/>
        <w:numPr>
          <w:ilvl w:val="0"/>
          <w:numId w:val="13"/>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8" w:name="bookmark58"/>
      <w:bookmarkEnd w:id="5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help learners improve listening and speaking skills.</w:t>
      </w:r>
    </w:p>
    <w:p>
      <w:pPr>
        <w:pStyle w:val="7"/>
        <w:keepNext w:val="0"/>
        <w:keepLines w:val="0"/>
        <w:pageBreakBefore w:val="0"/>
        <w:widowControl w:val="0"/>
        <w:numPr>
          <w:ilvl w:val="0"/>
          <w:numId w:val="13"/>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59" w:name="bookmark59"/>
      <w:bookmarkEnd w:id="5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provide learners with easy access to making friends.</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0" w:name="bookmark60"/>
      <w:bookmarkEnd w:id="6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will the lessons be like according to the speaker?</w:t>
      </w:r>
    </w:p>
    <w:p>
      <w:pPr>
        <w:pStyle w:val="7"/>
        <w:keepNext w:val="0"/>
        <w:keepLines w:val="0"/>
        <w:pageBreakBefore w:val="0"/>
        <w:widowControl w:val="0"/>
        <w:numPr>
          <w:ilvl w:val="0"/>
          <w:numId w:val="14"/>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1" w:name="bookmark61"/>
      <w:bookmarkEnd w:id="61"/>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Convenient and efficient.</w:t>
      </w:r>
    </w:p>
    <w:p>
      <w:pPr>
        <w:pStyle w:val="7"/>
        <w:keepNext w:val="0"/>
        <w:keepLines w:val="0"/>
        <w:pageBreakBefore w:val="0"/>
        <w:widowControl w:val="0"/>
        <w:numPr>
          <w:ilvl w:val="0"/>
          <w:numId w:val="14"/>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2" w:name="bookmark62"/>
      <w:bookmarkEnd w:id="6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Long and interesting.</w:t>
      </w:r>
    </w:p>
    <w:p>
      <w:pPr>
        <w:pStyle w:val="7"/>
        <w:keepNext w:val="0"/>
        <w:keepLines w:val="0"/>
        <w:pageBreakBefore w:val="0"/>
        <w:widowControl w:val="0"/>
        <w:numPr>
          <w:ilvl w:val="0"/>
          <w:numId w:val="14"/>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3" w:name="bookmark63"/>
      <w:bookmarkEnd w:id="63"/>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Advanced and complex.</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19 • What is John Williams? idea of learning English?</w:t>
      </w:r>
    </w:p>
    <w:p>
      <w:pPr>
        <w:pStyle w:val="7"/>
        <w:keepNext w:val="0"/>
        <w:keepLines w:val="0"/>
        <w:pageBreakBefore w:val="0"/>
        <w:widowControl w:val="0"/>
        <w:numPr>
          <w:ilvl w:val="0"/>
          <w:numId w:val="15"/>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4" w:name="bookmark64"/>
      <w:bookmarkEnd w:id="6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We should use new methods to learn English.</w:t>
      </w:r>
    </w:p>
    <w:p>
      <w:pPr>
        <w:pStyle w:val="7"/>
        <w:keepNext w:val="0"/>
        <w:keepLines w:val="0"/>
        <w:pageBreakBefore w:val="0"/>
        <w:widowControl w:val="0"/>
        <w:numPr>
          <w:ilvl w:val="0"/>
          <w:numId w:val="15"/>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5" w:name="bookmark65"/>
      <w:bookmarkEnd w:id="6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We should learn English gradually and steadily.</w:t>
      </w:r>
    </w:p>
    <w:p>
      <w:pPr>
        <w:pStyle w:val="7"/>
        <w:keepNext w:val="0"/>
        <w:keepLines w:val="0"/>
        <w:pageBreakBefore w:val="0"/>
        <w:widowControl w:val="0"/>
        <w:numPr>
          <w:ilvl w:val="0"/>
          <w:numId w:val="15"/>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6" w:name="bookmark66"/>
      <w:bookmarkEnd w:id="66"/>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We should pay more attention to listening than speaking.</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7" w:name="bookmark67"/>
      <w:bookmarkEnd w:id="6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What's the intended purpose of the speaker?</w:t>
      </w:r>
    </w:p>
    <w:p>
      <w:pPr>
        <w:pStyle w:val="7"/>
        <w:keepNext w:val="0"/>
        <w:keepLines w:val="0"/>
        <w:pageBreakBefore w:val="0"/>
        <w:widowControl w:val="0"/>
        <w:numPr>
          <w:ilvl w:val="0"/>
          <w:numId w:val="16"/>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8" w:name="bookmark68"/>
      <w:bookmarkEnd w:id="6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recommend an online English course.</w:t>
      </w:r>
    </w:p>
    <w:p>
      <w:pPr>
        <w:pStyle w:val="7"/>
        <w:keepNext w:val="0"/>
        <w:keepLines w:val="0"/>
        <w:pageBreakBefore w:val="0"/>
        <w:widowControl w:val="0"/>
        <w:numPr>
          <w:ilvl w:val="0"/>
          <w:numId w:val="16"/>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69" w:name="bookmark69"/>
      <w:bookmarkEnd w:id="6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call on more learners to learn English.</w:t>
      </w:r>
    </w:p>
    <w:p>
      <w:pPr>
        <w:pStyle w:val="7"/>
        <w:keepNext w:val="0"/>
        <w:keepLines w:val="0"/>
        <w:pageBreakBefore w:val="0"/>
        <w:widowControl w:val="0"/>
        <w:numPr>
          <w:ilvl w:val="0"/>
          <w:numId w:val="16"/>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70" w:name="bookmark70"/>
      <w:bookmarkEnd w:id="7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compare different concepts of learning English.</w:t>
      </w:r>
    </w:p>
    <w:p>
      <w:pPr>
        <w:pStyle w:val="17"/>
        <w:keepNext/>
        <w:keepLines/>
        <w:widowControl w:val="0"/>
        <w:shd w:val="clear" w:color="auto" w:fill="auto"/>
        <w:bidi w:val="0"/>
        <w:spacing w:before="0" w:after="0" w:line="360" w:lineRule="auto"/>
        <w:ind w:left="0" w:right="0" w:firstLine="0"/>
        <w:jc w:val="both"/>
        <w:rPr>
          <w:color w:val="000000"/>
          <w:spacing w:val="0"/>
          <w:w w:val="100"/>
          <w:position w:val="0"/>
          <w:sz w:val="24"/>
          <w:szCs w:val="24"/>
        </w:rPr>
      </w:pPr>
      <w:bookmarkStart w:id="71" w:name="bookmark71"/>
      <w:bookmarkStart w:id="72" w:name="bookmark72"/>
      <w:bookmarkStart w:id="73" w:name="bookmark73"/>
      <w:r>
        <w:rPr>
          <w:color w:val="000000"/>
          <w:spacing w:val="0"/>
          <w:w w:val="100"/>
          <w:position w:val="0"/>
          <w:sz w:val="24"/>
          <w:szCs w:val="24"/>
        </w:rPr>
        <w:t>第二部分：阅读理解（共两节，满分</w:t>
      </w:r>
      <w:r>
        <w:rPr>
          <w:rFonts w:ascii="Times New Roman" w:hAnsi="Times New Roman" w:eastAsia="Times New Roman" w:cs="Times New Roman"/>
          <w:color w:val="000000"/>
          <w:spacing w:val="0"/>
          <w:w w:val="100"/>
          <w:position w:val="0"/>
          <w:sz w:val="24"/>
          <w:szCs w:val="24"/>
        </w:rPr>
        <w:t>35</w:t>
      </w:r>
      <w:r>
        <w:rPr>
          <w:color w:val="000000"/>
          <w:spacing w:val="0"/>
          <w:w w:val="100"/>
          <w:position w:val="0"/>
          <w:sz w:val="24"/>
          <w:szCs w:val="24"/>
        </w:rPr>
        <w:t xml:space="preserve">分） </w:t>
      </w:r>
    </w:p>
    <w:p>
      <w:pPr>
        <w:pStyle w:val="17"/>
        <w:keepNext/>
        <w:keepLines/>
        <w:widowControl w:val="0"/>
        <w:shd w:val="clear" w:color="auto" w:fill="auto"/>
        <w:bidi w:val="0"/>
        <w:spacing w:before="0" w:after="0" w:line="360" w:lineRule="auto"/>
        <w:ind w:left="0" w:right="0" w:firstLine="0"/>
        <w:jc w:val="both"/>
      </w:pPr>
      <w:r>
        <w:rPr>
          <w:color w:val="000000"/>
          <w:spacing w:val="0"/>
          <w:w w:val="100"/>
          <w:position w:val="0"/>
          <w:sz w:val="24"/>
          <w:szCs w:val="24"/>
        </w:rPr>
        <w:t>第一节（共</w:t>
      </w:r>
      <w:r>
        <w:rPr>
          <w:rFonts w:ascii="Times New Roman" w:hAnsi="Times New Roman" w:eastAsia="Times New Roman" w:cs="Times New Roman"/>
          <w:color w:val="000000"/>
          <w:spacing w:val="0"/>
          <w:w w:val="100"/>
          <w:position w:val="0"/>
          <w:sz w:val="24"/>
          <w:szCs w:val="24"/>
        </w:rPr>
        <w:t>10</w:t>
      </w:r>
      <w:r>
        <w:rPr>
          <w:color w:val="000000"/>
          <w:spacing w:val="0"/>
          <w:w w:val="100"/>
          <w:position w:val="0"/>
          <w:sz w:val="24"/>
          <w:szCs w:val="24"/>
        </w:rPr>
        <w:t>小题；每小题</w:t>
      </w:r>
      <w:r>
        <w:rPr>
          <w:rFonts w:ascii="Times New Roman" w:hAnsi="Times New Roman" w:eastAsia="Times New Roman" w:cs="Times New Roman"/>
          <w:color w:val="000000"/>
          <w:spacing w:val="0"/>
          <w:w w:val="100"/>
          <w:position w:val="0"/>
          <w:sz w:val="24"/>
          <w:szCs w:val="24"/>
          <w:lang w:val="en-US" w:eastAsia="en-US" w:bidi="en-US"/>
        </w:rPr>
        <w:t>2.5</w:t>
      </w:r>
      <w:r>
        <w:rPr>
          <w:color w:val="000000"/>
          <w:spacing w:val="0"/>
          <w:w w:val="100"/>
          <w:position w:val="0"/>
          <w:sz w:val="24"/>
          <w:szCs w:val="24"/>
        </w:rPr>
        <w:t>分，满分</w:t>
      </w:r>
      <w:r>
        <w:rPr>
          <w:rFonts w:ascii="Times New Roman" w:hAnsi="Times New Roman" w:eastAsia="Times New Roman" w:cs="Times New Roman"/>
          <w:color w:val="000000"/>
          <w:spacing w:val="0"/>
          <w:w w:val="100"/>
          <w:position w:val="0"/>
          <w:sz w:val="24"/>
          <w:szCs w:val="24"/>
        </w:rPr>
        <w:t>25</w:t>
      </w:r>
      <w:r>
        <w:rPr>
          <w:color w:val="000000"/>
          <w:spacing w:val="0"/>
          <w:w w:val="100"/>
          <w:position w:val="0"/>
          <w:sz w:val="24"/>
          <w:szCs w:val="24"/>
        </w:rPr>
        <w:t>分）</w:t>
      </w:r>
      <w:bookmarkEnd w:id="71"/>
      <w:bookmarkEnd w:id="72"/>
      <w:bookmarkEnd w:id="73"/>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pPr>
      <w:r>
        <w:rPr>
          <w:color w:val="000000"/>
          <w:spacing w:val="0"/>
          <w:w w:val="100"/>
          <w:position w:val="0"/>
          <w:sz w:val="24"/>
          <w:szCs w:val="24"/>
        </w:rPr>
        <w:t>阅读下列短文，从每题所给的</w:t>
      </w:r>
      <w:r>
        <w:rPr>
          <w:rFonts w:ascii="Times New Roman" w:hAnsi="Times New Roman" w:eastAsia="Times New Roman" w:cs="Times New Roman"/>
          <w:color w:val="000000"/>
          <w:spacing w:val="0"/>
          <w:w w:val="100"/>
          <w:position w:val="0"/>
          <w:sz w:val="24"/>
          <w:szCs w:val="24"/>
          <w:lang w:val="en-US" w:eastAsia="en-US" w:bidi="en-US"/>
        </w:rPr>
        <w:t>A</w:t>
      </w:r>
      <w:r>
        <w:rPr>
          <w:color w:val="000000"/>
          <w:spacing w:val="0"/>
          <w:w w:val="100"/>
          <w:position w:val="0"/>
          <w:sz w:val="24"/>
          <w:szCs w:val="24"/>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B</w:t>
      </w:r>
      <w:r>
        <w:rPr>
          <w:color w:val="000000"/>
          <w:spacing w:val="0"/>
          <w:w w:val="100"/>
          <w:position w:val="0"/>
          <w:sz w:val="24"/>
          <w:szCs w:val="24"/>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C</w:t>
      </w:r>
      <w:r>
        <w:rPr>
          <w:color w:val="000000"/>
          <w:spacing w:val="0"/>
          <w:w w:val="100"/>
          <w:position w:val="0"/>
          <w:sz w:val="24"/>
          <w:szCs w:val="24"/>
        </w:rPr>
        <w:t>和</w:t>
      </w:r>
      <w:r>
        <w:rPr>
          <w:rFonts w:ascii="Times New Roman" w:hAnsi="Times New Roman" w:eastAsia="Times New Roman" w:cs="Times New Roman"/>
          <w:color w:val="000000"/>
          <w:spacing w:val="0"/>
          <w:w w:val="100"/>
          <w:position w:val="0"/>
          <w:sz w:val="24"/>
          <w:szCs w:val="24"/>
          <w:lang w:val="en-US" w:eastAsia="en-US" w:bidi="en-US"/>
        </w:rPr>
        <w:t>D</w:t>
      </w:r>
      <w:r>
        <w:rPr>
          <w:color w:val="000000"/>
          <w:spacing w:val="0"/>
          <w:w w:val="100"/>
          <w:position w:val="0"/>
          <w:sz w:val="24"/>
          <w:szCs w:val="24"/>
        </w:rPr>
        <w:t>四个选项中，选出最佳选项，并在答题卡上将该项涂黑。</w:t>
      </w:r>
    </w:p>
    <w:p>
      <w:pPr>
        <w:pStyle w:val="17"/>
        <w:keepNext/>
        <w:keepLines/>
        <w:widowControl w:val="0"/>
        <w:shd w:val="clear" w:color="auto" w:fill="auto"/>
        <w:bidi w:val="0"/>
        <w:spacing w:before="0" w:after="0" w:line="389" w:lineRule="auto"/>
        <w:ind w:left="0" w:right="0" w:firstLine="0"/>
        <w:jc w:val="center"/>
      </w:pPr>
      <w:bookmarkStart w:id="74" w:name="bookmark74"/>
      <w:bookmarkStart w:id="75" w:name="bookmark75"/>
      <w:bookmarkStart w:id="76" w:name="bookmark76"/>
      <w:r>
        <w:rPr>
          <w:rFonts w:ascii="Times New Roman" w:hAnsi="Times New Roman" w:eastAsia="Times New Roman" w:cs="Times New Roman"/>
          <w:color w:val="000000"/>
          <w:spacing w:val="0"/>
          <w:w w:val="100"/>
          <w:position w:val="0"/>
          <w:sz w:val="24"/>
          <w:szCs w:val="24"/>
          <w:lang w:val="en-US" w:eastAsia="en-US" w:bidi="en-US"/>
        </w:rPr>
        <w:t>A</w:t>
      </w:r>
      <w:bookmarkEnd w:id="74"/>
      <w:bookmarkEnd w:id="75"/>
      <w:bookmarkEnd w:id="76"/>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pPr>
      <w:r>
        <w:rPr>
          <w:rFonts w:ascii="Times New Roman" w:hAnsi="Times New Roman" w:eastAsia="Times New Roman" w:cs="Times New Roman"/>
          <w:color w:val="000000"/>
          <w:spacing w:val="0"/>
          <w:w w:val="100"/>
          <w:position w:val="0"/>
          <w:sz w:val="24"/>
          <w:szCs w:val="24"/>
          <w:lang w:val="en-US" w:eastAsia="en-US" w:bidi="en-US"/>
        </w:rPr>
        <w:t xml:space="preserve">CARMEL VALLEY </w:t>
      </w:r>
      <w:r>
        <w:rPr>
          <w:rFonts w:ascii="Times New Roman" w:hAnsi="Times New Roman" w:eastAsia="Times New Roman" w:cs="Times New Roman"/>
          <w:color w:val="000000"/>
          <w:spacing w:val="0"/>
          <w:w w:val="100"/>
          <w:position w:val="0"/>
          <w:sz w:val="24"/>
          <w:szCs w:val="24"/>
          <w:lang w:val="zh-TW" w:eastAsia="zh-TW" w:bidi="zh-TW"/>
        </w:rPr>
        <w:t xml:space="preserve">— </w:t>
      </w:r>
      <w:r>
        <w:rPr>
          <w:rFonts w:ascii="Times New Roman" w:hAnsi="Times New Roman" w:eastAsia="Times New Roman" w:cs="Times New Roman"/>
          <w:color w:val="000000"/>
          <w:spacing w:val="0"/>
          <w:w w:val="100"/>
          <w:position w:val="0"/>
          <w:sz w:val="24"/>
          <w:szCs w:val="24"/>
          <w:lang w:val="en-US" w:eastAsia="en-US" w:bidi="en-US"/>
        </w:rPr>
        <w:t>You don</w:t>
      </w:r>
      <w:r>
        <w:rPr>
          <w:rFonts w:ascii="Times New Roman" w:hAnsi="Times New Roman" w:eastAsia="Times New Roman" w:cs="Times New Roman"/>
          <w:color w:val="000000"/>
          <w:spacing w:val="0"/>
          <w:w w:val="100"/>
          <w:position w:val="0"/>
          <w:sz w:val="24"/>
          <w:szCs w:val="24"/>
          <w:vertAlign w:val="superscript"/>
          <w:lang w:val="en-US" w:eastAsia="en-US" w:bidi="en-US"/>
        </w:rPr>
        <w:t>5</w:t>
      </w:r>
      <w:r>
        <w:rPr>
          <w:rFonts w:ascii="Times New Roman" w:hAnsi="Times New Roman" w:eastAsia="Times New Roman" w:cs="Times New Roman"/>
          <w:color w:val="000000"/>
          <w:spacing w:val="0"/>
          <w:w w:val="100"/>
          <w:position w:val="0"/>
          <w:sz w:val="24"/>
          <w:szCs w:val="24"/>
          <w:lang w:val="en-US" w:eastAsia="en-US" w:bidi="en-US"/>
        </w:rPr>
        <w:t xml:space="preserve">t necessarily have to be older to be a Good Samaritan. Take Carmel Valley resident, Daniella Marie Benitez, 14, who is not your average teen. Daniella is helping Tijuana families have roofs over their heads </w:t>
      </w:r>
      <w:r>
        <w:rPr>
          <w:rFonts w:hint="eastAsia" w:eastAsia="宋体" w:cs="Times New Roman"/>
          <w:color w:val="000000"/>
          <w:spacing w:val="0"/>
          <w:w w:val="100"/>
          <w:position w:val="0"/>
          <w:sz w:val="24"/>
          <w:szCs w:val="24"/>
          <w:lang w:val="en-US" w:eastAsia="zh-CN" w:bidi="en-US"/>
        </w:rPr>
        <w:t>-</w:t>
      </w:r>
      <w:r>
        <w:rPr>
          <w:rFonts w:ascii="宋体" w:hAnsi="宋体" w:eastAsia="宋体" w:cs="宋体"/>
          <w:color w:val="000000"/>
          <w:spacing w:val="0"/>
          <w:w w:val="100"/>
          <w:position w:val="0"/>
          <w:sz w:val="24"/>
          <w:szCs w:val="24"/>
          <w:lang w:val="zh-TW" w:eastAsia="zh-TW" w:bidi="zh-TW"/>
        </w:rPr>
        <w:t xml:space="preserve"> </w:t>
      </w:r>
      <w:r>
        <w:rPr>
          <w:rFonts w:ascii="Times New Roman" w:hAnsi="Times New Roman" w:eastAsia="Times New Roman" w:cs="Times New Roman"/>
          <w:color w:val="000000"/>
          <w:spacing w:val="0"/>
          <w:w w:val="100"/>
          <w:position w:val="0"/>
          <w:sz w:val="24"/>
          <w:szCs w:val="24"/>
          <w:lang w:val="en-US" w:eastAsia="en-US" w:bidi="en-US"/>
        </w:rPr>
        <w:t>one family at a time.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began in 2017 while she was volunteering for Build A Miracle and building a home for a family in need in Tijuana, Mexico. Daniella found it so fulfilling that she took the lead in building another home with the support of her family and friends.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date, she has raised $32,000 for her cause and recently headed to Tijuana to begin building her team's second home.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has been an unbelievable experience,</w:t>
      </w:r>
      <w:r>
        <w:rPr>
          <w:rFonts w:hint="default" w:ascii="Times New Roman" w:hAnsi="Times New Roman" w:eastAsia="Times New Roman" w:cs="Times New Roman"/>
          <w:b w:val="0"/>
          <w:bCs w:val="0"/>
          <w:i w:val="0"/>
          <w:iCs w:val="0"/>
          <w:smallCaps w:val="0"/>
          <w:strike w:val="0"/>
          <w:color w:val="000000"/>
          <w:spacing w:val="0"/>
          <w:w w:val="100"/>
          <w:position w:val="0"/>
          <w:sz w:val="24"/>
          <w:szCs w:val="24"/>
          <w:lang w:val="en-US" w:eastAsia="zh-CN" w:bidi="en-US"/>
        </w:rPr>
        <w:t>”</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Daniella, a freshman at Cathedral Catholic High School in San Diego, said. She learned about Build A Miracle through her previous school, Notre Dame Academy. It is a nonprofit organization that takes a family in need from a shack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（棚屋）</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to a new home with electricity, bedrooms, kitchen and a bathroom. It has built more than 350 homes since 1999.</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During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is most recent trip to Tijuana, Daniella and her team poured the foundation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（基金）</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for the second new home. Additionally, she used her other volunteering position as a member of KIDBOX's Kids board of directors to help distribute $10,000 worth of brand new KIDBOX clot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ing to her BAM community's kids.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Between BAM and KIDBOX, the busy teen said she would continue to volunteer both locally and in Mexico to "stay humble.</w:t>
      </w:r>
      <w:r>
        <w:rPr>
          <w:rFonts w:hint="default" w:eastAsia="宋体" w:cs="Times New Roman"/>
          <w:b w:val="0"/>
          <w:bCs w:val="0"/>
          <w:i w:val="0"/>
          <w:iCs w:val="0"/>
          <w:smallCaps w:val="0"/>
          <w:strike w:val="0"/>
          <w:color w:val="000000"/>
          <w:spacing w:val="0"/>
          <w:w w:val="100"/>
          <w:position w:val="0"/>
          <w:sz w:val="24"/>
          <w:szCs w:val="24"/>
          <w:lang w:val="en-US" w:eastAsia="zh-CN" w:bidi="en-US"/>
        </w:rPr>
        <w:t>”</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She isn't about to stop helping others; in fact, it's something she treasures. "I've been working with BAM for about a year and a half. I got involved at the end of sevent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grade when my previous school sponsored the building of a school sponsored home; my mom forced my family and me to go down to TJ to actually help build the house," she said. "Meeting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family and seeing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eir delight and relief when they walked into their new home was priceless and is what inspired me to keep doing this</w:t>
      </w:r>
      <w:r>
        <w:rPr>
          <w:rFonts w:hint="eastAsia" w:eastAsia="宋体" w:cs="Times New Roman"/>
          <w:b w:val="0"/>
          <w:bCs w:val="0"/>
          <w:i w:val="0"/>
          <w:iCs w:val="0"/>
          <w:smallCaps w:val="0"/>
          <w:strike w:val="0"/>
          <w:color w:val="000000"/>
          <w:spacing w:val="0"/>
          <w:w w:val="100"/>
          <w:position w:val="0"/>
          <w:sz w:val="24"/>
          <w:szCs w:val="24"/>
          <w:lang w:val="en-US" w:eastAsia="zh-CN" w:bidi="en-US"/>
        </w:rPr>
        <w:t>.</w:t>
      </w:r>
      <w:r>
        <w:rPr>
          <w:rFonts w:hint="default" w:eastAsia="宋体" w:cs="Times New Roman"/>
          <w:b w:val="0"/>
          <w:bCs w:val="0"/>
          <w:i w:val="0"/>
          <w:iCs w:val="0"/>
          <w:smallCaps w:val="0"/>
          <w:strike w:val="0"/>
          <w:color w:val="000000"/>
          <w:spacing w:val="0"/>
          <w:w w:val="100"/>
          <w:position w:val="0"/>
          <w:sz w:val="24"/>
          <w:szCs w:val="24"/>
          <w:lang w:val="en-US" w:eastAsia="zh-CN" w:bidi="en-US"/>
        </w:rPr>
        <w:t>”</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77" w:name="bookmark77"/>
      <w:bookmarkEnd w:id="7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made Daniella stand out among teens?</w:t>
      </w:r>
    </w:p>
    <w:p>
      <w:pPr>
        <w:pStyle w:val="7"/>
        <w:keepNext w:val="0"/>
        <w:keepLines w:val="0"/>
        <w:pageBreakBefore w:val="0"/>
        <w:widowControl w:val="0"/>
        <w:numPr>
          <w:ilvl w:val="0"/>
          <w:numId w:val="1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78" w:name="bookmark78"/>
      <w:bookmarkEnd w:id="7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Her constant efforts to help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ose less fortunate.</w:t>
      </w:r>
    </w:p>
    <w:p>
      <w:pPr>
        <w:pStyle w:val="7"/>
        <w:keepNext w:val="0"/>
        <w:keepLines w:val="0"/>
        <w:pageBreakBefore w:val="0"/>
        <w:widowControl w:val="0"/>
        <w:numPr>
          <w:ilvl w:val="0"/>
          <w:numId w:val="1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79" w:name="bookmark79"/>
      <w:bookmarkEnd w:id="7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building of a school sponsored home.</w:t>
      </w:r>
    </w:p>
    <w:p>
      <w:pPr>
        <w:pStyle w:val="7"/>
        <w:keepNext w:val="0"/>
        <w:keepLines w:val="0"/>
        <w:pageBreakBefore w:val="0"/>
        <w:widowControl w:val="0"/>
        <w:numPr>
          <w:ilvl w:val="0"/>
          <w:numId w:val="1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80" w:name="bookmark80"/>
      <w:bookmarkEnd w:id="8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Her attempt to raise a fund for her cause.</w:t>
      </w:r>
    </w:p>
    <w:p>
      <w:pPr>
        <w:pStyle w:val="7"/>
        <w:keepNext w:val="0"/>
        <w:keepLines w:val="0"/>
        <w:pageBreakBefore w:val="0"/>
        <w:widowControl w:val="0"/>
        <w:numPr>
          <w:ilvl w:val="0"/>
          <w:numId w:val="17"/>
        </w:numPr>
        <w:shd w:val="clear" w:color="auto" w:fill="auto"/>
        <w:tabs>
          <w:tab w:val="left" w:pos="944"/>
        </w:tabs>
        <w:kinsoku/>
        <w:wordWrap/>
        <w:overflowPunct/>
        <w:topLinePunct w:val="0"/>
        <w:autoSpaceDE/>
        <w:autoSpaceDN/>
        <w:bidi w:val="0"/>
        <w:adjustRightInd/>
        <w:snapToGrid/>
        <w:spacing w:before="0" w:after="0" w:line="360" w:lineRule="auto"/>
        <w:ind w:left="0" w:right="0" w:firstLine="5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81" w:name="bookmark81"/>
      <w:bookmarkEnd w:id="81"/>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organizing of Build A Miracle.</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82" w:name="bookmark82"/>
      <w:bookmarkEnd w:id="8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How did Daniella make connections between BAM and KIDBOX?</w:t>
      </w:r>
    </w:p>
    <w:p>
      <w:pPr>
        <w:pStyle w:val="7"/>
        <w:keepNext w:val="0"/>
        <w:keepLines w:val="0"/>
        <w:pageBreakBefore w:val="0"/>
        <w:widowControl w:val="0"/>
        <w:numPr>
          <w:ilvl w:val="0"/>
          <w:numId w:val="18"/>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pPr>
      <w:bookmarkStart w:id="83" w:name="bookmark83"/>
      <w:bookmarkEnd w:id="83"/>
      <w:r>
        <w:rPr>
          <w:rFonts w:ascii="Times New Roman" w:hAnsi="Times New Roman" w:eastAsia="Times New Roman" w:cs="Times New Roman"/>
          <w:color w:val="000000"/>
          <w:spacing w:val="0"/>
          <w:w w:val="100"/>
          <w:position w:val="0"/>
          <w:sz w:val="24"/>
          <w:szCs w:val="24"/>
          <w:lang w:val="en-US" w:eastAsia="en-US" w:bidi="en-US"/>
        </w:rPr>
        <w:t>She encouraged KIDBOX to collect money for BAM.</w:t>
      </w:r>
    </w:p>
    <w:p>
      <w:pPr>
        <w:pStyle w:val="7"/>
        <w:keepNext w:val="0"/>
        <w:keepLines w:val="0"/>
        <w:pageBreakBefore w:val="0"/>
        <w:widowControl w:val="0"/>
        <w:numPr>
          <w:ilvl w:val="0"/>
          <w:numId w:val="18"/>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pPr>
      <w:bookmarkStart w:id="84" w:name="bookmark84"/>
      <w:bookmarkEnd w:id="84"/>
      <w:r>
        <w:rPr>
          <w:rFonts w:ascii="Times New Roman" w:hAnsi="Times New Roman" w:eastAsia="Times New Roman" w:cs="Times New Roman"/>
          <w:color w:val="000000"/>
          <w:spacing w:val="0"/>
          <w:w w:val="100"/>
          <w:position w:val="0"/>
          <w:sz w:val="24"/>
          <w:szCs w:val="24"/>
          <w:lang w:val="en-US" w:eastAsia="en-US" w:bidi="en-US"/>
        </w:rPr>
        <w:t>She promoted a donation to BAM from KIDBOX.</w:t>
      </w:r>
    </w:p>
    <w:p>
      <w:pPr>
        <w:pStyle w:val="7"/>
        <w:keepNext w:val="0"/>
        <w:keepLines w:val="0"/>
        <w:pageBreakBefore w:val="0"/>
        <w:widowControl w:val="0"/>
        <w:numPr>
          <w:ilvl w:val="0"/>
          <w:numId w:val="18"/>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pPr>
      <w:bookmarkStart w:id="85" w:name="bookmark85"/>
      <w:bookmarkEnd w:id="85"/>
      <w:r>
        <w:rPr>
          <w:rFonts w:ascii="Times New Roman" w:hAnsi="Times New Roman" w:eastAsia="Times New Roman" w:cs="Times New Roman"/>
          <w:color w:val="000000"/>
          <w:spacing w:val="0"/>
          <w:w w:val="100"/>
          <w:position w:val="0"/>
          <w:sz w:val="24"/>
          <w:szCs w:val="24"/>
          <w:lang w:val="en-US" w:eastAsia="en-US" w:bidi="en-US"/>
        </w:rPr>
        <w:t>She held leading positions in both organizations.</w:t>
      </w:r>
    </w:p>
    <w:p>
      <w:pPr>
        <w:pStyle w:val="7"/>
        <w:keepNext w:val="0"/>
        <w:keepLines w:val="0"/>
        <w:pageBreakBefore w:val="0"/>
        <w:widowControl w:val="0"/>
        <w:numPr>
          <w:ilvl w:val="0"/>
          <w:numId w:val="18"/>
        </w:numPr>
        <w:shd w:val="clear" w:color="auto" w:fill="auto"/>
        <w:tabs>
          <w:tab w:val="left" w:pos="972"/>
        </w:tabs>
        <w:kinsoku/>
        <w:wordWrap/>
        <w:overflowPunct/>
        <w:topLinePunct w:val="0"/>
        <w:autoSpaceDE/>
        <w:autoSpaceDN/>
        <w:bidi w:val="0"/>
        <w:adjustRightInd/>
        <w:snapToGrid/>
        <w:spacing w:before="0" w:after="0" w:line="360" w:lineRule="auto"/>
        <w:ind w:left="0" w:right="0" w:firstLine="520"/>
        <w:jc w:val="both"/>
        <w:textAlignment w:val="auto"/>
      </w:pPr>
      <w:bookmarkStart w:id="86" w:name="bookmark86"/>
      <w:bookmarkEnd w:id="86"/>
      <w:r>
        <w:rPr>
          <w:rFonts w:ascii="Times New Roman" w:hAnsi="Times New Roman" w:eastAsia="Times New Roman" w:cs="Times New Roman"/>
          <w:color w:val="000000"/>
          <w:spacing w:val="0"/>
          <w:w w:val="100"/>
          <w:position w:val="0"/>
          <w:sz w:val="24"/>
          <w:szCs w:val="24"/>
          <w:lang w:val="en-US" w:eastAsia="en-US" w:bidi="en-US"/>
        </w:rPr>
        <w:t>She built a platform f</w:t>
      </w:r>
      <w:r>
        <w:rPr>
          <w:rFonts w:hint="eastAsia" w:eastAsia="宋体" w:cs="Times New Roman"/>
          <w:color w:val="000000"/>
          <w:spacing w:val="0"/>
          <w:w w:val="100"/>
          <w:position w:val="0"/>
          <w:sz w:val="24"/>
          <w:szCs w:val="24"/>
          <w:lang w:val="en-US" w:eastAsia="zh-CN" w:bidi="en-US"/>
        </w:rPr>
        <w:t>o</w:t>
      </w:r>
      <w:r>
        <w:rPr>
          <w:rFonts w:ascii="Times New Roman" w:hAnsi="Times New Roman" w:eastAsia="Times New Roman" w:cs="Times New Roman"/>
          <w:color w:val="000000"/>
          <w:spacing w:val="0"/>
          <w:w w:val="100"/>
          <w:position w:val="0"/>
          <w:sz w:val="24"/>
          <w:szCs w:val="24"/>
          <w:lang w:val="en-US" w:eastAsia="en-US" w:bidi="en-US"/>
        </w:rPr>
        <w:t>r them to communicate.</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87" w:name="bookmark87"/>
      <w:bookmarkEnd w:id="8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chiefly inspired Daniella to keep helping others?</w:t>
      </w:r>
    </w:p>
    <w:p>
      <w:pPr>
        <w:pStyle w:val="7"/>
        <w:keepNext w:val="0"/>
        <w:keepLines w:val="0"/>
        <w:pageBreakBefore w:val="0"/>
        <w:widowControl w:val="0"/>
        <w:shd w:val="clear" w:color="auto" w:fill="auto"/>
        <w:tabs>
          <w:tab w:val="left" w:pos="5512"/>
        </w:tabs>
        <w:kinsoku/>
        <w:wordWrap/>
        <w:overflowPunct/>
        <w:topLinePunct w:val="0"/>
        <w:autoSpaceDE/>
        <w:autoSpaceDN/>
        <w:bidi w:val="0"/>
        <w:adjustRightInd/>
        <w:snapToGrid/>
        <w:spacing w:before="0" w:after="0" w:line="360" w:lineRule="auto"/>
        <w:ind w:left="0" w:right="0" w:firstLine="520"/>
        <w:jc w:val="left"/>
        <w:textAlignment w:val="auto"/>
      </w:pPr>
      <w:r>
        <w:rPr>
          <w:rFonts w:ascii="Times New Roman" w:hAnsi="Times New Roman" w:eastAsia="Times New Roman" w:cs="Times New Roman"/>
          <w:color w:val="000000"/>
          <w:spacing w:val="0"/>
          <w:w w:val="100"/>
          <w:position w:val="0"/>
          <w:sz w:val="24"/>
          <w:szCs w:val="24"/>
          <w:lang w:val="en-US" w:eastAsia="en-US" w:bidi="en-US"/>
        </w:rPr>
        <w:t>A. The support from her parents.</w:t>
      </w:r>
      <w:r>
        <w:rPr>
          <w:rFonts w:ascii="Times New Roman" w:hAnsi="Times New Roman" w:eastAsia="Times New Roman" w:cs="Times New Roman"/>
          <w:color w:val="000000"/>
          <w:spacing w:val="0"/>
          <w:w w:val="100"/>
          <w:position w:val="0"/>
          <w:sz w:val="24"/>
          <w:szCs w:val="24"/>
          <w:lang w:val="en-US" w:eastAsia="en-US" w:bidi="en-US"/>
        </w:rPr>
        <w:tab/>
      </w:r>
      <w:r>
        <w:rPr>
          <w:rFonts w:ascii="Times New Roman" w:hAnsi="Times New Roman" w:eastAsia="Times New Roman" w:cs="Times New Roman"/>
          <w:color w:val="000000"/>
          <w:spacing w:val="0"/>
          <w:w w:val="100"/>
          <w:position w:val="0"/>
          <w:sz w:val="24"/>
          <w:szCs w:val="24"/>
          <w:lang w:val="en-US" w:eastAsia="en-US" w:bidi="en-US"/>
        </w:rPr>
        <w:t>B. Carmel Valley's traditional values.</w:t>
      </w:r>
    </w:p>
    <w:p>
      <w:pPr>
        <w:pStyle w:val="7"/>
        <w:keepNext w:val="0"/>
        <w:keepLines w:val="0"/>
        <w:pageBreakBefore w:val="0"/>
        <w:widowControl w:val="0"/>
        <w:numPr>
          <w:numId w:val="0"/>
        </w:numPr>
        <w:shd w:val="clear" w:color="auto" w:fill="auto"/>
        <w:tabs>
          <w:tab w:val="left" w:pos="959"/>
          <w:tab w:val="left" w:pos="5512"/>
        </w:tabs>
        <w:kinsoku/>
        <w:wordWrap/>
        <w:overflowPunct/>
        <w:topLinePunct w:val="0"/>
        <w:autoSpaceDE/>
        <w:autoSpaceDN/>
        <w:bidi w:val="0"/>
        <w:adjustRightInd/>
        <w:snapToGrid/>
        <w:spacing w:before="0" w:after="0" w:line="360" w:lineRule="auto"/>
        <w:ind w:left="520" w:leftChars="0" w:right="0" w:rightChars="0"/>
        <w:jc w:val="left"/>
        <w:textAlignment w:val="auto"/>
      </w:pPr>
      <w:bookmarkStart w:id="88" w:name="bookmark88"/>
      <w:bookmarkEnd w:id="88"/>
      <w:r>
        <w:rPr>
          <w:rFonts w:hint="eastAsia" w:eastAsia="宋体" w:cs="Times New Roman"/>
          <w:color w:val="000000"/>
          <w:spacing w:val="0"/>
          <w:w w:val="100"/>
          <w:position w:val="0"/>
          <w:sz w:val="24"/>
          <w:szCs w:val="24"/>
          <w:lang w:val="en-US" w:eastAsia="zh-CN" w:bidi="en-US"/>
        </w:rPr>
        <w:t xml:space="preserve">B. </w:t>
      </w:r>
      <w:r>
        <w:rPr>
          <w:rFonts w:ascii="Times New Roman" w:hAnsi="Times New Roman" w:eastAsia="Times New Roman" w:cs="Times New Roman"/>
          <w:color w:val="000000"/>
          <w:spacing w:val="0"/>
          <w:w w:val="100"/>
          <w:position w:val="0"/>
          <w:sz w:val="24"/>
          <w:szCs w:val="24"/>
          <w:lang w:val="en-US" w:eastAsia="en-US" w:bidi="en-US"/>
        </w:rPr>
        <w:t>Tijuana families</w:t>
      </w:r>
      <w:r>
        <w:rPr>
          <w:rFonts w:ascii="Times New Roman" w:hAnsi="Times New Roman" w:eastAsia="Times New Roman" w:cs="Times New Roman"/>
          <w:color w:val="000000"/>
          <w:spacing w:val="0"/>
          <w:w w:val="100"/>
          <w:position w:val="0"/>
          <w:sz w:val="24"/>
          <w:szCs w:val="24"/>
          <w:vertAlign w:val="superscript"/>
          <w:lang w:val="en-US" w:eastAsia="en-US" w:bidi="en-US"/>
        </w:rPr>
        <w:t>5</w:t>
      </w:r>
      <w:r>
        <w:rPr>
          <w:rFonts w:ascii="Times New Roman" w:hAnsi="Times New Roman" w:eastAsia="Times New Roman" w:cs="Times New Roman"/>
          <w:color w:val="000000"/>
          <w:spacing w:val="0"/>
          <w:w w:val="100"/>
          <w:position w:val="0"/>
          <w:sz w:val="24"/>
          <w:szCs w:val="24"/>
          <w:lang w:val="en-US" w:eastAsia="en-US" w:bidi="en-US"/>
        </w:rPr>
        <w:t xml:space="preserve"> happy reactions.</w:t>
      </w:r>
      <w:r>
        <w:rPr>
          <w:rFonts w:ascii="Times New Roman" w:hAnsi="Times New Roman" w:eastAsia="Times New Roman" w:cs="Times New Roman"/>
          <w:color w:val="000000"/>
          <w:spacing w:val="0"/>
          <w:w w:val="100"/>
          <w:position w:val="0"/>
          <w:sz w:val="24"/>
          <w:szCs w:val="24"/>
          <w:lang w:val="en-US" w:eastAsia="en-US" w:bidi="en-US"/>
        </w:rPr>
        <w:tab/>
      </w:r>
      <w:r>
        <w:rPr>
          <w:rFonts w:ascii="Times New Roman" w:hAnsi="Times New Roman" w:eastAsia="Times New Roman" w:cs="Times New Roman"/>
          <w:color w:val="000000"/>
          <w:spacing w:val="0"/>
          <w:w w:val="100"/>
          <w:position w:val="0"/>
          <w:sz w:val="24"/>
          <w:szCs w:val="24"/>
          <w:lang w:val="en-US" w:eastAsia="en-US" w:bidi="en-US"/>
        </w:rPr>
        <w:t>D. The influence from her previous school.</w:t>
      </w:r>
    </w:p>
    <w:p>
      <w:pPr>
        <w:pStyle w:val="17"/>
        <w:keepNext/>
        <w:keepLines/>
        <w:widowControl w:val="0"/>
        <w:shd w:val="clear" w:color="auto" w:fill="auto"/>
        <w:bidi w:val="0"/>
        <w:spacing w:before="0" w:after="0" w:line="408" w:lineRule="auto"/>
        <w:ind w:left="0" w:right="0" w:firstLine="0"/>
        <w:jc w:val="center"/>
      </w:pPr>
      <w:bookmarkStart w:id="89" w:name="bookmark89"/>
      <w:bookmarkStart w:id="90" w:name="bookmark91"/>
      <w:bookmarkStart w:id="91" w:name="bookmark90"/>
      <w:r>
        <w:rPr>
          <w:rFonts w:ascii="Times New Roman" w:hAnsi="Times New Roman" w:eastAsia="Times New Roman" w:cs="Times New Roman"/>
          <w:color w:val="000000"/>
          <w:spacing w:val="0"/>
          <w:w w:val="100"/>
          <w:position w:val="0"/>
          <w:sz w:val="24"/>
          <w:szCs w:val="24"/>
          <w:lang w:val="en-US" w:eastAsia="en-US" w:bidi="en-US"/>
        </w:rPr>
        <w:t>B</w:t>
      </w:r>
      <w:bookmarkEnd w:id="89"/>
      <w:bookmarkEnd w:id="90"/>
      <w:bookmarkEnd w:id="91"/>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pPr>
      <w:r>
        <w:rPr>
          <w:rFonts w:ascii="Times New Roman" w:hAnsi="Times New Roman" w:eastAsia="Times New Roman" w:cs="Times New Roman"/>
          <w:color w:val="000000"/>
          <w:spacing w:val="0"/>
          <w:w w:val="100"/>
          <w:position w:val="0"/>
          <w:sz w:val="24"/>
          <w:szCs w:val="24"/>
          <w:lang w:val="en-US" w:eastAsia="en-US" w:bidi="en-US"/>
        </w:rPr>
        <w:t xml:space="preserve">When you don't have a car and need to get around, are you more likely to call for an Uber or Lyft, or a cab? Last Friday, Lyft </w:t>
      </w:r>
      <w:r>
        <w:rPr>
          <w:rFonts w:hint="eastAsia" w:eastAsia="宋体" w:cs="Times New Roman"/>
          <w:color w:val="000000"/>
          <w:spacing w:val="0"/>
          <w:w w:val="100"/>
          <w:position w:val="0"/>
          <w:sz w:val="24"/>
          <w:szCs w:val="24"/>
          <w:lang w:val="en-US" w:eastAsia="zh-CN" w:bidi="en-US"/>
        </w:rPr>
        <w:t>-</w:t>
      </w:r>
      <w:r>
        <w:rPr>
          <w:rFonts w:ascii="Times New Roman" w:hAnsi="Times New Roman" w:eastAsia="Times New Roman" w:cs="Times New Roman"/>
          <w:color w:val="000000"/>
          <w:spacing w:val="0"/>
          <w:w w:val="100"/>
          <w:position w:val="0"/>
          <w:sz w:val="24"/>
          <w:szCs w:val="24"/>
          <w:lang w:val="zh-TW" w:eastAsia="zh-TW" w:bidi="zh-TW"/>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the ridesharing company, went public as its stocks </w:t>
      </w:r>
      <w:r>
        <w:rPr>
          <w:rFonts w:ascii="宋体" w:hAnsi="宋体" w:eastAsia="宋体" w:cs="宋体"/>
          <w:color w:val="000000"/>
          <w:spacing w:val="0"/>
          <w:w w:val="100"/>
          <w:position w:val="0"/>
          <w:sz w:val="24"/>
          <w:szCs w:val="24"/>
          <w:lang w:val="zh-TW" w:eastAsia="zh-TW" w:bidi="zh-TW"/>
        </w:rPr>
        <w:t xml:space="preserve">（股票） </w:t>
      </w:r>
      <w:r>
        <w:rPr>
          <w:rFonts w:ascii="Times New Roman" w:hAnsi="Times New Roman" w:eastAsia="Times New Roman" w:cs="Times New Roman"/>
          <w:color w:val="000000"/>
          <w:spacing w:val="0"/>
          <w:w w:val="100"/>
          <w:position w:val="0"/>
          <w:sz w:val="24"/>
          <w:szCs w:val="24"/>
          <w:lang w:val="en-US" w:eastAsia="en-US" w:bidi="en-US"/>
        </w:rPr>
        <w:t>started trading on the market. Lyft has become the first big initial public offering of the "gig economy</w:t>
      </w:r>
      <w:r>
        <w:rPr>
          <w:rFonts w:hint="default" w:eastAsia="宋体" w:cs="Times New Roman"/>
          <w:color w:val="000000"/>
          <w:spacing w:val="0"/>
          <w:w w:val="100"/>
          <w:position w:val="0"/>
          <w:sz w:val="24"/>
          <w:szCs w:val="24"/>
          <w:lang w:val="en-US" w:eastAsia="zh-CN" w:bidi="en-US"/>
        </w:rPr>
        <w:t>”</w:t>
      </w:r>
      <w:r>
        <w:rPr>
          <w:rFonts w:ascii="Times New Roman" w:hAnsi="Times New Roman" w:eastAsia="Times New Roman" w:cs="Times New Roman"/>
          <w:color w:val="000000"/>
          <w:spacing w:val="0"/>
          <w:w w:val="100"/>
          <w:position w:val="0"/>
          <w:sz w:val="24"/>
          <w:szCs w:val="24"/>
          <w:vertAlign w:val="superscript"/>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 xml:space="preserve"> age. While the company is not making profits yet, it is changing the meaning of work. W</w:t>
      </w:r>
      <w:r>
        <w:rPr>
          <w:rFonts w:hint="eastAsia" w:eastAsia="宋体" w:cs="Times New Roman"/>
          <w:color w:val="000000"/>
          <w:spacing w:val="0"/>
          <w:w w:val="100"/>
          <w:position w:val="0"/>
          <w:sz w:val="24"/>
          <w:szCs w:val="24"/>
          <w:lang w:val="en-US" w:eastAsia="zh-CN" w:bidi="en-US"/>
        </w:rPr>
        <w:t>h</w:t>
      </w:r>
      <w:r>
        <w:rPr>
          <w:rFonts w:ascii="Times New Roman" w:hAnsi="Times New Roman" w:eastAsia="Times New Roman" w:cs="Times New Roman"/>
          <w:color w:val="000000"/>
          <w:spacing w:val="0"/>
          <w:w w:val="100"/>
          <w:position w:val="0"/>
          <w:sz w:val="24"/>
          <w:szCs w:val="24"/>
          <w:lang w:val="en-US" w:eastAsia="en-US" w:bidi="en-US"/>
        </w:rPr>
        <w:t>at is gig economy and what makes it so appealing?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Gig works are independent contracts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（合同）</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or part-time jobs such as Uber. In 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gig economy, companies hire independent contractors instead of full-time employees. This is different from traditional companies where full-time workers hold a lifetime career. In the past, only small companies hired contractors, while today, employers like Amazon and Google rely on temporary workforce. These companies save costs as they are not legally required to provide healthcare benefits, retirement savings or paid time off to gig workers.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Gig work appeals to different people for different reasons. For some, it affords flexible timings and for otliers who are looking for full-time jobs, it provides a source of income to support themselves. Some people work a full-time job and supplement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（补充）</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their salary with gig jobs such as driving for Uber or Lyft.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Joining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gig economy may be simple, but maintaining a steady career is easier said than done. Gig work comes wit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unsteady pay and workloads. You're your own boss. It sounds fun, but when you have no self-control and an unsteady job, you might splurge all your money the first week and live on bread pieces for the rest of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month! Besides a strong sense of responsibility, gig workers have to stay up to date to get companies to hire them.</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Despite the challenges gig workers face, nearly 60 million Americans are part of this workforce. As this number grows, we have to see how society and companies adapt to this new world of work!</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92" w:name="bookmark92"/>
      <w:bookmarkEnd w:id="9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Wliat can be learnt about Lyft from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passage?</w:t>
      </w:r>
    </w:p>
    <w:p>
      <w:pPr>
        <w:pStyle w:val="7"/>
        <w:keepNext w:val="0"/>
        <w:keepLines w:val="0"/>
        <w:pageBreakBefore w:val="0"/>
        <w:widowControl w:val="0"/>
        <w:numPr>
          <w:ilvl w:val="0"/>
          <w:numId w:val="19"/>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93" w:name="bookmark93"/>
      <w:bookmarkEnd w:id="93"/>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has built up a large fortune.</w:t>
      </w:r>
    </w:p>
    <w:p>
      <w:pPr>
        <w:pStyle w:val="7"/>
        <w:keepNext w:val="0"/>
        <w:keepLines w:val="0"/>
        <w:pageBreakBefore w:val="0"/>
        <w:widowControl w:val="0"/>
        <w:numPr>
          <w:ilvl w:val="0"/>
          <w:numId w:val="19"/>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94" w:name="bookmark94"/>
      <w:bookmarkEnd w:id="9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marks the arrival of gig economy age.</w:t>
      </w:r>
    </w:p>
    <w:p>
      <w:pPr>
        <w:pStyle w:val="7"/>
        <w:keepNext w:val="0"/>
        <w:keepLines w:val="0"/>
        <w:pageBreakBefore w:val="0"/>
        <w:widowControl w:val="0"/>
        <w:numPr>
          <w:ilvl w:val="0"/>
          <w:numId w:val="19"/>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95" w:name="bookmark95"/>
      <w:bookmarkEnd w:id="9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employs a fixed number of full-time workers.</w:t>
      </w:r>
    </w:p>
    <w:p>
      <w:pPr>
        <w:pStyle w:val="7"/>
        <w:keepNext w:val="0"/>
        <w:keepLines w:val="0"/>
        <w:pageBreakBefore w:val="0"/>
        <w:widowControl w:val="0"/>
        <w:numPr>
          <w:ilvl w:val="0"/>
          <w:numId w:val="19"/>
        </w:numPr>
        <w:shd w:val="clear" w:color="auto" w:fill="auto"/>
        <w:tabs>
          <w:tab w:val="left" w:pos="968"/>
        </w:tabs>
        <w:kinsoku/>
        <w:wordWrap/>
        <w:overflowPunct/>
        <w:topLinePunct w:val="0"/>
        <w:autoSpaceDE/>
        <w:autoSpaceDN/>
        <w:bidi w:val="0"/>
        <w:adjustRightInd/>
        <w:snapToGrid/>
        <w:spacing w:before="0" w:after="0" w:line="360" w:lineRule="auto"/>
        <w:ind w:left="0" w:right="0" w:firstLine="52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96" w:name="bookmark96"/>
      <w:bookmarkEnd w:id="96"/>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appeals to people as a means of public transport.</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97" w:name="bookmark97"/>
      <w:bookmarkEnd w:id="9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o are most likely to become gig workers?</w:t>
      </w:r>
    </w:p>
    <w:p>
      <w:pPr>
        <w:pStyle w:val="7"/>
        <w:keepNext w:val="0"/>
        <w:keepLines w:val="0"/>
        <w:pageBreakBefore w:val="0"/>
        <w:widowControl w:val="0"/>
        <w:numPr>
          <w:ilvl w:val="0"/>
          <w:numId w:val="20"/>
        </w:numPr>
        <w:shd w:val="clear" w:color="auto" w:fill="auto"/>
        <w:tabs>
          <w:tab w:val="left" w:pos="983"/>
        </w:tabs>
        <w:kinsoku/>
        <w:wordWrap/>
        <w:overflowPunct/>
        <w:topLinePunct w:val="0"/>
        <w:autoSpaceDE/>
        <w:autoSpaceDN/>
        <w:bidi w:val="0"/>
        <w:adjustRightInd/>
        <w:snapToGrid/>
        <w:spacing w:before="0" w:after="0" w:line="360" w:lineRule="auto"/>
        <w:ind w:left="0" w:right="0" w:firstLine="540"/>
        <w:jc w:val="left"/>
        <w:textAlignment w:val="auto"/>
      </w:pPr>
      <w:bookmarkStart w:id="98" w:name="bookmark98"/>
      <w:bookmarkEnd w:id="98"/>
      <w:r>
        <w:rPr>
          <w:rFonts w:ascii="Times New Roman" w:hAnsi="Times New Roman" w:eastAsia="Times New Roman" w:cs="Times New Roman"/>
          <w:color w:val="000000"/>
          <w:spacing w:val="0"/>
          <w:w w:val="100"/>
          <w:position w:val="0"/>
          <w:sz w:val="24"/>
          <w:szCs w:val="24"/>
          <w:lang w:val="en-US" w:eastAsia="en-US" w:bidi="en-US"/>
        </w:rPr>
        <w:t>People seeking for a steady income.</w:t>
      </w:r>
    </w:p>
    <w:p>
      <w:pPr>
        <w:pStyle w:val="7"/>
        <w:keepNext w:val="0"/>
        <w:keepLines w:val="0"/>
        <w:pageBreakBefore w:val="0"/>
        <w:widowControl w:val="0"/>
        <w:numPr>
          <w:ilvl w:val="0"/>
          <w:numId w:val="20"/>
        </w:numPr>
        <w:shd w:val="clear" w:color="auto" w:fill="auto"/>
        <w:tabs>
          <w:tab w:val="left" w:pos="983"/>
        </w:tabs>
        <w:kinsoku/>
        <w:wordWrap/>
        <w:overflowPunct/>
        <w:topLinePunct w:val="0"/>
        <w:autoSpaceDE/>
        <w:autoSpaceDN/>
        <w:bidi w:val="0"/>
        <w:adjustRightInd/>
        <w:snapToGrid/>
        <w:spacing w:before="0" w:after="0" w:line="360" w:lineRule="auto"/>
        <w:ind w:left="0" w:right="0" w:firstLine="540"/>
        <w:jc w:val="left"/>
        <w:textAlignment w:val="auto"/>
      </w:pPr>
      <w:bookmarkStart w:id="99" w:name="bookmark99"/>
      <w:bookmarkEnd w:id="99"/>
      <w:r>
        <w:rPr>
          <w:rFonts w:ascii="Times New Roman" w:hAnsi="Times New Roman" w:eastAsia="Times New Roman" w:cs="Times New Roman"/>
          <w:color w:val="000000"/>
          <w:spacing w:val="0"/>
          <w:w w:val="100"/>
          <w:position w:val="0"/>
          <w:sz w:val="24"/>
          <w:szCs w:val="24"/>
          <w:lang w:val="en-US" w:eastAsia="en-US" w:bidi="en-US"/>
        </w:rPr>
        <w:t>Those desperate to get paid vacations.</w:t>
      </w:r>
    </w:p>
    <w:p>
      <w:pPr>
        <w:pStyle w:val="7"/>
        <w:keepNext w:val="0"/>
        <w:keepLines w:val="0"/>
        <w:pageBreakBefore w:val="0"/>
        <w:widowControl w:val="0"/>
        <w:numPr>
          <w:ilvl w:val="0"/>
          <w:numId w:val="20"/>
        </w:numPr>
        <w:shd w:val="clear" w:color="auto" w:fill="auto"/>
        <w:tabs>
          <w:tab w:val="left" w:pos="983"/>
        </w:tabs>
        <w:kinsoku/>
        <w:wordWrap/>
        <w:overflowPunct/>
        <w:topLinePunct w:val="0"/>
        <w:autoSpaceDE/>
        <w:autoSpaceDN/>
        <w:bidi w:val="0"/>
        <w:adjustRightInd/>
        <w:snapToGrid/>
        <w:spacing w:before="0" w:after="0" w:line="360" w:lineRule="auto"/>
        <w:ind w:left="0" w:right="0" w:firstLine="540"/>
        <w:jc w:val="left"/>
        <w:textAlignment w:val="auto"/>
      </w:pPr>
      <w:bookmarkStart w:id="100" w:name="bookmark100"/>
      <w:bookmarkEnd w:id="100"/>
      <w:r>
        <w:rPr>
          <w:rFonts w:ascii="Times New Roman" w:hAnsi="Times New Roman" w:eastAsia="Times New Roman" w:cs="Times New Roman"/>
          <w:color w:val="000000"/>
          <w:spacing w:val="0"/>
          <w:w w:val="100"/>
          <w:position w:val="0"/>
          <w:sz w:val="24"/>
          <w:szCs w:val="24"/>
          <w:lang w:val="en-US" w:eastAsia="en-US" w:bidi="en-US"/>
        </w:rPr>
        <w:t>People in need of flexible working hours.</w:t>
      </w:r>
    </w:p>
    <w:p>
      <w:pPr>
        <w:pStyle w:val="7"/>
        <w:keepNext w:val="0"/>
        <w:keepLines w:val="0"/>
        <w:pageBreakBefore w:val="0"/>
        <w:widowControl w:val="0"/>
        <w:numPr>
          <w:ilvl w:val="0"/>
          <w:numId w:val="20"/>
        </w:numPr>
        <w:shd w:val="clear" w:color="auto" w:fill="auto"/>
        <w:tabs>
          <w:tab w:val="left" w:pos="983"/>
        </w:tabs>
        <w:kinsoku/>
        <w:wordWrap/>
        <w:overflowPunct/>
        <w:topLinePunct w:val="0"/>
        <w:autoSpaceDE/>
        <w:autoSpaceDN/>
        <w:bidi w:val="0"/>
        <w:adjustRightInd/>
        <w:snapToGrid/>
        <w:spacing w:before="0" w:after="0" w:line="360" w:lineRule="auto"/>
        <w:ind w:left="0" w:right="0" w:firstLine="540"/>
        <w:jc w:val="left"/>
        <w:textAlignment w:val="auto"/>
      </w:pPr>
      <w:bookmarkStart w:id="101" w:name="bookmark101"/>
      <w:bookmarkEnd w:id="101"/>
      <w:r>
        <w:rPr>
          <w:rFonts w:ascii="Times New Roman" w:hAnsi="Times New Roman" w:eastAsia="Times New Roman" w:cs="Times New Roman"/>
          <w:color w:val="000000"/>
          <w:spacing w:val="0"/>
          <w:w w:val="100"/>
          <w:position w:val="0"/>
          <w:sz w:val="24"/>
          <w:szCs w:val="24"/>
          <w:lang w:val="en-US" w:eastAsia="en-US" w:bidi="en-US"/>
        </w:rPr>
        <w:t>Those concerned about retirement accounts.</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02" w:name="bookmark102"/>
      <w:bookmarkEnd w:id="10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does the underlined word "splurge" in paragraph 4 mean?</w:t>
      </w:r>
    </w:p>
    <w:p>
      <w:pPr>
        <w:pStyle w:val="7"/>
        <w:keepNext w:val="0"/>
        <w:keepLines w:val="0"/>
        <w:pageBreakBefore w:val="0"/>
        <w:widowControl w:val="0"/>
        <w:shd w:val="clear" w:color="auto" w:fill="auto"/>
        <w:tabs>
          <w:tab w:val="left" w:pos="5401"/>
        </w:tabs>
        <w:kinsoku/>
        <w:wordWrap/>
        <w:overflowPunct/>
        <w:topLinePunct w:val="0"/>
        <w:autoSpaceDE/>
        <w:autoSpaceDN/>
        <w:bidi w:val="0"/>
        <w:adjustRightInd/>
        <w:snapToGrid/>
        <w:spacing w:before="0" w:after="0" w:line="360" w:lineRule="auto"/>
        <w:ind w:left="0" w:right="0" w:firstLine="540"/>
        <w:jc w:val="left"/>
        <w:textAlignment w:val="auto"/>
      </w:pPr>
      <w:r>
        <w:rPr>
          <w:rFonts w:ascii="Times New Roman" w:hAnsi="Times New Roman" w:eastAsia="Times New Roman" w:cs="Times New Roman"/>
          <w:color w:val="000000"/>
          <w:spacing w:val="0"/>
          <w:w w:val="100"/>
          <w:position w:val="0"/>
          <w:sz w:val="24"/>
          <w:szCs w:val="24"/>
          <w:lang w:val="en-US" w:eastAsia="en-US" w:bidi="en-US"/>
        </w:rPr>
        <w:t>A. Spend money freely.</w:t>
      </w:r>
      <w:r>
        <w:rPr>
          <w:rFonts w:ascii="Times New Roman" w:hAnsi="Times New Roman" w:eastAsia="Times New Roman" w:cs="Times New Roman"/>
          <w:color w:val="000000"/>
          <w:spacing w:val="0"/>
          <w:w w:val="100"/>
          <w:position w:val="0"/>
          <w:sz w:val="24"/>
          <w:szCs w:val="24"/>
          <w:lang w:val="en-US" w:eastAsia="en-US" w:bidi="en-US"/>
        </w:rPr>
        <w:tab/>
      </w:r>
      <w:r>
        <w:rPr>
          <w:rFonts w:ascii="Times New Roman" w:hAnsi="Times New Roman" w:eastAsia="Times New Roman" w:cs="Times New Roman"/>
          <w:color w:val="000000"/>
          <w:spacing w:val="0"/>
          <w:w w:val="100"/>
          <w:position w:val="0"/>
          <w:sz w:val="24"/>
          <w:szCs w:val="24"/>
          <w:lang w:val="en-US" w:eastAsia="en-US" w:bidi="en-US"/>
        </w:rPr>
        <w:t>B. Deposit money automatically.</w:t>
      </w:r>
    </w:p>
    <w:p>
      <w:pPr>
        <w:pStyle w:val="7"/>
        <w:keepNext w:val="0"/>
        <w:keepLines w:val="0"/>
        <w:pageBreakBefore w:val="0"/>
        <w:widowControl w:val="0"/>
        <w:shd w:val="clear" w:color="auto" w:fill="auto"/>
        <w:tabs>
          <w:tab w:val="left" w:pos="5401"/>
        </w:tabs>
        <w:kinsoku/>
        <w:wordWrap/>
        <w:overflowPunct/>
        <w:topLinePunct w:val="0"/>
        <w:autoSpaceDE/>
        <w:autoSpaceDN/>
        <w:bidi w:val="0"/>
        <w:adjustRightInd/>
        <w:snapToGrid/>
        <w:spacing w:before="0" w:after="0" w:line="360" w:lineRule="auto"/>
        <w:ind w:left="0" w:right="0" w:firstLine="540"/>
        <w:jc w:val="left"/>
        <w:textAlignment w:val="auto"/>
      </w:pPr>
      <w:r>
        <w:rPr>
          <w:rFonts w:ascii="Times New Roman" w:hAnsi="Times New Roman" w:eastAsia="Times New Roman" w:cs="Times New Roman"/>
          <w:color w:val="000000"/>
          <w:spacing w:val="0"/>
          <w:w w:val="100"/>
          <w:position w:val="0"/>
          <w:sz w:val="24"/>
          <w:szCs w:val="24"/>
          <w:lang w:val="en-US" w:eastAsia="en-US" w:bidi="en-US"/>
        </w:rPr>
        <w:t>C. Earn money quickly.</w:t>
      </w:r>
      <w:r>
        <w:rPr>
          <w:rFonts w:ascii="Times New Roman" w:hAnsi="Times New Roman" w:eastAsia="Times New Roman" w:cs="Times New Roman"/>
          <w:color w:val="000000"/>
          <w:spacing w:val="0"/>
          <w:w w:val="100"/>
          <w:position w:val="0"/>
          <w:sz w:val="24"/>
          <w:szCs w:val="24"/>
          <w:lang w:val="en-US" w:eastAsia="en-US" w:bidi="en-US"/>
        </w:rPr>
        <w:tab/>
      </w:r>
      <w:r>
        <w:rPr>
          <w:rFonts w:ascii="Times New Roman" w:hAnsi="Times New Roman" w:eastAsia="Times New Roman" w:cs="Times New Roman"/>
          <w:color w:val="000000"/>
          <w:spacing w:val="0"/>
          <w:w w:val="100"/>
          <w:position w:val="0"/>
          <w:sz w:val="24"/>
          <w:szCs w:val="24"/>
          <w:lang w:val="en-US" w:eastAsia="en-US" w:bidi="en-US"/>
        </w:rPr>
        <w:t>D. Allocate money randomly.</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03" w:name="bookmark103"/>
      <w:bookmarkEnd w:id="103"/>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is the message mainly conveyed in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 passage?</w:t>
      </w:r>
    </w:p>
    <w:p>
      <w:pPr>
        <w:pStyle w:val="7"/>
        <w:keepNext w:val="0"/>
        <w:keepLines w:val="0"/>
        <w:pageBreakBefore w:val="0"/>
        <w:widowControl w:val="0"/>
        <w:numPr>
          <w:ilvl w:val="0"/>
          <w:numId w:val="21"/>
        </w:numPr>
        <w:shd w:val="clear" w:color="auto" w:fill="auto"/>
        <w:tabs>
          <w:tab w:val="left" w:pos="975"/>
        </w:tabs>
        <w:kinsoku/>
        <w:wordWrap/>
        <w:overflowPunct/>
        <w:topLinePunct w:val="0"/>
        <w:autoSpaceDE/>
        <w:autoSpaceDN/>
        <w:bidi w:val="0"/>
        <w:adjustRightInd/>
        <w:snapToGrid/>
        <w:spacing w:before="0" w:after="0" w:line="360" w:lineRule="auto"/>
        <w:ind w:left="0" w:right="0" w:firstLine="540"/>
        <w:jc w:val="left"/>
        <w:textAlignment w:val="auto"/>
      </w:pPr>
      <w:bookmarkStart w:id="104" w:name="bookmark104"/>
      <w:bookmarkEnd w:id="104"/>
      <w:r>
        <w:rPr>
          <w:rFonts w:ascii="Times New Roman" w:hAnsi="Times New Roman" w:eastAsia="Times New Roman" w:cs="Times New Roman"/>
          <w:color w:val="000000"/>
          <w:spacing w:val="0"/>
          <w:w w:val="100"/>
          <w:position w:val="0"/>
          <w:sz w:val="24"/>
          <w:szCs w:val="24"/>
          <w:lang w:val="en-US" w:eastAsia="en-US" w:bidi="en-US"/>
        </w:rPr>
        <w:t>Gig workers have to face some potential challenges.</w:t>
      </w:r>
    </w:p>
    <w:p>
      <w:pPr>
        <w:pStyle w:val="7"/>
        <w:keepNext w:val="0"/>
        <w:keepLines w:val="0"/>
        <w:pageBreakBefore w:val="0"/>
        <w:widowControl w:val="0"/>
        <w:numPr>
          <w:ilvl w:val="0"/>
          <w:numId w:val="21"/>
        </w:numPr>
        <w:shd w:val="clear" w:color="auto" w:fill="auto"/>
        <w:tabs>
          <w:tab w:val="left" w:pos="975"/>
        </w:tabs>
        <w:kinsoku/>
        <w:wordWrap/>
        <w:overflowPunct/>
        <w:topLinePunct w:val="0"/>
        <w:autoSpaceDE/>
        <w:autoSpaceDN/>
        <w:bidi w:val="0"/>
        <w:adjustRightInd/>
        <w:snapToGrid/>
        <w:spacing w:before="0" w:after="0" w:line="360" w:lineRule="auto"/>
        <w:ind w:left="0" w:right="0" w:firstLine="540"/>
        <w:jc w:val="left"/>
        <w:textAlignment w:val="auto"/>
      </w:pPr>
      <w:bookmarkStart w:id="105" w:name="bookmark105"/>
      <w:bookmarkEnd w:id="105"/>
      <w:r>
        <w:rPr>
          <w:rFonts w:ascii="Times New Roman" w:hAnsi="Times New Roman" w:eastAsia="Times New Roman" w:cs="Times New Roman"/>
          <w:color w:val="000000"/>
          <w:spacing w:val="0"/>
          <w:w w:val="100"/>
          <w:position w:val="0"/>
          <w:sz w:val="24"/>
          <w:szCs w:val="24"/>
          <w:lang w:val="en-US" w:eastAsia="en-US" w:bidi="en-US"/>
        </w:rPr>
        <w:t>Gig workers have to possess some much-needed qualities.</w:t>
      </w:r>
    </w:p>
    <w:p>
      <w:pPr>
        <w:pStyle w:val="7"/>
        <w:keepNext w:val="0"/>
        <w:keepLines w:val="0"/>
        <w:pageBreakBefore w:val="0"/>
        <w:widowControl w:val="0"/>
        <w:numPr>
          <w:ilvl w:val="0"/>
          <w:numId w:val="21"/>
        </w:numPr>
        <w:shd w:val="clear" w:color="auto" w:fill="auto"/>
        <w:tabs>
          <w:tab w:val="left" w:pos="975"/>
        </w:tabs>
        <w:kinsoku/>
        <w:wordWrap/>
        <w:overflowPunct/>
        <w:topLinePunct w:val="0"/>
        <w:autoSpaceDE/>
        <w:autoSpaceDN/>
        <w:bidi w:val="0"/>
        <w:adjustRightInd/>
        <w:snapToGrid/>
        <w:spacing w:before="0" w:after="0" w:line="360" w:lineRule="auto"/>
        <w:ind w:left="0" w:right="0" w:firstLine="540"/>
        <w:jc w:val="left"/>
        <w:textAlignment w:val="auto"/>
      </w:pPr>
      <w:bookmarkStart w:id="106" w:name="bookmark106"/>
      <w:bookmarkEnd w:id="106"/>
      <w:r>
        <w:rPr>
          <w:rFonts w:ascii="Times New Roman" w:hAnsi="Times New Roman" w:eastAsia="Times New Roman" w:cs="Times New Roman"/>
          <w:color w:val="000000"/>
          <w:spacing w:val="0"/>
          <w:w w:val="100"/>
          <w:position w:val="0"/>
          <w:sz w:val="24"/>
          <w:szCs w:val="24"/>
          <w:lang w:val="en-US" w:eastAsia="en-US" w:bidi="en-US"/>
        </w:rPr>
        <w:t>The appearance of gig companies will solve the job problems.</w:t>
      </w:r>
    </w:p>
    <w:p>
      <w:pPr>
        <w:pStyle w:val="7"/>
        <w:keepNext w:val="0"/>
        <w:keepLines w:val="0"/>
        <w:pageBreakBefore w:val="0"/>
        <w:widowControl w:val="0"/>
        <w:numPr>
          <w:ilvl w:val="0"/>
          <w:numId w:val="21"/>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pPr>
      <w:bookmarkStart w:id="107" w:name="bookmark107"/>
      <w:bookmarkEnd w:id="107"/>
      <w:r>
        <w:rPr>
          <w:rFonts w:ascii="Times New Roman" w:hAnsi="Times New Roman" w:eastAsia="Times New Roman" w:cs="Times New Roman"/>
          <w:color w:val="000000"/>
          <w:spacing w:val="0"/>
          <w:w w:val="100"/>
          <w:position w:val="0"/>
          <w:sz w:val="24"/>
          <w:szCs w:val="24"/>
          <w:lang w:val="en-US" w:eastAsia="en-US" w:bidi="en-US"/>
        </w:rPr>
        <w:t>People should adjust to new work trends with the rise of gig companies.</w:t>
      </w:r>
    </w:p>
    <w:p>
      <w:pPr>
        <w:pStyle w:val="17"/>
        <w:keepNext/>
        <w:keepLines/>
        <w:widowControl w:val="0"/>
        <w:shd w:val="clear" w:color="auto" w:fill="auto"/>
        <w:bidi w:val="0"/>
        <w:spacing w:before="0" w:after="0" w:line="360" w:lineRule="auto"/>
        <w:ind w:left="0" w:right="0" w:firstLine="0"/>
        <w:jc w:val="center"/>
      </w:pPr>
      <w:bookmarkStart w:id="108" w:name="bookmark108"/>
      <w:bookmarkStart w:id="109" w:name="bookmark109"/>
      <w:bookmarkStart w:id="110" w:name="bookmark110"/>
      <w:r>
        <w:rPr>
          <w:rFonts w:ascii="Times New Roman" w:hAnsi="Times New Roman" w:eastAsia="Times New Roman" w:cs="Times New Roman"/>
          <w:color w:val="000000"/>
          <w:spacing w:val="0"/>
          <w:w w:val="100"/>
          <w:position w:val="0"/>
          <w:sz w:val="24"/>
          <w:szCs w:val="24"/>
          <w:lang w:val="en-US" w:eastAsia="en-US" w:bidi="en-US"/>
        </w:rPr>
        <w:t>C</w:t>
      </w:r>
      <w:bookmarkEnd w:id="108"/>
      <w:bookmarkEnd w:id="109"/>
      <w:bookmarkEnd w:id="110"/>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Stone tools and pieces of animal bone from about 16,600 years ago are the earliest evidence yet of human beings in the New World, scientists say.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objects were found in the western United States. They were recovered from an archaeological site called Cooper's Ferry on the Salmon River near the town of Cottonwood, Idaho. Scientists used radiocarbon dating methods to find out how old these artifacts are.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The scientists say people lived in or passed through the area when ice covered large parts of North America. That period of time is known as Earth's Ice Age. During the period, big mammals like camels lived in North America. Loren Davis is an anthropology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（人类学）</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professor at Oregon State University. He led the team of scientists working at Cooper's Ferry.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Cooper's Ferry site is the earliest radiocarbon-dated archaeological evidence in the Americas,Davis said. The researchers said the</w:t>
      </w:r>
      <w:r>
        <w:rPr>
          <w:rFonts w:ascii="Times New Roman" w:hAnsi="Times New Roman" w:eastAsia="Times New Roman" w:cs="Times New Roman"/>
          <w:b/>
          <w:bCs/>
          <w:i w:val="0"/>
          <w:iCs w:val="0"/>
          <w:smallCaps w:val="0"/>
          <w:strike w:val="0"/>
          <w:color w:val="000000"/>
          <w:spacing w:val="0"/>
          <w:w w:val="100"/>
          <w:position w:val="0"/>
          <w:sz w:val="24"/>
          <w:szCs w:val="24"/>
          <w:u w:val="none"/>
          <w:lang w:val="en-US" w:eastAsia="en-US" w:bidi="en-US"/>
        </w:rPr>
        <w:t xml:space="preserve"> </w:t>
      </w:r>
      <w:r>
        <w:rPr>
          <w:rFonts w:ascii="Times New Roman" w:hAnsi="Times New Roman" w:eastAsia="Times New Roman" w:cs="Times New Roman"/>
          <w:b/>
          <w:bCs/>
          <w:i w:val="0"/>
          <w:iCs w:val="0"/>
          <w:smallCaps w:val="0"/>
          <w:strike w:val="0"/>
          <w:color w:val="000000"/>
          <w:spacing w:val="0"/>
          <w:w w:val="100"/>
          <w:position w:val="0"/>
          <w:sz w:val="24"/>
          <w:szCs w:val="24"/>
          <w:u w:val="single"/>
          <w:lang w:val="en-US" w:eastAsia="en-US" w:bidi="en-US"/>
        </w:rPr>
        <w:t>artifacts</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suggest that people first lived in the area between 16,600 and 15,300 years ago and returned to live there many times after that.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Scientists say humans first appeared in Africa about 300,000 years ago and later spread throughout the world. There has been much scientific debate about when humans first entered the Americas. They are believed to have crossed into North America at a time when Siberia and Alaska were connected by land.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new findings support the assumption that the first human migration into the Americas traveled down the Pacific coast instead of an inland path. Davis said, "The Columbia River would provide the first Americans their first route to interior lands south of the continental ice sheets.,5</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researchers noted details of some of the sharp objects that would have been used for hunting. These artifacts appear similar to those found in northern Japan from a somewhat earlier date. Davis said, "We assume that this may signal a cultural connection between early peoples who lived around the northern Pacific ''Traditional technological ideas spread from nort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easte</w:t>
      </w:r>
      <w:r>
        <w:rPr>
          <w:rFonts w:hint="eastAsia" w:eastAsia="宋体" w:cs="Times New Roman"/>
          <w:b w:val="0"/>
          <w:bCs w:val="0"/>
          <w:i w:val="0"/>
          <w:iCs w:val="0"/>
          <w:smallCaps w:val="0"/>
          <w:strike w:val="0"/>
          <w:color w:val="000000"/>
          <w:spacing w:val="0"/>
          <w:w w:val="100"/>
          <w:position w:val="0"/>
          <w:sz w:val="24"/>
          <w:szCs w:val="24"/>
          <w:lang w:val="en-US" w:eastAsia="zh-CN" w:bidi="en-US"/>
        </w:rPr>
        <w:t>rn</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Asia into North America at the end of the last glacial period,55 he added.</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1" w:name="bookmark111"/>
      <w:bookmarkEnd w:id="111"/>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do the "artifacts" in paragraph 4 refer to?</w:t>
      </w:r>
    </w:p>
    <w:p>
      <w:pPr>
        <w:pStyle w:val="7"/>
        <w:keepNext w:val="0"/>
        <w:keepLines w:val="0"/>
        <w:pageBreakBefore w:val="0"/>
        <w:widowControl w:val="0"/>
        <w:numPr>
          <w:ilvl w:val="0"/>
          <w:numId w:val="22"/>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2" w:name="bookmark112"/>
      <w:bookmarkEnd w:id="11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migrants traveling into the North America.</w:t>
      </w:r>
    </w:p>
    <w:p>
      <w:pPr>
        <w:pStyle w:val="7"/>
        <w:keepNext w:val="0"/>
        <w:keepLines w:val="0"/>
        <w:pageBreakBefore w:val="0"/>
        <w:widowControl w:val="0"/>
        <w:numPr>
          <w:ilvl w:val="0"/>
          <w:numId w:val="22"/>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3" w:name="bookmark113"/>
      <w:bookmarkEnd w:id="113"/>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objects found in Cooper's Ferry on the Salmon River.</w:t>
      </w:r>
    </w:p>
    <w:p>
      <w:pPr>
        <w:pStyle w:val="7"/>
        <w:keepNext w:val="0"/>
        <w:keepLines w:val="0"/>
        <w:pageBreakBefore w:val="0"/>
        <w:widowControl w:val="0"/>
        <w:numPr>
          <w:ilvl w:val="0"/>
          <w:numId w:val="22"/>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4" w:name="bookmark114"/>
      <w:bookmarkEnd w:id="11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Stone tools and animal bones from about 300,000 years ago.</w:t>
      </w:r>
    </w:p>
    <w:p>
      <w:pPr>
        <w:pStyle w:val="7"/>
        <w:keepNext w:val="0"/>
        <w:keepLines w:val="0"/>
        <w:pageBreakBefore w:val="0"/>
        <w:widowControl w:val="0"/>
        <w:numPr>
          <w:ilvl w:val="0"/>
          <w:numId w:val="22"/>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5" w:name="bookmark115"/>
      <w:bookmarkEnd w:id="11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camels living in North America during the Earth's Ice Age.</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6" w:name="bookmark116"/>
      <w:bookmarkEnd w:id="116"/>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can be infe</w:t>
      </w:r>
      <w:r>
        <w:rPr>
          <w:rFonts w:hint="eastAsia" w:eastAsia="宋体" w:cs="Times New Roman"/>
          <w:b w:val="0"/>
          <w:bCs w:val="0"/>
          <w:i w:val="0"/>
          <w:iCs w:val="0"/>
          <w:smallCaps w:val="0"/>
          <w:strike w:val="0"/>
          <w:color w:val="000000"/>
          <w:spacing w:val="0"/>
          <w:w w:val="100"/>
          <w:position w:val="0"/>
          <w:sz w:val="24"/>
          <w:szCs w:val="24"/>
          <w:lang w:val="en-US" w:eastAsia="zh-CN" w:bidi="en-US"/>
        </w:rPr>
        <w:t>rr</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ed from paragraphs 5-7 that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t>
      </w:r>
    </w:p>
    <w:p>
      <w:pPr>
        <w:pStyle w:val="7"/>
        <w:keepNext w:val="0"/>
        <w:keepLines w:val="0"/>
        <w:pageBreakBefore w:val="0"/>
        <w:widowControl w:val="0"/>
        <w:numPr>
          <w:ilvl w:val="0"/>
          <w:numId w:val="23"/>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7" w:name="bookmark117"/>
      <w:bookmarkEnd w:id="117"/>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migrants possibly traveled deep into North America through the Columbia</w:t>
      </w:r>
    </w:p>
    <w:p>
      <w:pPr>
        <w:pStyle w:val="7"/>
        <w:keepNext w:val="0"/>
        <w:keepLines w:val="0"/>
        <w:pageBreakBefore w:val="0"/>
        <w:widowControl w:val="0"/>
        <w:numPr>
          <w:ilvl w:val="0"/>
          <w:numId w:val="23"/>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8" w:name="bookmark118"/>
      <w:bookmarkEnd w:id="118"/>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North America has long been considered the source of human civilization</w:t>
      </w:r>
    </w:p>
    <w:p>
      <w:pPr>
        <w:pStyle w:val="7"/>
        <w:keepNext w:val="0"/>
        <w:keepLines w:val="0"/>
        <w:pageBreakBefore w:val="0"/>
        <w:widowControl w:val="0"/>
        <w:numPr>
          <w:ilvl w:val="0"/>
          <w:numId w:val="23"/>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19" w:name="bookmark119"/>
      <w:bookmarkEnd w:id="11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there existed no cultural links between early peoples around the world</w:t>
      </w:r>
    </w:p>
    <w:p>
      <w:pPr>
        <w:pStyle w:val="7"/>
        <w:keepNext w:val="0"/>
        <w:keepLines w:val="0"/>
        <w:pageBreakBefore w:val="0"/>
        <w:widowControl w:val="0"/>
        <w:numPr>
          <w:ilvl w:val="0"/>
          <w:numId w:val="23"/>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0" w:name="bookmark120"/>
      <w:bookmarkEnd w:id="12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experts have agreed on when humans first ent</w:t>
      </w:r>
      <w:bookmarkStart w:id="155" w:name="_GoBack"/>
      <w:bookmarkEnd w:id="15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ered the Americas</w:t>
      </w:r>
    </w:p>
    <w:p>
      <w:pPr>
        <w:pStyle w:val="7"/>
        <w:keepNext w:val="0"/>
        <w:keepLines w:val="0"/>
        <w:pageBreakBefore w:val="0"/>
        <w:widowControl w:val="0"/>
        <w:numPr>
          <w:ilvl w:val="0"/>
          <w:numId w:val="2"/>
        </w:numPr>
        <w:shd w:val="clear" w:color="auto" w:fill="auto"/>
        <w:tabs>
          <w:tab w:val="left" w:pos="389"/>
        </w:tabs>
        <w:kinsoku/>
        <w:wordWrap/>
        <w:overflowPunct/>
        <w:topLinePunct w:val="0"/>
        <w:autoSpaceDE/>
        <w:autoSpaceDN/>
        <w:bidi w:val="0"/>
        <w:adjustRightInd/>
        <w:snapToGrid/>
        <w:spacing w:before="0" w:after="0" w:line="360" w:lineRule="auto"/>
        <w:ind w:left="0" w:right="0" w:firstLine="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1" w:name="bookmark121"/>
      <w:bookmarkEnd w:id="121"/>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What is the best title for the text?</w:t>
      </w:r>
    </w:p>
    <w:p>
      <w:pPr>
        <w:pStyle w:val="7"/>
        <w:keepNext w:val="0"/>
        <w:keepLines w:val="0"/>
        <w:pageBreakBefore w:val="0"/>
        <w:widowControl w:val="0"/>
        <w:numPr>
          <w:ilvl w:val="0"/>
          <w:numId w:val="24"/>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2" w:name="bookmark122"/>
      <w:bookmarkEnd w:id="122"/>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Artifacts Recovered from an Archaeological Site in Africa</w:t>
      </w:r>
    </w:p>
    <w:p>
      <w:pPr>
        <w:pStyle w:val="7"/>
        <w:keepNext w:val="0"/>
        <w:keepLines w:val="0"/>
        <w:pageBreakBefore w:val="0"/>
        <w:widowControl w:val="0"/>
        <w:numPr>
          <w:ilvl w:val="0"/>
          <w:numId w:val="24"/>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3" w:name="bookmark123"/>
      <w:bookmarkEnd w:id="123"/>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Spreading of Ancient Technology between Early Settlers</w:t>
      </w:r>
    </w:p>
    <w:p>
      <w:pPr>
        <w:pStyle w:val="7"/>
        <w:keepNext w:val="0"/>
        <w:keepLines w:val="0"/>
        <w:pageBreakBefore w:val="0"/>
        <w:widowControl w:val="0"/>
        <w:numPr>
          <w:ilvl w:val="0"/>
          <w:numId w:val="24"/>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4" w:name="bookmark124"/>
      <w:bookmarkEnd w:id="12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Benefits of Radiocarbon Dating Methods</w:t>
      </w:r>
    </w:p>
    <w:p>
      <w:pPr>
        <w:pStyle w:val="7"/>
        <w:keepNext w:val="0"/>
        <w:keepLines w:val="0"/>
        <w:pageBreakBefore w:val="0"/>
        <w:widowControl w:val="0"/>
        <w:numPr>
          <w:ilvl w:val="0"/>
          <w:numId w:val="24"/>
        </w:numPr>
        <w:shd w:val="clear" w:color="auto" w:fill="auto"/>
        <w:tabs>
          <w:tab w:val="left" w:pos="979"/>
        </w:tabs>
        <w:kinsoku/>
        <w:wordWrap/>
        <w:overflowPunct/>
        <w:topLinePunct w:val="0"/>
        <w:autoSpaceDE/>
        <w:autoSpaceDN/>
        <w:bidi w:val="0"/>
        <w:adjustRightInd/>
        <w:snapToGrid/>
        <w:spacing w:before="0" w:after="0" w:line="360" w:lineRule="auto"/>
        <w:ind w:left="0" w:right="0" w:firstLine="540"/>
        <w:jc w:val="left"/>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5" w:name="bookmark125"/>
      <w:bookmarkEnd w:id="125"/>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 First Human Migration into the Americas</w:t>
      </w:r>
    </w:p>
    <w:p>
      <w:pPr>
        <w:pStyle w:val="17"/>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pPr>
      <w:bookmarkStart w:id="126" w:name="bookmark128"/>
      <w:bookmarkStart w:id="127" w:name="bookmark126"/>
      <w:bookmarkStart w:id="128" w:name="bookmark127"/>
      <w:r>
        <w:rPr>
          <w:color w:val="000000"/>
          <w:spacing w:val="0"/>
          <w:w w:val="100"/>
          <w:position w:val="0"/>
          <w:sz w:val="24"/>
          <w:szCs w:val="24"/>
        </w:rPr>
        <w:t>第二节（共</w:t>
      </w:r>
      <w:r>
        <w:rPr>
          <w:rFonts w:ascii="Times New Roman" w:hAnsi="Times New Roman" w:eastAsia="Times New Roman" w:cs="Times New Roman"/>
          <w:color w:val="000000"/>
          <w:spacing w:val="0"/>
          <w:w w:val="100"/>
          <w:position w:val="0"/>
          <w:sz w:val="24"/>
          <w:szCs w:val="24"/>
        </w:rPr>
        <w:t>5</w:t>
      </w:r>
      <w:r>
        <w:rPr>
          <w:color w:val="000000"/>
          <w:spacing w:val="0"/>
          <w:w w:val="100"/>
          <w:position w:val="0"/>
          <w:sz w:val="24"/>
          <w:szCs w:val="24"/>
        </w:rPr>
        <w:t>小题；每小题</w:t>
      </w:r>
      <w:r>
        <w:rPr>
          <w:rFonts w:ascii="Times New Roman" w:hAnsi="Times New Roman" w:eastAsia="Times New Roman" w:cs="Times New Roman"/>
          <w:color w:val="000000"/>
          <w:spacing w:val="0"/>
          <w:w w:val="100"/>
          <w:position w:val="0"/>
          <w:sz w:val="24"/>
          <w:szCs w:val="24"/>
        </w:rPr>
        <w:t>2</w:t>
      </w:r>
      <w:r>
        <w:rPr>
          <w:color w:val="000000"/>
          <w:spacing w:val="0"/>
          <w:w w:val="100"/>
          <w:position w:val="0"/>
          <w:sz w:val="24"/>
          <w:szCs w:val="24"/>
        </w:rPr>
        <w:t>分，满分</w:t>
      </w:r>
      <w:r>
        <w:rPr>
          <w:rFonts w:ascii="Times New Roman" w:hAnsi="Times New Roman" w:eastAsia="Times New Roman" w:cs="Times New Roman"/>
          <w:color w:val="000000"/>
          <w:spacing w:val="0"/>
          <w:w w:val="100"/>
          <w:position w:val="0"/>
          <w:sz w:val="24"/>
          <w:szCs w:val="24"/>
        </w:rPr>
        <w:t>10</w:t>
      </w:r>
      <w:r>
        <w:rPr>
          <w:color w:val="000000"/>
          <w:spacing w:val="0"/>
          <w:w w:val="100"/>
          <w:position w:val="0"/>
          <w:sz w:val="24"/>
          <w:szCs w:val="24"/>
        </w:rPr>
        <w:t>分）</w:t>
      </w:r>
      <w:bookmarkEnd w:id="126"/>
      <w:bookmarkEnd w:id="127"/>
      <w:bookmarkEnd w:id="128"/>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80"/>
        <w:jc w:val="both"/>
        <w:textAlignment w:val="auto"/>
      </w:pPr>
      <w:r>
        <w:rPr>
          <w:color w:val="000000"/>
          <w:spacing w:val="0"/>
          <w:w w:val="100"/>
          <w:position w:val="0"/>
          <w:sz w:val="24"/>
          <w:szCs w:val="24"/>
        </w:rPr>
        <w:t>根据短文内容，从短文后的选项中选出能填入空白处的最佳选项。选项中有两项为多 余选项。</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pPr>
      <w:r>
        <w:rPr>
          <w:rFonts w:ascii="Times New Roman" w:hAnsi="Times New Roman" w:eastAsia="Times New Roman" w:cs="Times New Roman"/>
          <w:color w:val="000000"/>
          <w:spacing w:val="0"/>
          <w:w w:val="100"/>
          <w:position w:val="0"/>
          <w:sz w:val="24"/>
          <w:szCs w:val="24"/>
          <w:lang w:val="en-US" w:eastAsia="en-US" w:bidi="en-US"/>
        </w:rPr>
        <w:t xml:space="preserve">Studies show that people who are happy </w:t>
      </w:r>
      <w:r>
        <w:rPr>
          <w:rFonts w:ascii="Times New Roman" w:hAnsi="Times New Roman" w:eastAsia="Times New Roman" w:cs="Times New Roman"/>
          <w:color w:val="000000"/>
          <w:spacing w:val="0"/>
          <w:w w:val="100"/>
          <w:position w:val="0"/>
          <w:sz w:val="24"/>
          <w:szCs w:val="24"/>
          <w:lang w:val="zh-TW" w:eastAsia="zh-TW" w:bidi="zh-TW"/>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truly happy </w:t>
      </w:r>
      <w:r>
        <w:rPr>
          <w:rFonts w:ascii="Times New Roman" w:hAnsi="Times New Roman" w:eastAsia="Times New Roman" w:cs="Times New Roman"/>
          <w:color w:val="000000"/>
          <w:spacing w:val="0"/>
          <w:w w:val="100"/>
          <w:position w:val="0"/>
          <w:sz w:val="24"/>
          <w:szCs w:val="24"/>
          <w:lang w:val="zh-TW" w:eastAsia="zh-TW" w:bidi="zh-TW"/>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have deep connections with those around them. </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u w:val="single"/>
          <w:lang w:val="en-US" w:eastAsia="en-US" w:bidi="en-US"/>
        </w:rPr>
        <w:t>31</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 They actively try hard to improve t</w:t>
      </w:r>
      <w:r>
        <w:rPr>
          <w:rFonts w:hint="eastAsia" w:eastAsia="宋体" w:cs="Times New Roman"/>
          <w:color w:val="000000"/>
          <w:spacing w:val="0"/>
          <w:w w:val="100"/>
          <w:position w:val="0"/>
          <w:sz w:val="24"/>
          <w:szCs w:val="24"/>
          <w:lang w:val="en-US" w:eastAsia="zh-CN" w:bidi="en-US"/>
        </w:rPr>
        <w:t>h</w:t>
      </w:r>
      <w:r>
        <w:rPr>
          <w:rFonts w:ascii="Times New Roman" w:hAnsi="Times New Roman" w:eastAsia="Times New Roman" w:cs="Times New Roman"/>
          <w:color w:val="000000"/>
          <w:spacing w:val="0"/>
          <w:w w:val="100"/>
          <w:position w:val="0"/>
          <w:sz w:val="24"/>
          <w:szCs w:val="24"/>
          <w:lang w:val="en-US" w:eastAsia="en-US" w:bidi="en-US"/>
        </w:rPr>
        <w:t>ese relationships and build quality relationships with others.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Those connections and relationships that we build and that we attempt to develop, create experiences in our lives. Some experiences will be poor, but it is possible for us to create meaningful experiences </w:t>
      </w:r>
      <w:r>
        <w:rPr>
          <w:rFonts w:hint="eastAsia" w:eastAsia="宋体" w:cs="Times New Roman"/>
          <w:b w:val="0"/>
          <w:bCs w:val="0"/>
          <w:i w:val="0"/>
          <w:iCs w:val="0"/>
          <w:smallCaps w:val="0"/>
          <w:strike w:val="0"/>
          <w:color w:val="000000"/>
          <w:spacing w:val="0"/>
          <w:w w:val="100"/>
          <w:position w:val="0"/>
          <w:sz w:val="24"/>
          <w:szCs w:val="24"/>
          <w:lang w:val="en-US" w:eastAsia="zh-CN" w:bidi="en-US"/>
        </w:rPr>
        <w:t>-</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experiences that allow us to just be. Studies show that when we create meaningful experiences, we allow ourselves time to relax, to build connections, and to become our best selves.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32</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ab/>
        <w:t xml:space="preserve"> </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If we want to create meaningful experiences, we need to learn how to create these moments in our lives. Instead of taking many classes and workshops to teach us how to build connections with others, we should experience beSHOPs, which means we learn by being, by observing, and by becoming.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33</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ab/>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It helps define us and motivates us to do good, to step outside of our comfort zone, and to be better. A few of these values that we need to create meaningful experiences include:</w:t>
      </w:r>
    </w:p>
    <w:p>
      <w:pPr>
        <w:pStyle w:val="7"/>
        <w:keepNext w:val="0"/>
        <w:keepLines w:val="0"/>
        <w:pageBreakBefore w:val="0"/>
        <w:widowControl w:val="0"/>
        <w:numPr>
          <w:ilvl w:val="0"/>
          <w:numId w:val="25"/>
        </w:numPr>
        <w:shd w:val="clear" w:color="auto" w:fill="auto"/>
        <w:kinsoku/>
        <w:wordWrap/>
        <w:overflowPunct/>
        <w:topLinePunct w:val="0"/>
        <w:autoSpaceDE/>
        <w:autoSpaceDN/>
        <w:bidi w:val="0"/>
        <w:adjustRightInd/>
        <w:snapToGrid/>
        <w:spacing w:before="0" w:after="0" w:line="360" w:lineRule="auto"/>
        <w:ind w:left="0" w:leftChars="0" w:right="0" w:rightChars="0" w:firstLine="420" w:firstLine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29" w:name="bookmark129"/>
      <w:bookmarkEnd w:id="129"/>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Compassion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（同情）：</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Compassion has been thoroughly studied and proven to be a natural human response.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34</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When you are compassionate, you don't have to think twice about helping others.</w:t>
      </w:r>
    </w:p>
    <w:p>
      <w:pPr>
        <w:pStyle w:val="7"/>
        <w:keepNext w:val="0"/>
        <w:keepLines w:val="0"/>
        <w:pageBreakBefore w:val="0"/>
        <w:widowControl w:val="0"/>
        <w:numPr>
          <w:ilvl w:val="0"/>
          <w:numId w:val="25"/>
        </w:numPr>
        <w:shd w:val="clear" w:color="auto" w:fill="auto"/>
        <w:kinsoku/>
        <w:wordWrap/>
        <w:overflowPunct/>
        <w:topLinePunct w:val="0"/>
        <w:autoSpaceDE/>
        <w:autoSpaceDN/>
        <w:bidi w:val="0"/>
        <w:adjustRightInd/>
        <w:snapToGrid/>
        <w:spacing w:before="0" w:after="0" w:line="360" w:lineRule="auto"/>
        <w:ind w:left="0" w:leftChars="0" w:right="0" w:rightChars="0" w:firstLine="420" w:firstLine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O Gratitude: Showing sincere appreciation to ot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ers helps establish strong feelings of gratitude, and build strong connections. You should express appreciation f</w:t>
      </w:r>
      <w:r>
        <w:rPr>
          <w:rFonts w:hint="eastAsia" w:eastAsia="宋体" w:cs="Times New Roman"/>
          <w:b w:val="0"/>
          <w:bCs w:val="0"/>
          <w:i w:val="0"/>
          <w:iCs w:val="0"/>
          <w:smallCaps w:val="0"/>
          <w:strike w:val="0"/>
          <w:color w:val="000000"/>
          <w:spacing w:val="0"/>
          <w:w w:val="100"/>
          <w:position w:val="0"/>
          <w:sz w:val="24"/>
          <w:szCs w:val="24"/>
          <w:lang w:val="en-US" w:eastAsia="zh-CN" w:bidi="en-US"/>
        </w:rPr>
        <w:t>o</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r all the things in your life and make gratefulness just a part of who you are.</w:t>
      </w:r>
    </w:p>
    <w:p>
      <w:pPr>
        <w:pStyle w:val="7"/>
        <w:keepNext w:val="0"/>
        <w:keepLines w:val="0"/>
        <w:pageBreakBefore w:val="0"/>
        <w:widowControl w:val="0"/>
        <w:numPr>
          <w:ilvl w:val="0"/>
          <w:numId w:val="25"/>
        </w:numPr>
        <w:shd w:val="clear" w:color="auto" w:fill="auto"/>
        <w:kinsoku/>
        <w:wordWrap/>
        <w:overflowPunct/>
        <w:topLinePunct w:val="0"/>
        <w:autoSpaceDE/>
        <w:autoSpaceDN/>
        <w:bidi w:val="0"/>
        <w:adjustRightInd/>
        <w:snapToGrid/>
        <w:spacing w:before="0" w:after="0" w:line="360" w:lineRule="auto"/>
        <w:ind w:left="0" w:leftChars="0" w:right="0" w:rightChars="0" w:firstLine="420" w:firstLineChars="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30" w:name="bookmark130"/>
      <w:bookmarkEnd w:id="130"/>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Willingness to learn:</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35</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Many individuals will find themselves stuck in their own</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world and never take a step outside of their comfort zones. When we have that desire to learn, to explore, and our curiosity is continually peaked, t</w:t>
      </w:r>
      <w:r>
        <w:rPr>
          <w:rFonts w:hint="eastAsia" w:eastAsia="宋体" w:cs="Times New Roman"/>
          <w:b w:val="0"/>
          <w:bCs w:val="0"/>
          <w:i w:val="0"/>
          <w:iCs w:val="0"/>
          <w:smallCaps w:val="0"/>
          <w:strike w:val="0"/>
          <w:color w:val="000000"/>
          <w:spacing w:val="0"/>
          <w:w w:val="100"/>
          <w:position w:val="0"/>
          <w:sz w:val="24"/>
          <w:szCs w:val="24"/>
          <w:lang w:val="en-US" w:eastAsia="zh-CN" w:bidi="en-US"/>
        </w:rPr>
        <w:t>h</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en we are more likely to have these meaningful experiences.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Remember, true happiness, and meaningful experiences are not things you can learn from a series of worksheets and lectures. It is about being.</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pPr>
      <w:bookmarkStart w:id="131" w:name="bookmark131"/>
      <w:bookmarkEnd w:id="131"/>
      <w:r>
        <w:rPr>
          <w:rFonts w:ascii="Times New Roman" w:hAnsi="Times New Roman" w:eastAsia="Times New Roman" w:cs="Times New Roman"/>
          <w:color w:val="000000"/>
          <w:spacing w:val="0"/>
          <w:w w:val="100"/>
          <w:position w:val="0"/>
          <w:sz w:val="24"/>
          <w:szCs w:val="24"/>
          <w:lang w:val="en-US" w:eastAsia="en-US" w:bidi="en-US"/>
        </w:rPr>
        <w:t>There is so much in the world around us.</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pPr>
      <w:bookmarkStart w:id="132" w:name="bookmark132"/>
      <w:bookmarkEnd w:id="132"/>
      <w:r>
        <w:rPr>
          <w:rFonts w:ascii="Times New Roman" w:hAnsi="Times New Roman" w:eastAsia="Times New Roman" w:cs="Times New Roman"/>
          <w:color w:val="000000"/>
          <w:spacing w:val="0"/>
          <w:w w:val="100"/>
          <w:position w:val="0"/>
          <w:sz w:val="24"/>
          <w:szCs w:val="24"/>
          <w:lang w:val="en-US" w:eastAsia="en-US" w:bidi="en-US"/>
        </w:rPr>
        <w:t>"To be" requires key values that shape us.</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pPr>
      <w:bookmarkStart w:id="133" w:name="bookmark133"/>
      <w:bookmarkEnd w:id="133"/>
      <w:r>
        <w:rPr>
          <w:rFonts w:ascii="Times New Roman" w:hAnsi="Times New Roman" w:eastAsia="Times New Roman" w:cs="Times New Roman"/>
          <w:color w:val="000000"/>
          <w:spacing w:val="0"/>
          <w:w w:val="100"/>
          <w:position w:val="0"/>
          <w:sz w:val="24"/>
          <w:szCs w:val="24"/>
          <w:lang w:val="en-US" w:eastAsia="en-US" w:bidi="en-US"/>
        </w:rPr>
        <w:t>It means service, kindness, and love f</w:t>
      </w:r>
      <w:r>
        <w:rPr>
          <w:rFonts w:hint="eastAsia" w:eastAsia="宋体" w:cs="Times New Roman"/>
          <w:color w:val="000000"/>
          <w:spacing w:val="0"/>
          <w:w w:val="100"/>
          <w:position w:val="0"/>
          <w:sz w:val="24"/>
          <w:szCs w:val="24"/>
          <w:lang w:val="en-US" w:eastAsia="zh-CN" w:bidi="en-US"/>
        </w:rPr>
        <w:t>o</w:t>
      </w:r>
      <w:r>
        <w:rPr>
          <w:rFonts w:ascii="Times New Roman" w:hAnsi="Times New Roman" w:eastAsia="Times New Roman" w:cs="Times New Roman"/>
          <w:color w:val="000000"/>
          <w:spacing w:val="0"/>
          <w:w w:val="100"/>
          <w:position w:val="0"/>
          <w:sz w:val="24"/>
          <w:szCs w:val="24"/>
          <w:lang w:val="en-US" w:eastAsia="en-US" w:bidi="en-US"/>
        </w:rPr>
        <w:t>r others.</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Within the communities, you can work on developing these values.</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bookmarkStart w:id="134" w:name="bookmark134"/>
      <w:bookmarkEnd w:id="134"/>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Working with others will help you experience many aspects of life.</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Creating these experiences is a vital step in the process to achieve full happiness.</w:t>
      </w:r>
    </w:p>
    <w:p>
      <w:pPr>
        <w:pStyle w:val="7"/>
        <w:keepNext w:val="0"/>
        <w:keepLines w:val="0"/>
        <w:widowControl w:val="0"/>
        <w:numPr>
          <w:ilvl w:val="0"/>
          <w:numId w:val="26"/>
        </w:numPr>
        <w:shd w:val="clear" w:color="auto" w:fill="auto"/>
        <w:tabs>
          <w:tab w:val="left" w:pos="462"/>
        </w:tabs>
        <w:bidi w:val="0"/>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They value their relationships with family, friends, colleagues and even strangers.</w:t>
      </w:r>
    </w:p>
    <w:p>
      <w:pPr>
        <w:pStyle w:val="17"/>
        <w:keepNext/>
        <w:keepLines/>
        <w:widowControl w:val="0"/>
        <w:shd w:val="clear" w:color="auto" w:fill="auto"/>
        <w:bidi w:val="0"/>
        <w:spacing w:before="0" w:after="0" w:line="360" w:lineRule="auto"/>
        <w:ind w:left="0" w:right="0" w:firstLine="0"/>
        <w:jc w:val="left"/>
      </w:pPr>
      <w:bookmarkStart w:id="135" w:name="bookmark137"/>
      <w:bookmarkStart w:id="136" w:name="bookmark135"/>
      <w:bookmarkStart w:id="137" w:name="bookmark136"/>
      <w:r>
        <w:rPr>
          <w:color w:val="000000"/>
          <w:spacing w:val="0"/>
          <w:w w:val="100"/>
          <w:position w:val="0"/>
          <w:sz w:val="24"/>
          <w:szCs w:val="24"/>
        </w:rPr>
        <w:t>第三部分：语言运用（共两节，满分</w:t>
      </w:r>
      <w:r>
        <w:rPr>
          <w:rFonts w:ascii="Times New Roman" w:hAnsi="Times New Roman" w:eastAsia="Times New Roman" w:cs="Times New Roman"/>
          <w:color w:val="000000"/>
          <w:spacing w:val="0"/>
          <w:w w:val="100"/>
          <w:position w:val="0"/>
          <w:sz w:val="24"/>
          <w:szCs w:val="24"/>
        </w:rPr>
        <w:t>45</w:t>
      </w:r>
      <w:r>
        <w:rPr>
          <w:color w:val="000000"/>
          <w:spacing w:val="0"/>
          <w:w w:val="100"/>
          <w:position w:val="0"/>
          <w:sz w:val="24"/>
          <w:szCs w:val="24"/>
        </w:rPr>
        <w:t>分）</w:t>
      </w:r>
      <w:bookmarkEnd w:id="135"/>
    </w:p>
    <w:p>
      <w:pPr>
        <w:pStyle w:val="17"/>
        <w:keepNext/>
        <w:keepLines/>
        <w:widowControl w:val="0"/>
        <w:shd w:val="clear" w:color="auto" w:fill="auto"/>
        <w:bidi w:val="0"/>
        <w:spacing w:before="0" w:after="0" w:line="360" w:lineRule="auto"/>
        <w:ind w:left="0" w:right="0" w:firstLine="0"/>
        <w:jc w:val="left"/>
      </w:pPr>
      <w:bookmarkStart w:id="138" w:name="bookmark138"/>
      <w:r>
        <w:rPr>
          <w:color w:val="000000"/>
          <w:spacing w:val="0"/>
          <w:w w:val="100"/>
          <w:position w:val="0"/>
          <w:sz w:val="24"/>
          <w:szCs w:val="24"/>
        </w:rPr>
        <w:t>第一节：完形填空（共</w:t>
      </w:r>
      <w:r>
        <w:rPr>
          <w:rFonts w:ascii="Times New Roman" w:hAnsi="Times New Roman" w:eastAsia="Times New Roman" w:cs="Times New Roman"/>
          <w:color w:val="000000"/>
          <w:spacing w:val="0"/>
          <w:w w:val="100"/>
          <w:position w:val="0"/>
          <w:sz w:val="24"/>
          <w:szCs w:val="24"/>
        </w:rPr>
        <w:t>20</w:t>
      </w:r>
      <w:r>
        <w:rPr>
          <w:color w:val="000000"/>
          <w:spacing w:val="0"/>
          <w:w w:val="100"/>
          <w:position w:val="0"/>
          <w:sz w:val="24"/>
          <w:szCs w:val="24"/>
        </w:rPr>
        <w:t>小题；每小题</w:t>
      </w:r>
      <w:r>
        <w:rPr>
          <w:rFonts w:ascii="Times New Roman" w:hAnsi="Times New Roman" w:eastAsia="Times New Roman" w:cs="Times New Roman"/>
          <w:color w:val="000000"/>
          <w:spacing w:val="0"/>
          <w:w w:val="100"/>
          <w:position w:val="0"/>
          <w:sz w:val="24"/>
          <w:szCs w:val="24"/>
          <w:lang w:val="en-US" w:eastAsia="en-US" w:bidi="en-US"/>
        </w:rPr>
        <w:t>1.5</w:t>
      </w:r>
      <w:r>
        <w:rPr>
          <w:color w:val="000000"/>
          <w:spacing w:val="0"/>
          <w:w w:val="100"/>
          <w:position w:val="0"/>
          <w:sz w:val="24"/>
          <w:szCs w:val="24"/>
        </w:rPr>
        <w:t>分，满分</w:t>
      </w:r>
      <w:r>
        <w:rPr>
          <w:rFonts w:ascii="Times New Roman" w:hAnsi="Times New Roman" w:eastAsia="Times New Roman" w:cs="Times New Roman"/>
          <w:color w:val="000000"/>
          <w:spacing w:val="0"/>
          <w:w w:val="100"/>
          <w:position w:val="0"/>
          <w:sz w:val="24"/>
          <w:szCs w:val="24"/>
        </w:rPr>
        <w:t>30</w:t>
      </w:r>
      <w:r>
        <w:rPr>
          <w:color w:val="000000"/>
          <w:spacing w:val="0"/>
          <w:w w:val="100"/>
          <w:position w:val="0"/>
          <w:sz w:val="24"/>
          <w:szCs w:val="24"/>
        </w:rPr>
        <w:t>分）</w:t>
      </w:r>
      <w:bookmarkEnd w:id="136"/>
      <w:bookmarkEnd w:id="137"/>
      <w:bookmarkEnd w:id="138"/>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left"/>
        <w:textAlignment w:val="auto"/>
      </w:pPr>
      <w:r>
        <w:rPr>
          <w:color w:val="000000"/>
          <w:spacing w:val="0"/>
          <w:w w:val="100"/>
          <w:position w:val="0"/>
          <w:sz w:val="24"/>
          <w:szCs w:val="24"/>
        </w:rPr>
        <w:t>阅读下面短文，从短文后各题所给的</w:t>
      </w:r>
      <w:r>
        <w:rPr>
          <w:rFonts w:ascii="Times New Roman" w:hAnsi="Times New Roman" w:eastAsia="Times New Roman" w:cs="Times New Roman"/>
          <w:color w:val="000000"/>
          <w:spacing w:val="0"/>
          <w:w w:val="100"/>
          <w:position w:val="0"/>
          <w:sz w:val="24"/>
          <w:szCs w:val="24"/>
          <w:lang w:val="en-US" w:eastAsia="en-US" w:bidi="en-US"/>
        </w:rPr>
        <w:t>A</w:t>
      </w:r>
      <w:r>
        <w:rPr>
          <w:color w:val="000000"/>
          <w:spacing w:val="0"/>
          <w:w w:val="100"/>
          <w:position w:val="0"/>
          <w:sz w:val="24"/>
          <w:szCs w:val="24"/>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B</w:t>
      </w:r>
      <w:r>
        <w:rPr>
          <w:color w:val="000000"/>
          <w:spacing w:val="0"/>
          <w:w w:val="100"/>
          <w:position w:val="0"/>
          <w:sz w:val="24"/>
          <w:szCs w:val="24"/>
          <w:lang w:val="en-US" w:eastAsia="en-US" w:bidi="en-US"/>
        </w:rPr>
        <w:t>、</w:t>
      </w:r>
      <w:r>
        <w:rPr>
          <w:rFonts w:ascii="Times New Roman" w:hAnsi="Times New Roman" w:eastAsia="Times New Roman" w:cs="Times New Roman"/>
          <w:color w:val="000000"/>
          <w:spacing w:val="0"/>
          <w:w w:val="100"/>
          <w:position w:val="0"/>
          <w:sz w:val="24"/>
          <w:szCs w:val="24"/>
          <w:lang w:val="en-US" w:eastAsia="en-US" w:bidi="en-US"/>
        </w:rPr>
        <w:t>C</w:t>
      </w:r>
      <w:r>
        <w:rPr>
          <w:color w:val="000000"/>
          <w:spacing w:val="0"/>
          <w:w w:val="100"/>
          <w:position w:val="0"/>
          <w:sz w:val="24"/>
          <w:szCs w:val="24"/>
        </w:rPr>
        <w:t>和</w:t>
      </w:r>
      <w:r>
        <w:rPr>
          <w:rFonts w:ascii="Times New Roman" w:hAnsi="Times New Roman" w:eastAsia="Times New Roman" w:cs="Times New Roman"/>
          <w:color w:val="000000"/>
          <w:spacing w:val="0"/>
          <w:w w:val="100"/>
          <w:position w:val="0"/>
          <w:sz w:val="24"/>
          <w:szCs w:val="24"/>
          <w:lang w:val="en-US" w:eastAsia="en-US" w:bidi="en-US"/>
        </w:rPr>
        <w:t>D</w:t>
      </w:r>
      <w:r>
        <w:rPr>
          <w:color w:val="000000"/>
          <w:spacing w:val="0"/>
          <w:w w:val="100"/>
          <w:position w:val="0"/>
          <w:sz w:val="24"/>
          <w:szCs w:val="24"/>
        </w:rPr>
        <w:t>四个选项中，选出可以填入空白处的最佳选项，并在答题卡上将该项涂黑。</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pPr>
      <w:r>
        <w:rPr>
          <w:rFonts w:ascii="Times New Roman" w:hAnsi="Times New Roman" w:eastAsia="Times New Roman" w:cs="Times New Roman"/>
          <w:color w:val="000000"/>
          <w:spacing w:val="0"/>
          <w:w w:val="100"/>
          <w:position w:val="0"/>
          <w:sz w:val="24"/>
          <w:szCs w:val="24"/>
          <w:lang w:val="en-US" w:eastAsia="en-US" w:bidi="en-US"/>
        </w:rPr>
        <w:t xml:space="preserve">When it rains, my mother and I like to sit in the car, neither of us wanting to brave the rain to get to the house. We always have our best </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u w:val="single"/>
          <w:lang w:val="en-US" w:eastAsia="en-US" w:bidi="en-US"/>
        </w:rPr>
        <w:t>36</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 in her little blue Honda, </w:t>
      </w:r>
      <w:r>
        <w:rPr>
          <w:rFonts w:hint="eastAsia" w:eastAsia="宋体" w:cs="Times New Roman"/>
          <w:b w:val="0"/>
          <w:bCs w:val="0"/>
          <w:i w:val="0"/>
          <w:iCs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color w:val="000000"/>
          <w:spacing w:val="0"/>
          <w:w w:val="100"/>
          <w:position w:val="0"/>
          <w:sz w:val="24"/>
          <w:szCs w:val="24"/>
          <w:u w:val="single"/>
          <w:lang w:val="en-US" w:eastAsia="en-US" w:bidi="en-US"/>
        </w:rPr>
        <w:t>37</w:t>
      </w:r>
      <w:r>
        <w:rPr>
          <w:rFonts w:hint="eastAsia" w:eastAsia="宋体" w:cs="Times New Roman"/>
          <w:b w:val="0"/>
          <w:bCs w:val="0"/>
          <w:i w:val="0"/>
          <w:iCs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 raindrops race down the windscreen and listening to the rain </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u w:val="single"/>
          <w:lang w:val="en-US" w:eastAsia="en-US" w:bidi="en-US"/>
        </w:rPr>
        <w:t>38</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 the car roof. I don't know why, but sitting in the car, we always talk more than </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u w:val="single"/>
          <w:lang w:val="en-US" w:eastAsia="en-US" w:bidi="en-US"/>
        </w:rPr>
        <w:t>39</w:t>
      </w:r>
      <w:r>
        <w:rPr>
          <w:rFonts w:hint="eastAsia" w:eastAsia="宋体" w:cs="Times New Roman"/>
          <w:color w:val="000000"/>
          <w:spacing w:val="0"/>
          <w:w w:val="100"/>
          <w:position w:val="0"/>
          <w:sz w:val="24"/>
          <w:szCs w:val="24"/>
          <w:u w:val="single"/>
          <w:lang w:val="en-US" w:eastAsia="zh-CN" w:bidi="en-US"/>
        </w:rPr>
        <w:t xml:space="preserve">    </w:t>
      </w:r>
      <w:r>
        <w:rPr>
          <w:rFonts w:ascii="Times New Roman" w:hAnsi="Times New Roman" w:eastAsia="Times New Roman" w:cs="Times New Roman"/>
          <w:color w:val="000000"/>
          <w:spacing w:val="0"/>
          <w:w w:val="100"/>
          <w:position w:val="0"/>
          <w:sz w:val="24"/>
          <w:szCs w:val="24"/>
          <w:lang w:val="en-US" w:eastAsia="en-US" w:bidi="en-US"/>
        </w:rPr>
        <w:t xml:space="preserve"> .</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There was one rainy day when my mom told me something that is going to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40</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me forever. Earlier that day she and my dad had been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41</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about something; I can't remember what. So she said, “Don't spend your life looking for Prince Charming.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42</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 find yourself a really good Gog." At the time, I found this thought really</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43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Who wants to think that you'll</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never find Prince Charming? Another thought that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44</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my mind: if my mom says there</w:t>
      </w:r>
      <w:r>
        <w:rPr>
          <w:rFonts w:hint="default" w:eastAsia="宋体" w:cs="Times New Roman"/>
          <w:b w:val="0"/>
          <w:bCs w:val="0"/>
          <w:i w:val="0"/>
          <w:iCs w:val="0"/>
          <w:smallCaps w:val="0"/>
          <w:strike w:val="0"/>
          <w:color w:val="000000"/>
          <w:spacing w:val="0"/>
          <w:w w:val="100"/>
          <w:position w:val="0"/>
          <w:sz w:val="24"/>
          <w:szCs w:val="24"/>
          <w:lang w:val="en-US" w:eastAsia="zh-CN" w:bidi="en-US"/>
        </w:rPr>
        <w:t>’</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 no</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Prince Cha</w:t>
      </w:r>
      <w:r>
        <w:rPr>
          <w:rFonts w:hint="eastAsia" w:eastAsia="宋体" w:cs="Times New Roman"/>
          <w:b w:val="0"/>
          <w:bCs w:val="0"/>
          <w:i w:val="0"/>
          <w:iCs w:val="0"/>
          <w:smallCaps w:val="0"/>
          <w:strike w:val="0"/>
          <w:color w:val="000000"/>
          <w:spacing w:val="0"/>
          <w:w w:val="100"/>
          <w:position w:val="0"/>
          <w:sz w:val="24"/>
          <w:szCs w:val="24"/>
          <w:lang w:val="en-US" w:eastAsia="zh-CN" w:bidi="en-US"/>
        </w:rPr>
        <w:t>rm</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ing, then what's my dad? A frog? I asked her, and she replied with, </w:t>
      </w:r>
      <w:r>
        <w:rPr>
          <w:rFonts w:ascii="Times New Roman" w:hAnsi="Times New Roman" w:eastAsia="Times New Roman" w:cs="Times New Roman"/>
          <w:b w:val="0"/>
          <w:bCs w:val="0"/>
          <w:i w:val="0"/>
          <w:iCs w:val="0"/>
          <w:smallCaps w:val="0"/>
          <w:strike w:val="0"/>
          <w:color w:val="000000"/>
          <w:spacing w:val="0"/>
          <w:w w:val="100"/>
          <w:position w:val="0"/>
          <w:sz w:val="24"/>
          <w:szCs w:val="24"/>
          <w:lang w:val="zh-TW" w:eastAsia="zh-TW" w:bidi="en-US"/>
        </w:rPr>
        <w:t>“</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zh-TW" w:eastAsia="zh-TW"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45</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If he</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were Prince Charming, he wouldn't snore, would be able to cook, and we would never argue. But you know what? He's a damn good frog.</w:t>
      </w:r>
      <w:r>
        <w:rPr>
          <w:rFonts w:hint="default" w:eastAsia="宋体" w:cs="Times New Roman"/>
          <w:b w:val="0"/>
          <w:bCs w:val="0"/>
          <w:i w:val="0"/>
          <w:iCs w:val="0"/>
          <w:smallCaps w:val="0"/>
          <w:strike w:val="0"/>
          <w:color w:val="000000"/>
          <w:spacing w:val="0"/>
          <w:w w:val="100"/>
          <w:position w:val="0"/>
          <w:sz w:val="24"/>
          <w:szCs w:val="24"/>
          <w:lang w:val="en-US" w:eastAsia="zh-CN" w:bidi="en-US"/>
        </w:rPr>
        <w:t>”</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Being young, I didn5t think of the meaning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46</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what she was saying.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ascii="Times New Roman" w:hAnsi="Times New Roman" w:eastAsia="宋体" w:cs="Times New Roman"/>
          <w:b w:val="0"/>
          <w:bCs w:val="0"/>
          <w:i w:val="0"/>
          <w:iCs w:val="0"/>
          <w:smallCaps w:val="0"/>
          <w:strike w:val="0"/>
          <w:color w:val="000000"/>
          <w:spacing w:val="0"/>
          <w:w w:val="100"/>
          <w:position w:val="0"/>
          <w:sz w:val="24"/>
          <w:szCs w:val="24"/>
          <w:lang w:val="en-US" w:eastAsia="zh-CN"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But a few years later, I understand the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47</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of my mom's words. You can't expect everything to be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48</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Let's be completely honest; if you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49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your whole life for your prince with</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flowing hair, attractive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50</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 and a white horse, you're going to be lonely. I think that the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51</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of finding a good frog is that you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52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something that's great, imperfect and all. In life, we can't af</w:t>
      </w:r>
      <w:r>
        <w:rPr>
          <w:rFonts w:hint="eastAsia" w:eastAsia="宋体" w:cs="Times New Roman"/>
          <w:b w:val="0"/>
          <w:bCs w:val="0"/>
          <w:i w:val="0"/>
          <w:iCs w:val="0"/>
          <w:smallCaps w:val="0"/>
          <w:strike w:val="0"/>
          <w:color w:val="000000"/>
          <w:spacing w:val="0"/>
          <w:w w:val="100"/>
          <w:position w:val="0"/>
          <w:sz w:val="24"/>
          <w:szCs w:val="24"/>
          <w:lang w:val="en-US" w:eastAsia="zh-CN" w:bidi="en-US"/>
        </w:rPr>
        <w:t>fo</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rd to wait years f</w:t>
      </w:r>
      <w:r>
        <w:rPr>
          <w:rFonts w:hint="eastAsia" w:eastAsia="宋体" w:cs="Times New Roman"/>
          <w:b w:val="0"/>
          <w:bCs w:val="0"/>
          <w:i w:val="0"/>
          <w:iCs w:val="0"/>
          <w:smallCaps w:val="0"/>
          <w:strike w:val="0"/>
          <w:color w:val="000000"/>
          <w:spacing w:val="0"/>
          <w:w w:val="100"/>
          <w:position w:val="0"/>
          <w:sz w:val="24"/>
          <w:szCs w:val="24"/>
          <w:lang w:val="en-US" w:eastAsia="zh-CN" w:bidi="en-US"/>
        </w:rPr>
        <w:t>o</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r perfection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53</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So I think that the best frog you can find is what we're really looking for in this world. Don't laze through life waiting to live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54</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ever after, because I don't think you'll be very happy with the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en-US" w:eastAsia="en-US" w:bidi="en-US"/>
        </w:rPr>
        <w:t xml:space="preserve">55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This I believe.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36. A. debates</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conversations</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memories</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comments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37. A. noticing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admiring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watching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scanning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38. A. strike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surround</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knock</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attack</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39. A. necessary</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accessible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reasonable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normal</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40. A. count on</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reflect on</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stick with</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co</w:t>
      </w:r>
      <w:r>
        <w:rPr>
          <w:rFonts w:hint="eastAsia" w:eastAsia="宋体" w:cs="Times New Roman"/>
          <w:b w:val="0"/>
          <w:bCs w:val="0"/>
          <w:i w:val="0"/>
          <w:iCs w:val="0"/>
          <w:smallCaps w:val="0"/>
          <w:strike w:val="0"/>
          <w:color w:val="000000"/>
          <w:spacing w:val="0"/>
          <w:w w:val="100"/>
          <w:position w:val="0"/>
          <w:sz w:val="24"/>
          <w:szCs w:val="24"/>
          <w:lang w:val="en-US" w:eastAsia="zh-CN" w:bidi="en-US"/>
        </w:rPr>
        <w:t>rr</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espond</w:t>
      </w:r>
      <w:r>
        <w:rPr>
          <w:rFonts w:hint="eastAsia" w:eastAsia="宋体" w:cs="Times New Roman"/>
          <w:b w:val="0"/>
          <w:bCs w:val="0"/>
          <w:i w:val="0"/>
          <w:iCs w:val="0"/>
          <w:smallCaps w:val="0"/>
          <w:strike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with</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41. A. arguing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thinking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worrying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dreaming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42. A. However</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Anyway</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Therefore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Instead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43. A. discouraging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exhausting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amazing</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inspiring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44. A. slipped</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crossed</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changed</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searched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45. A. Forget it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Never mind</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w:t>
      </w:r>
      <w:r>
        <w:rPr>
          <w:rFonts w:hint="eastAsia" w:eastAsia="宋体" w:cs="Times New Roman"/>
          <w:b w:val="0"/>
          <w:bCs w:val="0"/>
          <w:i w:val="0"/>
          <w:iCs w:val="0"/>
          <w:smallCaps w:val="0"/>
          <w:strike w:val="0"/>
          <w:color w:val="000000"/>
          <w:spacing w:val="0"/>
          <w:w w:val="100"/>
          <w:position w:val="0"/>
          <w:sz w:val="24"/>
          <w:szCs w:val="24"/>
          <w:lang w:val="en-US" w:eastAsia="zh-CN" w:bidi="en-US"/>
        </w:rPr>
        <w: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Of course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No trouble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46. A. about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over</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within</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behind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47. A. value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effect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concern</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weight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48. A. realistic</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perfect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mature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reliable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49. A. wait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advocate</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devote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challenge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50. A. power</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alternative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appearance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belief</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51. A. approach</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difficulty</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potential</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point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52. A. expect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accept</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assume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confirm</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53. A. in time</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in return</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in vain</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in general</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54. A. regretfully</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happily</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peacefully</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w:t>
      </w:r>
      <w:r>
        <w:rPr>
          <w:rFonts w:hint="eastAsia" w:eastAsia="宋体" w:cs="Times New Roman"/>
          <w:b w:val="0"/>
          <w:bCs w:val="0"/>
          <w:i w:val="0"/>
          <w:iCs w:val="0"/>
          <w:smallCaps w:val="0"/>
          <w:strike w:val="0"/>
          <w:color w:val="000000"/>
          <w:spacing w:val="0"/>
          <w:w w:val="100"/>
          <w:position w:val="0"/>
          <w:sz w:val="24"/>
          <w:szCs w:val="24"/>
          <w:lang w:val="en-US" w:eastAsia="zh-CN" w:bidi="en-US"/>
        </w:rPr>
        <w:t>.</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 xml:space="preserve"> casually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both"/>
        <w:textAlignment w:val="auto"/>
      </w:pP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55. A. reply</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B. relationship</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t/>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C. intention</w:t>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ab/>
      </w:r>
      <w:r>
        <w:rPr>
          <w:rFonts w:hint="eastAsia" w:eastAsia="宋体" w:cs="Times New Roman"/>
          <w:b w:val="0"/>
          <w:bCs w:val="0"/>
          <w:i w:val="0"/>
          <w:iCs w:val="0"/>
          <w:smallCaps w:val="0"/>
          <w:strike w:val="0"/>
          <w:color w:val="000000"/>
          <w:spacing w:val="0"/>
          <w:w w:val="100"/>
          <w:position w:val="0"/>
          <w:sz w:val="24"/>
          <w:szCs w:val="24"/>
          <w:lang w:val="en-US" w:eastAsia="zh-CN" w:bidi="en-US"/>
        </w:rPr>
        <w:tab/>
      </w:r>
      <w:r>
        <w:rPr>
          <w:rFonts w:hint="eastAsia" w:ascii="Times New Roman" w:hAnsi="Times New Roman" w:eastAsia="Times New Roman" w:cs="Times New Roman"/>
          <w:b w:val="0"/>
          <w:bCs w:val="0"/>
          <w:i w:val="0"/>
          <w:iCs w:val="0"/>
          <w:smallCaps w:val="0"/>
          <w:strike w:val="0"/>
          <w:color w:val="000000"/>
          <w:spacing w:val="0"/>
          <w:w w:val="100"/>
          <w:position w:val="0"/>
          <w:sz w:val="24"/>
          <w:szCs w:val="24"/>
          <w:lang w:val="en-US" w:eastAsia="en-US" w:bidi="en-US"/>
        </w:rPr>
        <w:t>D. outcome</w:t>
      </w:r>
    </w:p>
    <w:p>
      <w:pPr>
        <w:pStyle w:val="21"/>
        <w:keepNext w:val="0"/>
        <w:keepLines w:val="0"/>
        <w:widowControl w:val="0"/>
        <w:shd w:val="clear" w:color="auto" w:fill="auto"/>
        <w:bidi w:val="0"/>
        <w:spacing w:before="0" w:after="0" w:line="240" w:lineRule="auto"/>
        <w:ind w:left="0" w:right="0" w:firstLine="0"/>
        <w:jc w:val="center"/>
      </w:pPr>
      <w:r>
        <w:rPr>
          <w:color w:val="000000"/>
          <w:spacing w:val="0"/>
          <w:w w:val="100"/>
          <w:position w:val="0"/>
        </w:rPr>
        <w:t>第</w:t>
      </w:r>
      <w:r>
        <w:rPr>
          <w:rFonts w:ascii="Times New Roman" w:hAnsi="Times New Roman" w:eastAsia="Times New Roman" w:cs="Times New Roman"/>
          <w:color w:val="000000"/>
          <w:spacing w:val="0"/>
          <w:w w:val="100"/>
          <w:position w:val="0"/>
          <w:sz w:val="36"/>
          <w:szCs w:val="36"/>
          <w:lang w:val="zh-CN" w:eastAsia="zh-CN" w:bidi="zh-CN"/>
        </w:rPr>
        <w:t>II</w:t>
      </w:r>
      <w:r>
        <w:rPr>
          <w:color w:val="000000"/>
          <w:spacing w:val="0"/>
          <w:w w:val="100"/>
          <w:position w:val="0"/>
        </w:rPr>
        <w:t>卷</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left"/>
        <w:textAlignment w:val="auto"/>
        <w:rPr>
          <w:b/>
          <w:bCs/>
          <w:color w:val="000000"/>
          <w:spacing w:val="0"/>
          <w:w w:val="100"/>
          <w:position w:val="0"/>
          <w:sz w:val="24"/>
          <w:szCs w:val="24"/>
        </w:rPr>
      </w:pPr>
      <w:r>
        <w:rPr>
          <w:b/>
          <w:bCs/>
          <w:color w:val="000000"/>
          <w:spacing w:val="0"/>
          <w:w w:val="100"/>
          <w:position w:val="0"/>
          <w:sz w:val="24"/>
          <w:szCs w:val="24"/>
        </w:rPr>
        <w:t>第三部分：语言运用(共两节，满分</w:t>
      </w:r>
      <w:r>
        <w:rPr>
          <w:rFonts w:ascii="Times New Roman" w:hAnsi="Times New Roman" w:eastAsia="Times New Roman" w:cs="Times New Roman"/>
          <w:b/>
          <w:bCs/>
          <w:color w:val="000000"/>
          <w:spacing w:val="0"/>
          <w:w w:val="100"/>
          <w:position w:val="0"/>
          <w:sz w:val="24"/>
          <w:szCs w:val="24"/>
        </w:rPr>
        <w:t>45</w:t>
      </w:r>
      <w:r>
        <w:rPr>
          <w:b/>
          <w:bCs/>
          <w:color w:val="000000"/>
          <w:spacing w:val="0"/>
          <w:w w:val="100"/>
          <w:position w:val="0"/>
          <w:sz w:val="24"/>
          <w:szCs w:val="24"/>
        </w:rPr>
        <w:t>分)</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firstLineChars="0"/>
        <w:jc w:val="left"/>
        <w:textAlignment w:val="auto"/>
      </w:pPr>
      <w:r>
        <w:rPr>
          <w:b/>
          <w:bCs/>
          <w:color w:val="000000"/>
          <w:spacing w:val="0"/>
          <w:w w:val="100"/>
          <w:position w:val="0"/>
          <w:sz w:val="24"/>
          <w:szCs w:val="24"/>
        </w:rPr>
        <w:t>第二节</w:t>
      </w:r>
      <w:r>
        <w:rPr>
          <w:b/>
          <w:bCs/>
          <w:color w:val="000000"/>
          <w:spacing w:val="0"/>
          <w:w w:val="100"/>
          <w:position w:val="0"/>
          <w:sz w:val="26"/>
          <w:szCs w:val="26"/>
        </w:rPr>
        <w:t>(</w:t>
      </w:r>
      <w:r>
        <w:rPr>
          <w:rFonts w:ascii="Times New Roman" w:hAnsi="Times New Roman" w:eastAsia="Times New Roman" w:cs="Times New Roman"/>
          <w:b/>
          <w:bCs/>
          <w:color w:val="000000"/>
          <w:spacing w:val="0"/>
          <w:w w:val="100"/>
          <w:position w:val="0"/>
          <w:sz w:val="24"/>
          <w:szCs w:val="24"/>
        </w:rPr>
        <w:t>10</w:t>
      </w:r>
      <w:r>
        <w:rPr>
          <w:b/>
          <w:bCs/>
          <w:color w:val="000000"/>
          <w:spacing w:val="0"/>
          <w:w w:val="100"/>
          <w:position w:val="0"/>
          <w:sz w:val="24"/>
          <w:szCs w:val="24"/>
        </w:rPr>
        <w:t>个小题；每小题</w:t>
      </w:r>
      <w:r>
        <w:rPr>
          <w:rFonts w:ascii="Times New Roman" w:hAnsi="Times New Roman" w:eastAsia="Times New Roman" w:cs="Times New Roman"/>
          <w:b/>
          <w:bCs/>
          <w:color w:val="000000"/>
          <w:spacing w:val="0"/>
          <w:w w:val="100"/>
          <w:position w:val="0"/>
          <w:sz w:val="24"/>
          <w:szCs w:val="24"/>
          <w:lang w:val="en-US" w:eastAsia="en-US" w:bidi="en-US"/>
        </w:rPr>
        <w:t>1.5</w:t>
      </w:r>
      <w:r>
        <w:rPr>
          <w:b/>
          <w:bCs/>
          <w:color w:val="000000"/>
          <w:spacing w:val="0"/>
          <w:w w:val="100"/>
          <w:position w:val="0"/>
          <w:sz w:val="24"/>
          <w:szCs w:val="24"/>
        </w:rPr>
        <w:t>分，满分</w:t>
      </w:r>
      <w:r>
        <w:rPr>
          <w:rFonts w:ascii="Times New Roman" w:hAnsi="Times New Roman" w:eastAsia="Times New Roman" w:cs="Times New Roman"/>
          <w:b/>
          <w:bCs/>
          <w:color w:val="000000"/>
          <w:spacing w:val="0"/>
          <w:w w:val="100"/>
          <w:position w:val="0"/>
          <w:sz w:val="24"/>
          <w:szCs w:val="24"/>
        </w:rPr>
        <w:t>15</w:t>
      </w:r>
      <w:r>
        <w:rPr>
          <w:b/>
          <w:bCs/>
          <w:color w:val="000000"/>
          <w:spacing w:val="0"/>
          <w:w w:val="100"/>
          <w:position w:val="0"/>
          <w:sz w:val="24"/>
          <w:szCs w:val="24"/>
        </w:rPr>
        <w:t>分)</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pPr>
      <w:r>
        <w:rPr>
          <w:color w:val="000000"/>
          <w:spacing w:val="0"/>
          <w:w w:val="100"/>
          <w:position w:val="0"/>
          <w:sz w:val="24"/>
          <w:szCs w:val="24"/>
        </w:rPr>
        <w:t>阅读下面材料，在空白处填入适当的内容(</w:t>
      </w:r>
      <w:r>
        <w:rPr>
          <w:rFonts w:ascii="Times New Roman" w:hAnsi="Times New Roman" w:eastAsia="Times New Roman" w:cs="Times New Roman"/>
          <w:color w:val="000000"/>
          <w:spacing w:val="0"/>
          <w:w w:val="100"/>
          <w:position w:val="0"/>
          <w:sz w:val="24"/>
          <w:szCs w:val="24"/>
        </w:rPr>
        <w:t>1</w:t>
      </w:r>
      <w:r>
        <w:rPr>
          <w:color w:val="000000"/>
          <w:spacing w:val="0"/>
          <w:w w:val="100"/>
          <w:position w:val="0"/>
          <w:sz w:val="24"/>
          <w:szCs w:val="24"/>
        </w:rPr>
        <w:t>个单词)或括号内单词的正确形式。</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zh-CN"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The Amazon is key to the health of the entire planet. It is the largest rainforest in the world,</w:t>
      </w:r>
      <w:bookmarkStart w:id="139" w:name="bookmark139"/>
      <w:bookmarkEnd w:id="139"/>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56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(rough) half the size of the United States. Statistics show that nearly </w:t>
      </w:r>
      <w:r>
        <w:rPr>
          <w:rFonts w:hint="eastAsia" w:eastAsia="宋体" w:cs="Times New Roman"/>
          <w:b w:val="0"/>
          <w:bCs w:val="0"/>
          <w:i w:val="0"/>
          <w:iCs w:val="0"/>
          <w:smallCaps w:val="0"/>
          <w:strike w:val="0"/>
          <w:color w:val="000000"/>
          <w:spacing w:val="0"/>
          <w:w w:val="100"/>
          <w:position w:val="0"/>
          <w:sz w:val="24"/>
          <w:szCs w:val="24"/>
          <w:u w:val="none"/>
          <w:lang w:val="zh-CN" w:eastAsia="zh-CN" w:bidi="en-US"/>
        </w:rPr>
        <w:t xml:space="preserve">20%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of the oxygen</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bookmarkStart w:id="140" w:name="bookmark140"/>
      <w:bookmarkEnd w:id="140"/>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57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(produce) by the Earth's land comes from the Amazon rainforest. It also puts an enormous amount of water into the atmosphere at a time</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58</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 cities are drying up. The Amazon is sucking in carbon and greenhouse gases while slowing the rising temperatures.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59</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 it's now burning at a record rate </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zh-TW" w:eastAsia="zh-TW"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with images from space </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60</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 (show) the smoke covering much of Brazil.</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zh-CN"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It's not the only major forest in danger. Nearly half of the world5s forests that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61</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(stand) when humans started fanning are now gone. The chief reason is the expansion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 xml:space="preserve">62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agriculture into forested areas. In Brazil it's cattle ranching, soy production and logging, according to Nigel Sizer, tropical forest ecologist. </w:t>
      </w:r>
      <w:r>
        <w:rPr>
          <w:rFonts w:hint="default" w:eastAsia="宋体" w:cs="Times New Roman"/>
          <w:b w:val="0"/>
          <w:bCs w:val="0"/>
          <w:i w:val="0"/>
          <w:iCs w:val="0"/>
          <w:smallCaps w:val="0"/>
          <w:strike w:val="0"/>
          <w:color w:val="000000"/>
          <w:spacing w:val="0"/>
          <w:w w:val="100"/>
          <w:position w:val="0"/>
          <w:sz w:val="24"/>
          <w:szCs w:val="24"/>
          <w:u w:val="none"/>
          <w:lang w:val="en-US"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It is responsible for </w:t>
      </w:r>
      <w:r>
        <w:rPr>
          <w:rFonts w:hint="eastAsia" w:eastAsia="宋体" w:cs="Times New Roman"/>
          <w:b w:val="0"/>
          <w:bCs w:val="0"/>
          <w:i w:val="0"/>
          <w:iCs w:val="0"/>
          <w:smallCaps w:val="0"/>
          <w:strike w:val="0"/>
          <w:color w:val="000000"/>
          <w:spacing w:val="0"/>
          <w:w w:val="100"/>
          <w:position w:val="0"/>
          <w:sz w:val="24"/>
          <w:szCs w:val="24"/>
          <w:u w:val="none"/>
          <w:lang w:val="zh-CN" w:eastAsia="zh-CN" w:bidi="en-US"/>
        </w:rPr>
        <w:t xml:space="preserve">80%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to </w:t>
      </w:r>
      <w:r>
        <w:rPr>
          <w:rFonts w:hint="eastAsia" w:eastAsia="宋体" w:cs="Times New Roman"/>
          <w:b w:val="0"/>
          <w:bCs w:val="0"/>
          <w:i w:val="0"/>
          <w:iCs w:val="0"/>
          <w:smallCaps w:val="0"/>
          <w:strike w:val="0"/>
          <w:color w:val="000000"/>
          <w:spacing w:val="0"/>
          <w:w w:val="100"/>
          <w:position w:val="0"/>
          <w:sz w:val="24"/>
          <w:szCs w:val="24"/>
          <w:u w:val="none"/>
          <w:lang w:val="zh-CN" w:eastAsia="zh-CN" w:bidi="en-US"/>
        </w:rPr>
        <w:t xml:space="preserve">90%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of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63</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 loss of tropical forests around the world." Environmental groups say these activities can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64</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 (slow) in a much more sustainable way.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zh-CN"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However, you can help reforest parts of the world through the Rainforest Trust and Rainforest Al</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li</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ance. The Rainforest Trust allows you to restrict your donations to a specific project. The Rainforest Alliance says </w:t>
      </w:r>
      <w:r>
        <w:rPr>
          <w:rFonts w:hint="eastAsia" w:eastAsia="宋体" w:cs="Times New Roman"/>
          <w:b w:val="0"/>
          <w:bCs w:val="0"/>
          <w:i w:val="0"/>
          <w:iCs w:val="0"/>
          <w:smallCaps w:val="0"/>
          <w:strike w:val="0"/>
          <w:color w:val="000000"/>
          <w:spacing w:val="0"/>
          <w:w w:val="100"/>
          <w:position w:val="0"/>
          <w:sz w:val="24"/>
          <w:szCs w:val="24"/>
          <w:u w:val="none"/>
          <w:lang w:val="zh-CN" w:eastAsia="zh-CN" w:bidi="en-US"/>
        </w:rPr>
        <w:t xml:space="preserve">100%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of your</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single"/>
          <w:lang w:val="en-US" w:eastAsia="en-US" w:bidi="en-US"/>
        </w:rPr>
        <w:t xml:space="preserve">65 </w:t>
      </w:r>
      <w:r>
        <w:rPr>
          <w:rFonts w:hint="eastAsia" w:eastAsia="宋体" w:cs="Times New Roman"/>
          <w:b w:val="0"/>
          <w:bCs w:val="0"/>
          <w:i w:val="0"/>
          <w:iCs w:val="0"/>
          <w:smallCaps w:val="0"/>
          <w:strike w:val="0"/>
          <w:color w:val="000000"/>
          <w:spacing w:val="0"/>
          <w:w w:val="100"/>
          <w:position w:val="0"/>
          <w:sz w:val="24"/>
          <w:szCs w:val="24"/>
          <w:u w:val="singl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(contribute) will help stop deforestation in Brazil right now.</w:t>
      </w:r>
    </w:p>
    <w:p>
      <w:pPr>
        <w:pStyle w:val="23"/>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pPr>
      <w:bookmarkStart w:id="141" w:name="bookmark141"/>
      <w:bookmarkStart w:id="142" w:name="bookmark143"/>
      <w:bookmarkStart w:id="143" w:name="bookmark142"/>
      <w:r>
        <w:rPr>
          <w:color w:val="000000"/>
          <w:spacing w:val="0"/>
          <w:w w:val="100"/>
          <w:position w:val="0"/>
          <w:sz w:val="24"/>
          <w:szCs w:val="24"/>
        </w:rPr>
        <w:t>第四部分：写作(共两节，满分</w:t>
      </w:r>
      <w:r>
        <w:rPr>
          <w:rFonts w:ascii="Times New Roman" w:hAnsi="Times New Roman" w:eastAsia="Times New Roman" w:cs="Times New Roman"/>
          <w:color w:val="000000"/>
          <w:spacing w:val="0"/>
          <w:w w:val="100"/>
          <w:position w:val="0"/>
          <w:sz w:val="24"/>
          <w:szCs w:val="24"/>
        </w:rPr>
        <w:t>40</w:t>
      </w:r>
      <w:r>
        <w:rPr>
          <w:color w:val="000000"/>
          <w:spacing w:val="0"/>
          <w:w w:val="100"/>
          <w:position w:val="0"/>
          <w:sz w:val="24"/>
          <w:szCs w:val="24"/>
        </w:rPr>
        <w:t>分) 第一节：应用文写作(满分</w:t>
      </w:r>
      <w:r>
        <w:rPr>
          <w:rFonts w:ascii="Times New Roman" w:hAnsi="Times New Roman" w:eastAsia="Times New Roman" w:cs="Times New Roman"/>
          <w:color w:val="000000"/>
          <w:spacing w:val="0"/>
          <w:w w:val="100"/>
          <w:position w:val="0"/>
          <w:sz w:val="24"/>
          <w:szCs w:val="24"/>
        </w:rPr>
        <w:t>15</w:t>
      </w:r>
      <w:r>
        <w:rPr>
          <w:color w:val="000000"/>
          <w:spacing w:val="0"/>
          <w:w w:val="100"/>
          <w:position w:val="0"/>
          <w:sz w:val="24"/>
          <w:szCs w:val="24"/>
        </w:rPr>
        <w:t>分)</w:t>
      </w:r>
      <w:bookmarkEnd w:id="141"/>
      <w:bookmarkEnd w:id="142"/>
      <w:bookmarkEnd w:id="143"/>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r>
        <w:rPr>
          <w:b w:val="0"/>
          <w:bCs w:val="0"/>
          <w:i w:val="0"/>
          <w:iCs w:val="0"/>
          <w:smallCaps w:val="0"/>
          <w:strike w:val="0"/>
          <w:color w:val="000000"/>
          <w:spacing w:val="0"/>
          <w:w w:val="100"/>
          <w:position w:val="0"/>
          <w:sz w:val="24"/>
          <w:szCs w:val="24"/>
        </w:rPr>
        <w:t>假如你是李华。你已和英国朋友</w:t>
      </w:r>
      <w:r>
        <w:rPr>
          <w:b w:val="0"/>
          <w:bCs w:val="0"/>
          <w:i w:val="0"/>
          <w:iCs w:val="0"/>
          <w:smallCaps w:val="0"/>
          <w:strike w:val="0"/>
          <w:color w:val="000000"/>
          <w:spacing w:val="0"/>
          <w:w w:val="100"/>
          <w:position w:val="0"/>
          <w:sz w:val="24"/>
          <w:szCs w:val="24"/>
          <w:lang w:val="en-US" w:eastAsia="en-US"/>
        </w:rPr>
        <w:t>Eric</w:t>
      </w:r>
      <w:r>
        <w:rPr>
          <w:b w:val="0"/>
          <w:bCs w:val="0"/>
          <w:i w:val="0"/>
          <w:iCs w:val="0"/>
          <w:smallCaps w:val="0"/>
          <w:strike w:val="0"/>
          <w:color w:val="000000"/>
          <w:spacing w:val="0"/>
          <w:w w:val="100"/>
          <w:position w:val="0"/>
          <w:sz w:val="24"/>
          <w:szCs w:val="24"/>
        </w:rPr>
        <w:t>约定于本周三下午去高铁站接他。但你临时有重 要会议不能如约前往，将委托他人接站。请你用英语给</w:t>
      </w:r>
      <w:r>
        <w:rPr>
          <w:b w:val="0"/>
          <w:bCs w:val="0"/>
          <w:i w:val="0"/>
          <w:iCs w:val="0"/>
          <w:smallCaps w:val="0"/>
          <w:strike w:val="0"/>
          <w:color w:val="000000"/>
          <w:spacing w:val="0"/>
          <w:w w:val="100"/>
          <w:position w:val="0"/>
          <w:sz w:val="24"/>
          <w:szCs w:val="24"/>
          <w:lang w:val="en-US" w:eastAsia="en-US"/>
        </w:rPr>
        <w:t>Eric</w:t>
      </w:r>
      <w:r>
        <w:rPr>
          <w:b w:val="0"/>
          <w:bCs w:val="0"/>
          <w:i w:val="0"/>
          <w:iCs w:val="0"/>
          <w:smallCaps w:val="0"/>
          <w:strike w:val="0"/>
          <w:color w:val="000000"/>
          <w:spacing w:val="0"/>
          <w:w w:val="100"/>
          <w:position w:val="0"/>
          <w:sz w:val="24"/>
          <w:szCs w:val="24"/>
        </w:rPr>
        <w:t>写一封致歉信，主要内容包括：</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bookmarkStart w:id="144" w:name="bookmark144"/>
      <w:bookmarkEnd w:id="144"/>
      <w:r>
        <w:rPr>
          <w:rFonts w:hint="eastAsia"/>
          <w:b w:val="0"/>
          <w:bCs w:val="0"/>
          <w:i w:val="0"/>
          <w:iCs w:val="0"/>
          <w:smallCaps w:val="0"/>
          <w:strike w:val="0"/>
          <w:color w:val="000000"/>
          <w:spacing w:val="0"/>
          <w:w w:val="100"/>
          <w:position w:val="0"/>
          <w:sz w:val="24"/>
          <w:szCs w:val="24"/>
          <w:lang w:val="en-US" w:eastAsia="zh-CN"/>
        </w:rPr>
        <w:t>1.</w:t>
      </w:r>
      <w:r>
        <w:rPr>
          <w:b w:val="0"/>
          <w:bCs w:val="0"/>
          <w:i w:val="0"/>
          <w:iCs w:val="0"/>
          <w:smallCaps w:val="0"/>
          <w:strike w:val="0"/>
          <w:color w:val="000000"/>
          <w:spacing w:val="0"/>
          <w:w w:val="100"/>
          <w:position w:val="0"/>
          <w:sz w:val="24"/>
          <w:szCs w:val="24"/>
        </w:rPr>
        <w:t>表示歉意；</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bookmarkStart w:id="145" w:name="bookmark145"/>
      <w:bookmarkEnd w:id="145"/>
      <w:r>
        <w:rPr>
          <w:rFonts w:hint="eastAsia"/>
          <w:b w:val="0"/>
          <w:bCs w:val="0"/>
          <w:i w:val="0"/>
          <w:iCs w:val="0"/>
          <w:smallCaps w:val="0"/>
          <w:strike w:val="0"/>
          <w:color w:val="000000"/>
          <w:spacing w:val="0"/>
          <w:w w:val="100"/>
          <w:position w:val="0"/>
          <w:sz w:val="24"/>
          <w:szCs w:val="24"/>
          <w:lang w:val="en-US" w:eastAsia="zh-CN"/>
        </w:rPr>
        <w:t>2.</w:t>
      </w:r>
      <w:r>
        <w:rPr>
          <w:b w:val="0"/>
          <w:bCs w:val="0"/>
          <w:i w:val="0"/>
          <w:iCs w:val="0"/>
          <w:smallCaps w:val="0"/>
          <w:strike w:val="0"/>
          <w:color w:val="000000"/>
          <w:spacing w:val="0"/>
          <w:w w:val="100"/>
          <w:position w:val="0"/>
          <w:sz w:val="24"/>
          <w:szCs w:val="24"/>
        </w:rPr>
        <w:t>解释原因；</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bookmarkStart w:id="146" w:name="bookmark146"/>
      <w:bookmarkEnd w:id="146"/>
      <w:r>
        <w:rPr>
          <w:rFonts w:hint="eastAsia"/>
          <w:b w:val="0"/>
          <w:bCs w:val="0"/>
          <w:i w:val="0"/>
          <w:iCs w:val="0"/>
          <w:smallCaps w:val="0"/>
          <w:strike w:val="0"/>
          <w:color w:val="000000"/>
          <w:spacing w:val="0"/>
          <w:w w:val="100"/>
          <w:position w:val="0"/>
          <w:sz w:val="24"/>
          <w:szCs w:val="24"/>
          <w:lang w:val="en-US" w:eastAsia="zh-CN"/>
        </w:rPr>
        <w:t>3.</w:t>
      </w:r>
      <w:r>
        <w:rPr>
          <w:b w:val="0"/>
          <w:bCs w:val="0"/>
          <w:i w:val="0"/>
          <w:iCs w:val="0"/>
          <w:smallCaps w:val="0"/>
          <w:strike w:val="0"/>
          <w:color w:val="000000"/>
          <w:spacing w:val="0"/>
          <w:w w:val="100"/>
          <w:position w:val="0"/>
          <w:sz w:val="24"/>
          <w:szCs w:val="24"/>
        </w:rPr>
        <w:t>接站安排。</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left"/>
        <w:textAlignment w:val="auto"/>
        <w:rPr>
          <w:b w:val="0"/>
          <w:bCs w:val="0"/>
          <w:i w:val="0"/>
          <w:iCs w:val="0"/>
          <w:smallCaps w:val="0"/>
          <w:strike w:val="0"/>
          <w:color w:val="000000"/>
          <w:spacing w:val="0"/>
          <w:w w:val="100"/>
          <w:position w:val="0"/>
          <w:sz w:val="24"/>
          <w:szCs w:val="24"/>
        </w:rPr>
      </w:pPr>
      <w:r>
        <w:rPr>
          <w:b w:val="0"/>
          <w:bCs w:val="0"/>
          <w:i w:val="0"/>
          <w:iCs w:val="0"/>
          <w:smallCaps w:val="0"/>
          <w:strike w:val="0"/>
          <w:color w:val="000000"/>
          <w:spacing w:val="0"/>
          <w:w w:val="100"/>
          <w:position w:val="0"/>
          <w:sz w:val="24"/>
          <w:szCs w:val="24"/>
        </w:rPr>
        <w:t>注意：</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bookmarkStart w:id="147" w:name="bookmark147"/>
      <w:bookmarkEnd w:id="147"/>
      <w:r>
        <w:rPr>
          <w:rFonts w:hint="eastAsia"/>
          <w:b w:val="0"/>
          <w:bCs w:val="0"/>
          <w:i w:val="0"/>
          <w:iCs w:val="0"/>
          <w:smallCaps w:val="0"/>
          <w:strike w:val="0"/>
          <w:color w:val="000000"/>
          <w:spacing w:val="0"/>
          <w:w w:val="100"/>
          <w:position w:val="0"/>
          <w:sz w:val="24"/>
          <w:szCs w:val="24"/>
          <w:lang w:val="en-US" w:eastAsia="zh-CN"/>
        </w:rPr>
        <w:t>1.</w:t>
      </w:r>
      <w:r>
        <w:rPr>
          <w:b w:val="0"/>
          <w:bCs w:val="0"/>
          <w:i w:val="0"/>
          <w:iCs w:val="0"/>
          <w:smallCaps w:val="0"/>
          <w:strike w:val="0"/>
          <w:color w:val="000000"/>
          <w:spacing w:val="0"/>
          <w:w w:val="100"/>
          <w:position w:val="0"/>
          <w:sz w:val="24"/>
          <w:szCs w:val="24"/>
        </w:rPr>
        <w:t>词数80词左右；</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bookmarkStart w:id="148" w:name="bookmark148"/>
      <w:bookmarkEnd w:id="148"/>
      <w:r>
        <w:rPr>
          <w:rFonts w:hint="eastAsia"/>
          <w:b w:val="0"/>
          <w:bCs w:val="0"/>
          <w:i w:val="0"/>
          <w:iCs w:val="0"/>
          <w:smallCaps w:val="0"/>
          <w:strike w:val="0"/>
          <w:color w:val="000000"/>
          <w:spacing w:val="0"/>
          <w:w w:val="100"/>
          <w:position w:val="0"/>
          <w:sz w:val="24"/>
          <w:szCs w:val="24"/>
          <w:lang w:val="en-US" w:eastAsia="zh-CN"/>
        </w:rPr>
        <w:t>2.</w:t>
      </w:r>
      <w:r>
        <w:rPr>
          <w:b w:val="0"/>
          <w:bCs w:val="0"/>
          <w:i w:val="0"/>
          <w:iCs w:val="0"/>
          <w:smallCaps w:val="0"/>
          <w:strike w:val="0"/>
          <w:color w:val="000000"/>
          <w:spacing w:val="0"/>
          <w:w w:val="100"/>
          <w:position w:val="0"/>
          <w:sz w:val="24"/>
          <w:szCs w:val="24"/>
        </w:rPr>
        <w:t>可适当增加细节，以使行文连贯。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823" w:hRule="atLeast"/>
        </w:trPr>
        <w:tc>
          <w:tcPr>
            <w:tcW w:w="9950" w:type="dxa"/>
            <w:tcBorders>
              <w:left w:val="nil"/>
              <w:right w:val="nil"/>
            </w:tcBorders>
            <w:vAlign w:val="center"/>
          </w:tcPr>
          <w:p>
            <w:pPr>
              <w:pStyle w:val="15"/>
              <w:keepNext w:val="0"/>
              <w:keepLines w:val="0"/>
              <w:pageBreakBefore w:val="0"/>
              <w:widowControl w:val="0"/>
              <w:shd w:val="clear"/>
              <w:kinsoku/>
              <w:wordWrap/>
              <w:overflowPunct/>
              <w:topLinePunct w:val="0"/>
              <w:autoSpaceDE/>
              <w:autoSpaceDN/>
              <w:bidi w:val="0"/>
              <w:adjustRightInd/>
              <w:snapToGrid/>
              <w:spacing w:before="0" w:after="0" w:line="240" w:lineRule="auto"/>
              <w:ind w:right="0"/>
              <w:jc w:val="center"/>
              <w:textAlignment w:val="auto"/>
              <w:rPr>
                <w:b w:val="0"/>
                <w:bCs w:val="0"/>
                <w:i w:val="0"/>
                <w:iCs w:val="0"/>
                <w:smallCaps w:val="0"/>
                <w:strike w:val="0"/>
                <w:color w:val="000000"/>
                <w:spacing w:val="0"/>
                <w:w w:val="100"/>
                <w:position w:val="0"/>
                <w:sz w:val="24"/>
                <w:szCs w:val="24"/>
                <w:vertAlign w:val="baseline"/>
              </w:rPr>
            </w:pPr>
            <w:bookmarkStart w:id="149" w:name="bookmark150"/>
            <w:bookmarkStart w:id="150" w:name="bookmark151"/>
            <w:bookmarkStart w:id="151" w:name="bookmark149"/>
            <w:r>
              <w:rPr>
                <w:b/>
                <w:bCs/>
                <w:i w:val="0"/>
                <w:iCs w:val="0"/>
                <w:smallCaps w:val="0"/>
                <w:strike w:val="0"/>
                <w:color w:val="000000"/>
                <w:spacing w:val="0"/>
                <w:w w:val="100"/>
                <w:position w:val="0"/>
                <w:sz w:val="44"/>
                <w:szCs w:val="44"/>
                <w:vertAlign w:val="baseline"/>
              </w:rPr>
              <w:t>此题请答在答题纸上</w:t>
            </w:r>
            <w:bookmarkEnd w:id="149"/>
            <w:bookmarkEnd w:id="150"/>
            <w:bookmarkEnd w:id="151"/>
          </w:p>
        </w:tc>
      </w:tr>
    </w:tbl>
    <w:p>
      <w:pPr>
        <w:pStyle w:val="23"/>
        <w:keepNext/>
        <w:keepLines/>
        <w:widowControl w:val="0"/>
        <w:shd w:val="clear" w:color="auto" w:fill="auto"/>
        <w:bidi w:val="0"/>
        <w:spacing w:before="0" w:after="0" w:line="440" w:lineRule="exact"/>
        <w:ind w:left="0" w:right="0" w:firstLine="0"/>
        <w:jc w:val="left"/>
      </w:pPr>
      <w:bookmarkStart w:id="152" w:name="bookmark152"/>
      <w:bookmarkStart w:id="153" w:name="bookmark154"/>
      <w:bookmarkStart w:id="154" w:name="bookmark153"/>
      <w:r>
        <w:rPr>
          <w:color w:val="000000"/>
          <w:spacing w:val="0"/>
          <w:w w:val="100"/>
          <w:position w:val="0"/>
          <w:sz w:val="24"/>
          <w:szCs w:val="24"/>
        </w:rPr>
        <w:t>第二节：概要写作（满分</w:t>
      </w:r>
      <w:r>
        <w:rPr>
          <w:rFonts w:ascii="Times New Roman" w:hAnsi="Times New Roman" w:eastAsia="Times New Roman" w:cs="Times New Roman"/>
          <w:color w:val="000000"/>
          <w:spacing w:val="0"/>
          <w:w w:val="100"/>
          <w:position w:val="0"/>
          <w:sz w:val="24"/>
          <w:szCs w:val="24"/>
        </w:rPr>
        <w:t>25</w:t>
      </w:r>
      <w:r>
        <w:rPr>
          <w:color w:val="000000"/>
          <w:spacing w:val="0"/>
          <w:w w:val="100"/>
          <w:position w:val="0"/>
          <w:sz w:val="24"/>
          <w:szCs w:val="24"/>
        </w:rPr>
        <w:t>分）</w:t>
      </w:r>
      <w:bookmarkEnd w:id="152"/>
      <w:bookmarkEnd w:id="153"/>
      <w:bookmarkEnd w:id="154"/>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b w:val="0"/>
          <w:bCs w:val="0"/>
          <w:i w:val="0"/>
          <w:iCs w:val="0"/>
          <w:smallCaps w:val="0"/>
          <w:strike w:val="0"/>
          <w:color w:val="000000"/>
          <w:spacing w:val="0"/>
          <w:w w:val="100"/>
          <w:position w:val="0"/>
          <w:sz w:val="24"/>
          <w:szCs w:val="24"/>
        </w:rPr>
      </w:pPr>
      <w:r>
        <w:rPr>
          <w:b w:val="0"/>
          <w:bCs w:val="0"/>
          <w:i w:val="0"/>
          <w:iCs w:val="0"/>
          <w:smallCaps w:val="0"/>
          <w:strike w:val="0"/>
          <w:color w:val="000000"/>
          <w:spacing w:val="0"/>
          <w:w w:val="100"/>
          <w:position w:val="0"/>
          <w:sz w:val="24"/>
          <w:szCs w:val="24"/>
        </w:rPr>
        <w:t>阅读下面短文，根据其内容写一篇60词左右的内容概要。</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en-US"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If you're worried that too much </w:t>
      </w:r>
      <w:r>
        <w:rPr>
          <w:rFonts w:hint="default" w:eastAsia="宋体" w:cs="Times New Roman"/>
          <w:b w:val="0"/>
          <w:bCs w:val="0"/>
          <w:i w:val="0"/>
          <w:iCs w:val="0"/>
          <w:smallCaps w:val="0"/>
          <w:strike w:val="0"/>
          <w:color w:val="000000"/>
          <w:spacing w:val="0"/>
          <w:w w:val="100"/>
          <w:position w:val="0"/>
          <w:sz w:val="24"/>
          <w:szCs w:val="24"/>
          <w:u w:val="none"/>
          <w:lang w:val="en-US"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screen</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time </w:t>
      </w:r>
      <w:r>
        <w:rPr>
          <w:rFonts w:hint="default" w:eastAsia="宋体" w:cs="Times New Roman"/>
          <w:b w:val="0"/>
          <w:bCs w:val="0"/>
          <w:i w:val="0"/>
          <w:iCs w:val="0"/>
          <w:smallCaps w:val="0"/>
          <w:strike w:val="0"/>
          <w:color w:val="000000"/>
          <w:spacing w:val="0"/>
          <w:w w:val="100"/>
          <w:position w:val="0"/>
          <w:sz w:val="24"/>
          <w:szCs w:val="24"/>
          <w:u w:val="none"/>
          <w:lang w:val="en-US"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could badly influence your child's intelligence,</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 xml:space="preserve"> </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new research suggests you might be right. By analyzing the data gathered from over 4,500 U.S. kids aged 8 to 11 between 2016 and 2017, Jeremy Walsh, a postdoctoral fellow with the CHEO Research Institute in Ottawa, found that too much "screen time" could be harming your child's intelligence. Kids with the sharpest intellects spent less than two hours a day on their cellphones, tablets and computers, coupled with 9 to 11 hours of sleep and at least an hour of physical activity.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default" w:eastAsia="宋体" w:cs="Times New Roman"/>
          <w:b w:val="0"/>
          <w:bCs w:val="0"/>
          <w:i w:val="0"/>
          <w:iCs w:val="0"/>
          <w:smallCaps w:val="0"/>
          <w:strike w:val="0"/>
          <w:color w:val="000000"/>
          <w:spacing w:val="0"/>
          <w:w w:val="100"/>
          <w:position w:val="0"/>
          <w:sz w:val="24"/>
          <w:szCs w:val="24"/>
          <w:u w:val="none"/>
          <w:lang w:val="en-US" w:eastAsia="zh-CN"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Too much screen time could be affecting kids' ability to focus, especially if they are switching between apps on a device or between different screens at the same time, Walsh suggested. "One leading hypothesis</w:t>
      </w:r>
      <w:r>
        <w:rPr>
          <w:rFonts w:hint="eastAsia" w:eastAsia="宋体" w:cs="Times New Roman"/>
          <w:b w:val="0"/>
          <w:bCs w:val="0"/>
          <w:i w:val="0"/>
          <w:iCs w:val="0"/>
          <w:smallCaps w:val="0"/>
          <w:strike w:val="0"/>
          <w:color w:val="000000"/>
          <w:spacing w:val="0"/>
          <w:w w:val="100"/>
          <w:position w:val="0"/>
          <w:sz w:val="24"/>
          <w:szCs w:val="24"/>
          <w:u w:val="none"/>
          <w:lang w:val="zh-TW"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假设</w:t>
      </w:r>
      <w:r>
        <w:rPr>
          <w:rFonts w:hint="eastAsia" w:eastAsia="宋体" w:cs="Times New Roman"/>
          <w:b w:val="0"/>
          <w:bCs w:val="0"/>
          <w:i w:val="0"/>
          <w:iCs w:val="0"/>
          <w:smallCaps w:val="0"/>
          <w:strike w:val="0"/>
          <w:color w:val="000000"/>
          <w:spacing w:val="0"/>
          <w:w w:val="100"/>
          <w:position w:val="0"/>
          <w:sz w:val="24"/>
          <w:szCs w:val="24"/>
          <w:u w:val="none"/>
          <w:lang w:val="zh-TW"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is that much time on screens is spent multitasking, using multiple apps or devices at once," he said. "This can interfere with a child's ability to focus and keep interest on a task. It can be damaging the building blocks for good cognition </w:t>
      </w:r>
      <w:r>
        <w:rPr>
          <w:rFonts w:hint="eastAsia" w:eastAsia="宋体" w:cs="Times New Roman"/>
          <w:b w:val="0"/>
          <w:bCs w:val="0"/>
          <w:i w:val="0"/>
          <w:iCs w:val="0"/>
          <w:smallCaps w:val="0"/>
          <w:strike w:val="0"/>
          <w:color w:val="000000"/>
          <w:spacing w:val="0"/>
          <w:w w:val="100"/>
          <w:position w:val="0"/>
          <w:sz w:val="24"/>
          <w:szCs w:val="24"/>
          <w:u w:val="none"/>
          <w:lang w:val="zh-TW" w:eastAsia="zh-TW" w:bidi="en-US"/>
        </w:rPr>
        <w:t>（认知）</w:t>
      </w:r>
      <w:r>
        <w:rPr>
          <w:rFonts w:hint="eastAsia" w:eastAsia="宋体" w:cs="Times New Roman"/>
          <w:b w:val="0"/>
          <w:bCs w:val="0"/>
          <w:i w:val="0"/>
          <w:iCs w:val="0"/>
          <w:smallCaps w:val="0"/>
          <w:strike w:val="0"/>
          <w:color w:val="000000"/>
          <w:spacing w:val="0"/>
          <w:w w:val="100"/>
          <w:position w:val="0"/>
          <w:sz w:val="24"/>
          <w:szCs w:val="24"/>
          <w:u w:val="none"/>
          <w:lang w:val="en-US" w:eastAsia="zh-CN" w:bidi="en-US"/>
        </w:rPr>
        <w:t>.</w:t>
      </w:r>
      <w:r>
        <w:rPr>
          <w:rFonts w:hint="default" w:eastAsia="宋体" w:cs="Times New Roman"/>
          <w:b w:val="0"/>
          <w:bCs w:val="0"/>
          <w:i w:val="0"/>
          <w:iCs w:val="0"/>
          <w:smallCaps w:val="0"/>
          <w:strike w:val="0"/>
          <w:color w:val="000000"/>
          <w:spacing w:val="0"/>
          <w:w w:val="100"/>
          <w:position w:val="0"/>
          <w:sz w:val="24"/>
          <w:szCs w:val="24"/>
          <w:u w:val="none"/>
          <w:lang w:val="en-US" w:eastAsia="zh-CN" w:bidi="en-US"/>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en-US"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Sleep is important for brain development, since that's when the brain reorganizes itself and grows, Walsh added. Besides, exercise has been shown to increase blood flow to the brain and oxygenation of brain tissues, and increases the connectivity of networks in the brain. Too much screen time could lead to a "cascade" effect where kids don't get enough sleep and then are less active during the day. "You can see how this would have an impact on brain health,</w:t>
      </w:r>
      <w:r>
        <w:rPr>
          <w:rFonts w:hint="default" w:eastAsia="宋体" w:cs="Times New Roman"/>
          <w:b w:val="0"/>
          <w:bCs w:val="0"/>
          <w:i w:val="0"/>
          <w:iCs w:val="0"/>
          <w:smallCaps w:val="0"/>
          <w:strike w:val="0"/>
          <w:color w:val="000000"/>
          <w:spacing w:val="0"/>
          <w:w w:val="100"/>
          <w:position w:val="0"/>
          <w:sz w:val="24"/>
          <w:szCs w:val="24"/>
          <w:u w:val="none"/>
          <w:lang w:val="en-US" w:eastAsia="zh-CN" w:bidi="en-US"/>
        </w:rPr>
        <w:t>”</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 Walsh said.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en-US" w:bidi="en-US"/>
        </w:rPr>
      </w:pP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 xml:space="preserve">What should parents do? Walsh advised setting firm rules regarding the use of screens, including how long children are using the screens, the kinds of apps they are using and how many screens they are using at once. Concerned parents also should preview games or apps before letting their child play, seek out more interactive </w:t>
      </w:r>
      <w:r>
        <w:rPr>
          <w:rFonts w:hint="eastAsia" w:eastAsia="宋体" w:cs="Times New Roman"/>
          <w:b w:val="0"/>
          <w:bCs w:val="0"/>
          <w:i w:val="0"/>
          <w:iCs w:val="0"/>
          <w:smallCaps w:val="0"/>
          <w:strike w:val="0"/>
          <w:color w:val="000000"/>
          <w:spacing w:val="0"/>
          <w:w w:val="100"/>
          <w:position w:val="0"/>
          <w:sz w:val="24"/>
          <w:szCs w:val="24"/>
          <w:u w:val="none"/>
          <w:lang w:val="zh-TW" w:eastAsia="zh-TW" w:bidi="en-US"/>
        </w:rPr>
        <w:t>（交互的）</w:t>
      </w:r>
      <w:r>
        <w:rPr>
          <w:rFonts w:hint="eastAsia" w:eastAsia="宋体" w:cs="Times New Roman"/>
          <w:b w:val="0"/>
          <w:bCs w:val="0"/>
          <w:i w:val="0"/>
          <w:iCs w:val="0"/>
          <w:smallCaps w:val="0"/>
          <w:strike w:val="0"/>
          <w:color w:val="000000"/>
          <w:spacing w:val="0"/>
          <w:w w:val="100"/>
          <w:position w:val="0"/>
          <w:sz w:val="24"/>
          <w:szCs w:val="24"/>
          <w:u w:val="none"/>
          <w:lang w:val="en-US" w:eastAsia="en-US" w:bidi="en-US"/>
        </w:rPr>
        <w:t>options that engage the child's mind, and use parental controls to block or filter content and limit screen time.</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9950" w:type="dxa"/>
            <w:tcBorders>
              <w:left w:val="nil"/>
              <w:right w:val="nil"/>
            </w:tcBorders>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20"/>
              <w:jc w:val="center"/>
              <w:textAlignment w:val="auto"/>
              <w:rPr>
                <w:rFonts w:ascii="宋体" w:hAnsi="宋体" w:eastAsia="宋体" w:cs="宋体"/>
                <w:b w:val="0"/>
                <w:bCs w:val="0"/>
                <w:i w:val="0"/>
                <w:iCs w:val="0"/>
                <w:smallCaps w:val="0"/>
                <w:strike w:val="0"/>
                <w:color w:val="000000"/>
                <w:spacing w:val="0"/>
                <w:w w:val="100"/>
                <w:position w:val="0"/>
                <w:sz w:val="24"/>
                <w:szCs w:val="24"/>
                <w:u w:val="none"/>
                <w:shd w:val="clear" w:color="auto" w:fill="auto"/>
                <w:vertAlign w:val="baseline"/>
                <w:lang w:val="zh-TW" w:eastAsia="zh-TW" w:bidi="zh-TW"/>
              </w:rPr>
            </w:pPr>
            <w:r>
              <w:rPr>
                <w:rFonts w:ascii="宋体" w:hAnsi="宋体" w:eastAsia="宋体" w:cs="宋体"/>
                <w:b/>
                <w:bCs/>
                <w:i w:val="0"/>
                <w:iCs w:val="0"/>
                <w:smallCaps w:val="0"/>
                <w:strike w:val="0"/>
                <w:color w:val="000000"/>
                <w:spacing w:val="0"/>
                <w:w w:val="100"/>
                <w:position w:val="0"/>
                <w:sz w:val="44"/>
                <w:szCs w:val="44"/>
                <w:u w:val="none"/>
                <w:shd w:val="clear" w:color="auto" w:fill="auto"/>
                <w:vertAlign w:val="baseline"/>
                <w:lang w:val="zh-TW" w:eastAsia="zh-TW" w:bidi="zh-TW"/>
              </w:rPr>
              <w:t>此题请答在答题纸上</w:t>
            </w:r>
          </w:p>
        </w:tc>
      </w:tr>
    </w:tbl>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eastAsia="宋体" w:cs="Times New Roman"/>
          <w:b w:val="0"/>
          <w:bCs w:val="0"/>
          <w:i w:val="0"/>
          <w:iCs w:val="0"/>
          <w:smallCaps w:val="0"/>
          <w:strike w:val="0"/>
          <w:color w:val="000000"/>
          <w:spacing w:val="0"/>
          <w:w w:val="100"/>
          <w:position w:val="0"/>
          <w:sz w:val="24"/>
          <w:szCs w:val="24"/>
          <w:u w:val="none"/>
          <w:lang w:val="en-US" w:eastAsia="en-US" w:bidi="en-US"/>
        </w:rPr>
      </w:pPr>
    </w:p>
    <w:sectPr>
      <w:footerReference r:id="rId5" w:type="default"/>
      <w:footnotePr>
        <w:numFmt w:val="decimal"/>
      </w:footnotePr>
      <w:pgSz w:w="11900" w:h="16840"/>
      <w:pgMar w:top="1440" w:right="1083" w:bottom="1440" w:left="1083" w:header="0" w:footer="6" w:gutter="0"/>
      <w:paperSrc/>
      <w:pgBorders>
        <w:top w:val="none" w:sz="0" w:space="0"/>
        <w:left w:val="none" w:sz="0" w:space="0"/>
        <w:bottom w:val="none" w:sz="0" w:space="0"/>
        <w:right w:val="none" w:sz="0" w:space="0"/>
      </w:pgBorders>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万花哥特体繁">
    <w:panose1 w:val="02010604000101010101"/>
    <w:charset w:val="86"/>
    <w:family w:val="auto"/>
    <w:pitch w:val="default"/>
    <w:sig w:usb0="00000001" w:usb1="080E0800" w:usb2="00000002" w:usb3="00000000" w:csb0="00040000"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FE2C87"/>
    <w:multiLevelType w:val="singleLevel"/>
    <w:tmpl w:val="80FE2C87"/>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
    <w:nsid w:val="831F3159"/>
    <w:multiLevelType w:val="singleLevel"/>
    <w:tmpl w:val="831F315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2">
    <w:nsid w:val="84F287F0"/>
    <w:multiLevelType w:val="singleLevel"/>
    <w:tmpl w:val="84F287F0"/>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3">
    <w:nsid w:val="A2B4E3CC"/>
    <w:multiLevelType w:val="singleLevel"/>
    <w:tmpl w:val="A2B4E3CC"/>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4">
    <w:nsid w:val="B5E306ED"/>
    <w:multiLevelType w:val="singleLevel"/>
    <w:tmpl w:val="B5E306E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FFFFFF"/>
        <w:lang w:val="en-US" w:eastAsia="en-US" w:bidi="en-US"/>
      </w:rPr>
    </w:lvl>
  </w:abstractNum>
  <w:abstractNum w:abstractNumId="5">
    <w:nsid w:val="B6E6926D"/>
    <w:multiLevelType w:val="singleLevel"/>
    <w:tmpl w:val="B6E6926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6">
    <w:nsid w:val="BA5B1A4B"/>
    <w:multiLevelType w:val="singleLevel"/>
    <w:tmpl w:val="BA5B1A4B"/>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7">
    <w:nsid w:val="BE923771"/>
    <w:multiLevelType w:val="singleLevel"/>
    <w:tmpl w:val="BE923771"/>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8">
    <w:nsid w:val="BF205925"/>
    <w:multiLevelType w:val="singleLevel"/>
    <w:tmpl w:val="BF20592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9">
    <w:nsid w:val="CBDA0545"/>
    <w:multiLevelType w:val="singleLevel"/>
    <w:tmpl w:val="CBDA054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0">
    <w:nsid w:val="CF092B84"/>
    <w:multiLevelType w:val="singleLevel"/>
    <w:tmpl w:val="CF092B8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1">
    <w:nsid w:val="D8E51AF5"/>
    <w:multiLevelType w:val="singleLevel"/>
    <w:tmpl w:val="D8E51AF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2">
    <w:nsid w:val="EF5531F3"/>
    <w:multiLevelType w:val="singleLevel"/>
    <w:tmpl w:val="EF5531F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3">
    <w:nsid w:val="F303D7CA"/>
    <w:multiLevelType w:val="singleLevel"/>
    <w:tmpl w:val="F303D7C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4">
    <w:nsid w:val="FF288775"/>
    <w:multiLevelType w:val="singleLevel"/>
    <w:tmpl w:val="FF288775"/>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5">
    <w:nsid w:val="0053208E"/>
    <w:multiLevelType w:val="singleLevel"/>
    <w:tmpl w:val="0053208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6">
    <w:nsid w:val="03D62ECE"/>
    <w:multiLevelType w:val="singleLevel"/>
    <w:tmpl w:val="03D62ECE"/>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FFFFFF"/>
        <w:lang w:val="en-US" w:eastAsia="en-US" w:bidi="en-US"/>
      </w:rPr>
    </w:lvl>
  </w:abstractNum>
  <w:abstractNum w:abstractNumId="17">
    <w:nsid w:val="200F35E8"/>
    <w:multiLevelType w:val="singleLevel"/>
    <w:tmpl w:val="200F35E8"/>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8">
    <w:nsid w:val="25B654F3"/>
    <w:multiLevelType w:val="singleLevel"/>
    <w:tmpl w:val="25B654F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19">
    <w:nsid w:val="26FDCFD4"/>
    <w:multiLevelType w:val="singleLevel"/>
    <w:tmpl w:val="26FDCFD4"/>
    <w:lvl w:ilvl="0" w:tentative="0">
      <w:start w:val="1"/>
      <w:numFmt w:val="bullet"/>
      <w:lvlText w:val=""/>
      <w:lvlJc w:val="left"/>
      <w:pPr>
        <w:tabs>
          <w:tab w:val="left" w:pos="0"/>
        </w:tabs>
        <w:ind w:left="0" w:leftChars="0" w:firstLine="420" w:firstLineChars="0"/>
      </w:pPr>
      <w:rPr>
        <w:rFonts w:hint="default" w:ascii="Wingdings" w:hAnsi="Wingdings"/>
      </w:rPr>
    </w:lvl>
  </w:abstractNum>
  <w:abstractNum w:abstractNumId="20">
    <w:nsid w:val="5457B1CD"/>
    <w:multiLevelType w:val="singleLevel"/>
    <w:tmpl w:val="5457B1CD"/>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21">
    <w:nsid w:val="59ADCABA"/>
    <w:multiLevelType w:val="singleLevel"/>
    <w:tmpl w:val="59ADCAB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22">
    <w:nsid w:val="629F7852"/>
    <w:multiLevelType w:val="singleLevel"/>
    <w:tmpl w:val="629F7852"/>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23">
    <w:nsid w:val="6BF8C684"/>
    <w:multiLevelType w:val="singleLevel"/>
    <w:tmpl w:val="6BF8C68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24">
    <w:nsid w:val="7C246926"/>
    <w:multiLevelType w:val="singleLevel"/>
    <w:tmpl w:val="7C24692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abstractNum w:abstractNumId="25">
    <w:nsid w:val="7DEC2089"/>
    <w:multiLevelType w:val="singleLevel"/>
    <w:tmpl w:val="7DEC2089"/>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abstractNum>
  <w:num w:numId="1">
    <w:abstractNumId w:val="15"/>
  </w:num>
  <w:num w:numId="2">
    <w:abstractNumId w:val="10"/>
  </w:num>
  <w:num w:numId="3">
    <w:abstractNumId w:val="21"/>
  </w:num>
  <w:num w:numId="4">
    <w:abstractNumId w:val="8"/>
  </w:num>
  <w:num w:numId="5">
    <w:abstractNumId w:val="4"/>
  </w:num>
  <w:num w:numId="6">
    <w:abstractNumId w:val="16"/>
  </w:num>
  <w:num w:numId="7">
    <w:abstractNumId w:val="18"/>
  </w:num>
  <w:num w:numId="8">
    <w:abstractNumId w:val="3"/>
  </w:num>
  <w:num w:numId="9">
    <w:abstractNumId w:val="9"/>
  </w:num>
  <w:num w:numId="10">
    <w:abstractNumId w:val="0"/>
  </w:num>
  <w:num w:numId="11">
    <w:abstractNumId w:val="14"/>
  </w:num>
  <w:num w:numId="12">
    <w:abstractNumId w:val="1"/>
  </w:num>
  <w:num w:numId="13">
    <w:abstractNumId w:val="17"/>
  </w:num>
  <w:num w:numId="14">
    <w:abstractNumId w:val="2"/>
  </w:num>
  <w:num w:numId="15">
    <w:abstractNumId w:val="5"/>
  </w:num>
  <w:num w:numId="16">
    <w:abstractNumId w:val="11"/>
  </w:num>
  <w:num w:numId="17">
    <w:abstractNumId w:val="12"/>
  </w:num>
  <w:num w:numId="18">
    <w:abstractNumId w:val="24"/>
  </w:num>
  <w:num w:numId="19">
    <w:abstractNumId w:val="20"/>
  </w:num>
  <w:num w:numId="20">
    <w:abstractNumId w:val="7"/>
  </w:num>
  <w:num w:numId="21">
    <w:abstractNumId w:val="22"/>
  </w:num>
  <w:num w:numId="22">
    <w:abstractNumId w:val="13"/>
  </w:num>
  <w:num w:numId="23">
    <w:abstractNumId w:val="23"/>
  </w:num>
  <w:num w:numId="24">
    <w:abstractNumId w:val="6"/>
  </w:num>
  <w:num w:numId="25">
    <w:abstractNumId w:val="1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429B14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Body text|1_"/>
    <w:basedOn w:val="5"/>
    <w:link w:val="7"/>
    <w:uiPriority w:val="0"/>
    <w:rPr>
      <w:u w:val="none"/>
      <w:shd w:val="clear" w:color="auto" w:fill="auto"/>
    </w:rPr>
  </w:style>
  <w:style w:type="paragraph" w:customStyle="1" w:styleId="7">
    <w:name w:val="Body text|1"/>
    <w:basedOn w:val="1"/>
    <w:link w:val="6"/>
    <w:uiPriority w:val="0"/>
    <w:pPr>
      <w:widowControl w:val="0"/>
      <w:shd w:val="clear" w:color="auto" w:fill="auto"/>
      <w:spacing w:line="374" w:lineRule="auto"/>
      <w:ind w:firstLine="400"/>
    </w:pPr>
    <w:rPr>
      <w:u w:val="none"/>
      <w:shd w:val="clear" w:color="auto" w:fill="auto"/>
    </w:rPr>
  </w:style>
  <w:style w:type="character" w:customStyle="1" w:styleId="8">
    <w:name w:val="Body text|3_"/>
    <w:basedOn w:val="5"/>
    <w:link w:val="9"/>
    <w:uiPriority w:val="0"/>
    <w:rPr>
      <w:rFonts w:ascii="宋体" w:hAnsi="宋体" w:eastAsia="宋体" w:cs="宋体"/>
      <w:sz w:val="38"/>
      <w:szCs w:val="38"/>
      <w:u w:val="none"/>
      <w:shd w:val="clear" w:color="auto" w:fill="auto"/>
      <w:lang w:val="zh-TW" w:eastAsia="zh-TW" w:bidi="zh-TW"/>
    </w:rPr>
  </w:style>
  <w:style w:type="paragraph" w:customStyle="1" w:styleId="9">
    <w:name w:val="Body text|3"/>
    <w:basedOn w:val="1"/>
    <w:link w:val="8"/>
    <w:uiPriority w:val="0"/>
    <w:pPr>
      <w:widowControl w:val="0"/>
      <w:shd w:val="clear" w:color="auto" w:fill="auto"/>
      <w:spacing w:before="160" w:after="130"/>
      <w:jc w:val="center"/>
    </w:pPr>
    <w:rPr>
      <w:rFonts w:ascii="宋体" w:hAnsi="宋体" w:eastAsia="宋体" w:cs="宋体"/>
      <w:sz w:val="38"/>
      <w:szCs w:val="38"/>
      <w:u w:val="none"/>
      <w:shd w:val="clear" w:color="auto" w:fill="auto"/>
      <w:lang w:val="zh-TW" w:eastAsia="zh-TW" w:bidi="zh-TW"/>
    </w:rPr>
  </w:style>
  <w:style w:type="character" w:customStyle="1" w:styleId="10">
    <w:name w:val="Header or footer|2_"/>
    <w:basedOn w:val="5"/>
    <w:link w:val="11"/>
    <w:uiPriority w:val="0"/>
    <w:rPr>
      <w:sz w:val="20"/>
      <w:szCs w:val="20"/>
      <w:u w:val="none"/>
      <w:shd w:val="clear" w:color="auto" w:fill="auto"/>
      <w:lang w:val="zh-TW" w:eastAsia="zh-TW" w:bidi="zh-TW"/>
    </w:rPr>
  </w:style>
  <w:style w:type="paragraph" w:customStyle="1" w:styleId="11">
    <w:name w:val="Header or footer|2"/>
    <w:basedOn w:val="1"/>
    <w:link w:val="10"/>
    <w:uiPriority w:val="0"/>
    <w:pPr>
      <w:widowControl w:val="0"/>
      <w:shd w:val="clear" w:color="auto" w:fill="auto"/>
    </w:pPr>
    <w:rPr>
      <w:sz w:val="20"/>
      <w:szCs w:val="20"/>
      <w:u w:val="none"/>
      <w:shd w:val="clear" w:color="auto" w:fill="auto"/>
      <w:lang w:val="zh-TW" w:eastAsia="zh-TW" w:bidi="zh-TW"/>
    </w:rPr>
  </w:style>
  <w:style w:type="character" w:customStyle="1" w:styleId="12">
    <w:name w:val="Heading #1|1_"/>
    <w:basedOn w:val="5"/>
    <w:link w:val="13"/>
    <w:uiPriority w:val="0"/>
    <w:rPr>
      <w:rFonts w:ascii="宋体" w:hAnsi="宋体" w:eastAsia="宋体" w:cs="宋体"/>
      <w:sz w:val="46"/>
      <w:szCs w:val="46"/>
      <w:u w:val="none"/>
      <w:shd w:val="clear" w:color="auto" w:fill="auto"/>
      <w:lang w:val="zh-TW" w:eastAsia="zh-TW" w:bidi="zh-TW"/>
    </w:rPr>
  </w:style>
  <w:style w:type="paragraph" w:customStyle="1" w:styleId="13">
    <w:name w:val="Heading #1|1"/>
    <w:basedOn w:val="1"/>
    <w:link w:val="12"/>
    <w:uiPriority w:val="0"/>
    <w:pPr>
      <w:widowControl w:val="0"/>
      <w:shd w:val="clear" w:color="auto" w:fill="auto"/>
      <w:spacing w:after="440"/>
      <w:jc w:val="center"/>
      <w:outlineLvl w:val="0"/>
    </w:pPr>
    <w:rPr>
      <w:rFonts w:ascii="宋体" w:hAnsi="宋体" w:eastAsia="宋体" w:cs="宋体"/>
      <w:sz w:val="46"/>
      <w:szCs w:val="46"/>
      <w:u w:val="none"/>
      <w:shd w:val="clear" w:color="auto" w:fill="auto"/>
      <w:lang w:val="zh-TW" w:eastAsia="zh-TW" w:bidi="zh-TW"/>
    </w:rPr>
  </w:style>
  <w:style w:type="character" w:customStyle="1" w:styleId="14">
    <w:name w:val="Body text|2_"/>
    <w:basedOn w:val="5"/>
    <w:link w:val="15"/>
    <w:uiPriority w:val="0"/>
    <w:rPr>
      <w:rFonts w:ascii="宋体" w:hAnsi="宋体" w:eastAsia="宋体" w:cs="宋体"/>
      <w:u w:val="none"/>
      <w:shd w:val="clear" w:color="auto" w:fill="auto"/>
      <w:lang w:val="zh-TW" w:eastAsia="zh-TW" w:bidi="zh-TW"/>
    </w:rPr>
  </w:style>
  <w:style w:type="paragraph" w:customStyle="1" w:styleId="15">
    <w:name w:val="Body text|2"/>
    <w:basedOn w:val="1"/>
    <w:link w:val="14"/>
    <w:uiPriority w:val="0"/>
    <w:pPr>
      <w:widowControl w:val="0"/>
      <w:shd w:val="clear" w:color="auto" w:fill="auto"/>
      <w:spacing w:after="140" w:line="432" w:lineRule="exact"/>
      <w:ind w:firstLine="520"/>
    </w:pPr>
    <w:rPr>
      <w:rFonts w:ascii="宋体" w:hAnsi="宋体" w:eastAsia="宋体" w:cs="宋体"/>
      <w:u w:val="none"/>
      <w:shd w:val="clear" w:color="auto" w:fill="auto"/>
      <w:lang w:val="zh-TW" w:eastAsia="zh-TW" w:bidi="zh-TW"/>
    </w:rPr>
  </w:style>
  <w:style w:type="character" w:customStyle="1" w:styleId="16">
    <w:name w:val="Heading #2|1_"/>
    <w:basedOn w:val="5"/>
    <w:link w:val="17"/>
    <w:uiPriority w:val="0"/>
    <w:rPr>
      <w:rFonts w:ascii="宋体" w:hAnsi="宋体" w:eastAsia="宋体" w:cs="宋体"/>
      <w:b/>
      <w:bCs/>
      <w:u w:val="none"/>
      <w:shd w:val="clear" w:color="auto" w:fill="auto"/>
      <w:lang w:val="zh-TW" w:eastAsia="zh-TW" w:bidi="zh-TW"/>
    </w:rPr>
  </w:style>
  <w:style w:type="paragraph" w:customStyle="1" w:styleId="17">
    <w:name w:val="Heading #2|1"/>
    <w:basedOn w:val="1"/>
    <w:link w:val="16"/>
    <w:uiPriority w:val="0"/>
    <w:pPr>
      <w:widowControl w:val="0"/>
      <w:shd w:val="clear" w:color="auto" w:fill="auto"/>
      <w:spacing w:line="434" w:lineRule="exact"/>
      <w:outlineLvl w:val="1"/>
    </w:pPr>
    <w:rPr>
      <w:rFonts w:ascii="宋体" w:hAnsi="宋体" w:eastAsia="宋体" w:cs="宋体"/>
      <w:b/>
      <w:bCs/>
      <w:u w:val="none"/>
      <w:shd w:val="clear" w:color="auto" w:fill="auto"/>
      <w:lang w:val="zh-TW" w:eastAsia="zh-TW" w:bidi="zh-TW"/>
    </w:rPr>
  </w:style>
  <w:style w:type="character" w:customStyle="1" w:styleId="18">
    <w:name w:val="Other|1_"/>
    <w:basedOn w:val="5"/>
    <w:link w:val="19"/>
    <w:uiPriority w:val="0"/>
    <w:rPr>
      <w:u w:val="none"/>
      <w:shd w:val="clear" w:color="auto" w:fill="auto"/>
    </w:rPr>
  </w:style>
  <w:style w:type="paragraph" w:customStyle="1" w:styleId="19">
    <w:name w:val="Other|1"/>
    <w:basedOn w:val="1"/>
    <w:link w:val="18"/>
    <w:uiPriority w:val="0"/>
    <w:pPr>
      <w:widowControl w:val="0"/>
      <w:shd w:val="clear" w:color="auto" w:fill="auto"/>
      <w:spacing w:line="374" w:lineRule="auto"/>
      <w:ind w:firstLine="400"/>
    </w:pPr>
    <w:rPr>
      <w:u w:val="none"/>
      <w:shd w:val="clear" w:color="auto" w:fill="auto"/>
    </w:rPr>
  </w:style>
  <w:style w:type="character" w:customStyle="1" w:styleId="20">
    <w:name w:val="Body text|4_"/>
    <w:basedOn w:val="5"/>
    <w:link w:val="21"/>
    <w:uiPriority w:val="0"/>
    <w:rPr>
      <w:rFonts w:ascii="宋体" w:hAnsi="宋体" w:eastAsia="宋体" w:cs="宋体"/>
      <w:sz w:val="34"/>
      <w:szCs w:val="34"/>
      <w:u w:val="none"/>
      <w:shd w:val="clear" w:color="auto" w:fill="auto"/>
      <w:lang w:val="zh-TW" w:eastAsia="zh-TW" w:bidi="zh-TW"/>
    </w:rPr>
  </w:style>
  <w:style w:type="paragraph" w:customStyle="1" w:styleId="21">
    <w:name w:val="Body text|4"/>
    <w:basedOn w:val="1"/>
    <w:link w:val="20"/>
    <w:uiPriority w:val="0"/>
    <w:pPr>
      <w:widowControl w:val="0"/>
      <w:shd w:val="clear" w:color="auto" w:fill="auto"/>
      <w:jc w:val="center"/>
    </w:pPr>
    <w:rPr>
      <w:rFonts w:ascii="宋体" w:hAnsi="宋体" w:eastAsia="宋体" w:cs="宋体"/>
      <w:sz w:val="34"/>
      <w:szCs w:val="34"/>
      <w:u w:val="none"/>
      <w:shd w:val="clear" w:color="auto" w:fill="auto"/>
      <w:lang w:val="zh-TW" w:eastAsia="zh-TW" w:bidi="zh-TW"/>
    </w:rPr>
  </w:style>
  <w:style w:type="character" w:customStyle="1" w:styleId="22">
    <w:name w:val="Heading #3|1_"/>
    <w:basedOn w:val="5"/>
    <w:link w:val="23"/>
    <w:uiPriority w:val="0"/>
    <w:rPr>
      <w:rFonts w:ascii="宋体" w:hAnsi="宋体" w:eastAsia="宋体" w:cs="宋体"/>
      <w:b/>
      <w:bCs/>
      <w:u w:val="none"/>
      <w:shd w:val="clear" w:color="auto" w:fill="auto"/>
      <w:lang w:val="zh-TW" w:eastAsia="zh-TW" w:bidi="zh-TW"/>
    </w:rPr>
  </w:style>
  <w:style w:type="paragraph" w:customStyle="1" w:styleId="23">
    <w:name w:val="Heading #3|1"/>
    <w:basedOn w:val="1"/>
    <w:link w:val="22"/>
    <w:uiPriority w:val="0"/>
    <w:pPr>
      <w:widowControl w:val="0"/>
      <w:shd w:val="clear" w:color="auto" w:fill="auto"/>
      <w:spacing w:line="441" w:lineRule="exact"/>
      <w:outlineLvl w:val="2"/>
    </w:pPr>
    <w:rPr>
      <w:rFonts w:ascii="宋体" w:hAnsi="宋体" w:eastAsia="宋体" w:cs="宋体"/>
      <w:b/>
      <w:bCs/>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Office_11.1.0.9209_F1E327BC-269C-435d-A152-05C5408002CA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2019-12-01T07:35:53Z</dcterms:created>
  <dc:creator>CamScanner</dc:creator>
  <cp:lastModifiedBy>康振华</cp:lastModifiedBy>
  <dcterms:modified xsi:type="dcterms:W3CDTF">2019-12-01T08:22:53Z</dcterms:modified>
  <dc:subject>英语卷-1911绍兴诊断考</dc:subject>
  <dc:title>英语卷-1911绍兴诊断考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