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E6D73" w:rsidRDefault="00300523">
      <w:pPr>
        <w:pStyle w:val="a7"/>
        <w:spacing w:line="360" w:lineRule="auto"/>
        <w:jc w:val="center"/>
        <w:rPr>
          <w:rFonts w:ascii="Times New Roman" w:eastAsia="宋体" w:hAnsi="Times New Roman"/>
          <w:b/>
          <w:bCs/>
          <w:sz w:val="36"/>
          <w:szCs w:val="36"/>
          <w:lang w:eastAsia="zh-CN"/>
        </w:rPr>
      </w:pPr>
      <w:r>
        <w:rPr>
          <w:rFonts w:ascii="Times New Roman" w:eastAsia="宋体" w:hAnsi="Times New Roman"/>
          <w:b/>
          <w:bCs/>
          <w:sz w:val="36"/>
          <w:szCs w:val="36"/>
          <w:lang w:eastAsia="zh-CN"/>
        </w:rPr>
        <w:t>2021</w:t>
      </w:r>
      <w:r>
        <w:rPr>
          <w:rFonts w:ascii="Times New Roman" w:eastAsia="宋体" w:hAnsi="Times New Roman"/>
          <w:b/>
          <w:bCs/>
          <w:sz w:val="36"/>
          <w:szCs w:val="36"/>
          <w:lang w:eastAsia="zh-CN"/>
        </w:rPr>
        <w:t>年高</w:t>
      </w:r>
      <w:proofErr w:type="gramStart"/>
      <w:r>
        <w:rPr>
          <w:rFonts w:ascii="Times New Roman" w:eastAsia="宋体" w:hAnsi="Times New Roman"/>
          <w:b/>
          <w:bCs/>
          <w:sz w:val="36"/>
          <w:szCs w:val="36"/>
          <w:lang w:eastAsia="zh-CN"/>
        </w:rPr>
        <w:t>三教学测试</w:t>
      </w:r>
      <w:proofErr w:type="gramEnd"/>
    </w:p>
    <w:p w:rsidR="009E6D73" w:rsidRDefault="00300523">
      <w:pPr>
        <w:pStyle w:val="a7"/>
        <w:spacing w:line="360" w:lineRule="auto"/>
        <w:jc w:val="center"/>
        <w:rPr>
          <w:rFonts w:ascii="Times New Roman" w:eastAsia="宋体" w:hAnsi="Times New Roman"/>
          <w:b/>
          <w:bCs/>
          <w:sz w:val="36"/>
          <w:szCs w:val="36"/>
          <w:lang w:eastAsia="zh-CN"/>
        </w:rPr>
      </w:pPr>
      <w:r>
        <w:rPr>
          <w:rFonts w:ascii="Times New Roman" w:eastAsia="宋体" w:hAnsi="Times New Roman"/>
          <w:b/>
          <w:bCs/>
          <w:sz w:val="36"/>
          <w:szCs w:val="36"/>
          <w:lang w:eastAsia="zh-CN"/>
        </w:rPr>
        <w:t>英语</w:t>
      </w:r>
      <w:r>
        <w:rPr>
          <w:rFonts w:ascii="Times New Roman" w:eastAsia="宋体" w:hAnsi="Times New Roman"/>
          <w:b/>
          <w:bCs/>
          <w:sz w:val="36"/>
          <w:szCs w:val="36"/>
          <w:lang w:eastAsia="zh-CN"/>
        </w:rPr>
        <w:t xml:space="preserve"> </w:t>
      </w:r>
      <w:r>
        <w:rPr>
          <w:rFonts w:ascii="Times New Roman" w:eastAsia="宋体" w:hAnsi="Times New Roman"/>
          <w:b/>
          <w:bCs/>
          <w:sz w:val="36"/>
          <w:szCs w:val="36"/>
          <w:lang w:eastAsia="zh-CN"/>
        </w:rPr>
        <w:t>试题卷</w:t>
      </w:r>
      <w:r>
        <w:rPr>
          <w:rFonts w:ascii="Times New Roman" w:eastAsia="宋体" w:hAnsi="Times New Roman" w:hint="eastAsia"/>
          <w:b/>
          <w:bCs/>
          <w:sz w:val="36"/>
          <w:szCs w:val="36"/>
          <w:lang w:eastAsia="zh-CN"/>
        </w:rPr>
        <w:t xml:space="preserve"> </w:t>
      </w:r>
      <w:r w:rsidR="00684675">
        <w:rPr>
          <w:rFonts w:ascii="Times New Roman" w:eastAsia="宋体" w:hAnsi="Times New Roman"/>
          <w:b/>
          <w:bCs/>
          <w:sz w:val="36"/>
          <w:szCs w:val="36"/>
          <w:lang w:eastAsia="zh-CN"/>
        </w:rPr>
        <w:t xml:space="preserve">  </w:t>
      </w:r>
      <w:r>
        <w:rPr>
          <w:rFonts w:ascii="Times New Roman" w:eastAsia="宋体" w:hAnsi="Times New Roman"/>
          <w:b/>
          <w:bCs/>
          <w:sz w:val="36"/>
          <w:szCs w:val="36"/>
          <w:lang w:eastAsia="zh-CN"/>
        </w:rPr>
        <w:t>（</w:t>
      </w:r>
      <w:r>
        <w:rPr>
          <w:rFonts w:ascii="Times New Roman" w:eastAsia="宋体" w:hAnsi="Times New Roman"/>
          <w:b/>
          <w:bCs/>
          <w:sz w:val="36"/>
          <w:szCs w:val="36"/>
          <w:lang w:eastAsia="zh-CN"/>
        </w:rPr>
        <w:t>2021.4)</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考生须知：</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1.</w:t>
      </w:r>
      <w:r>
        <w:rPr>
          <w:rFonts w:ascii="Times New Roman" w:eastAsia="宋体" w:hAnsi="Times New Roman"/>
          <w:lang w:eastAsia="zh-CN"/>
        </w:rPr>
        <w:t>全卷分选择题、非选择题和</w:t>
      </w:r>
      <w:proofErr w:type="gramStart"/>
      <w:r>
        <w:rPr>
          <w:rFonts w:ascii="Times New Roman" w:eastAsia="宋体" w:hAnsi="Times New Roman"/>
          <w:lang w:eastAsia="zh-CN"/>
        </w:rPr>
        <w:t>答题纸三部分</w:t>
      </w:r>
      <w:proofErr w:type="gramEnd"/>
      <w:r>
        <w:rPr>
          <w:rFonts w:ascii="Times New Roman" w:eastAsia="宋体" w:hAnsi="Times New Roman"/>
          <w:lang w:eastAsia="zh-CN"/>
        </w:rPr>
        <w:t>，试题卷</w:t>
      </w:r>
      <w:r>
        <w:rPr>
          <w:rFonts w:ascii="Times New Roman" w:eastAsia="宋体" w:hAnsi="Times New Roman"/>
          <w:lang w:eastAsia="zh-CN"/>
        </w:rPr>
        <w:t>12</w:t>
      </w:r>
      <w:r>
        <w:rPr>
          <w:rFonts w:ascii="Times New Roman" w:eastAsia="宋体" w:hAnsi="Times New Roman"/>
          <w:lang w:eastAsia="zh-CN"/>
        </w:rPr>
        <w:t>页，答题纸</w:t>
      </w:r>
      <w:r>
        <w:rPr>
          <w:rFonts w:ascii="Times New Roman" w:eastAsia="宋体" w:hAnsi="Times New Roman"/>
          <w:lang w:eastAsia="zh-CN"/>
        </w:rPr>
        <w:t>2</w:t>
      </w:r>
      <w:r>
        <w:rPr>
          <w:rFonts w:ascii="Times New Roman" w:eastAsia="宋体" w:hAnsi="Times New Roman"/>
          <w:lang w:eastAsia="zh-CN"/>
        </w:rPr>
        <w:t>页，满分为</w:t>
      </w:r>
      <w:r>
        <w:rPr>
          <w:rFonts w:ascii="Times New Roman" w:eastAsia="宋体" w:hAnsi="Times New Roman"/>
          <w:lang w:eastAsia="zh-CN"/>
        </w:rPr>
        <w:t>150</w:t>
      </w:r>
      <w:r>
        <w:rPr>
          <w:rFonts w:ascii="Times New Roman" w:eastAsia="宋体" w:hAnsi="Times New Roman"/>
          <w:lang w:eastAsia="zh-CN"/>
        </w:rPr>
        <w:t>分，考试时间为</w:t>
      </w:r>
      <w:r>
        <w:rPr>
          <w:rFonts w:ascii="Times New Roman" w:eastAsia="宋体" w:hAnsi="Times New Roman"/>
          <w:lang w:eastAsia="zh-CN"/>
        </w:rPr>
        <w:t>120</w:t>
      </w:r>
      <w:r>
        <w:rPr>
          <w:rFonts w:ascii="Times New Roman" w:eastAsia="宋体" w:hAnsi="Times New Roman"/>
          <w:lang w:eastAsia="zh-CN"/>
        </w:rPr>
        <w:t>分钟。</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2.</w:t>
      </w:r>
      <w:r>
        <w:rPr>
          <w:rFonts w:ascii="Times New Roman" w:eastAsia="宋体" w:hAnsi="Times New Roman"/>
          <w:lang w:eastAsia="zh-CN"/>
        </w:rPr>
        <w:t>本卷全部答案必须做在答题纸的相应位置上，做在试题卷上无效。</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3.</w:t>
      </w:r>
      <w:r>
        <w:rPr>
          <w:rFonts w:ascii="Times New Roman" w:eastAsia="宋体" w:hAnsi="Times New Roman"/>
          <w:lang w:eastAsia="zh-CN"/>
        </w:rPr>
        <w:t>请用黑墨水签字笔将姓名、准考证号分别填写在答题纸的相应位置上。</w:t>
      </w:r>
    </w:p>
    <w:p w:rsidR="009E6D73" w:rsidRDefault="00300523">
      <w:pPr>
        <w:pStyle w:val="a7"/>
        <w:spacing w:line="360" w:lineRule="auto"/>
        <w:jc w:val="center"/>
        <w:rPr>
          <w:rFonts w:ascii="Times New Roman" w:eastAsia="宋体" w:hAnsi="Times New Roman"/>
          <w:b/>
          <w:bCs/>
          <w:sz w:val="32"/>
          <w:szCs w:val="32"/>
          <w:lang w:eastAsia="zh-CN"/>
        </w:rPr>
      </w:pPr>
      <w:r>
        <w:rPr>
          <w:rFonts w:ascii="Times New Roman" w:eastAsia="宋体" w:hAnsi="Times New Roman"/>
          <w:b/>
          <w:bCs/>
          <w:sz w:val="32"/>
          <w:szCs w:val="32"/>
          <w:lang w:eastAsia="zh-CN"/>
        </w:rPr>
        <w:t>选择题部分（共</w:t>
      </w:r>
      <w:r>
        <w:rPr>
          <w:rFonts w:ascii="Times New Roman" w:eastAsia="宋体" w:hAnsi="Times New Roman"/>
          <w:b/>
          <w:bCs/>
          <w:sz w:val="32"/>
          <w:szCs w:val="32"/>
          <w:lang w:eastAsia="zh-CN"/>
        </w:rPr>
        <w:t>95</w:t>
      </w:r>
      <w:r>
        <w:rPr>
          <w:rFonts w:ascii="Times New Roman" w:eastAsia="宋体" w:hAnsi="Times New Roman"/>
          <w:b/>
          <w:bCs/>
          <w:sz w:val="32"/>
          <w:szCs w:val="32"/>
          <w:lang w:eastAsia="zh-CN"/>
        </w:rPr>
        <w:t>分）</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第一部分：听力（共两节，满分</w:t>
      </w:r>
      <w:r>
        <w:rPr>
          <w:rFonts w:ascii="Times New Roman" w:eastAsia="宋体" w:hAnsi="Times New Roman"/>
          <w:lang w:eastAsia="zh-CN"/>
        </w:rPr>
        <w:t>30</w:t>
      </w:r>
      <w:r>
        <w:rPr>
          <w:rFonts w:ascii="Times New Roman" w:eastAsia="宋体" w:hAnsi="Times New Roman"/>
          <w:lang w:eastAsia="zh-CN"/>
        </w:rPr>
        <w:t>分）</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做题时，先将答案标在试卷上。录音内容结束后，你将有两分钟的时间将试卷上的答案转涂到答题纸上。</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第一节（共</w:t>
      </w:r>
      <w:r>
        <w:rPr>
          <w:rFonts w:ascii="Times New Roman" w:eastAsia="宋体" w:hAnsi="Times New Roman"/>
          <w:lang w:eastAsia="zh-CN"/>
        </w:rPr>
        <w:t>5</w:t>
      </w:r>
      <w:r>
        <w:rPr>
          <w:rFonts w:ascii="Times New Roman" w:eastAsia="宋体" w:hAnsi="Times New Roman"/>
          <w:lang w:eastAsia="zh-CN"/>
        </w:rPr>
        <w:t>小题；每小题</w:t>
      </w:r>
      <w:r>
        <w:rPr>
          <w:rFonts w:ascii="Times New Roman" w:eastAsia="宋体" w:hAnsi="Times New Roman"/>
          <w:lang w:eastAsia="zh-CN"/>
        </w:rPr>
        <w:t>1.5</w:t>
      </w:r>
      <w:r>
        <w:rPr>
          <w:rFonts w:ascii="Times New Roman" w:eastAsia="宋体" w:hAnsi="Times New Roman"/>
          <w:lang w:eastAsia="zh-CN"/>
        </w:rPr>
        <w:t>分，满分</w:t>
      </w:r>
      <w:r>
        <w:rPr>
          <w:rFonts w:ascii="Times New Roman" w:eastAsia="宋体" w:hAnsi="Times New Roman"/>
          <w:lang w:eastAsia="zh-CN"/>
        </w:rPr>
        <w:t>7.5</w:t>
      </w:r>
      <w:r>
        <w:rPr>
          <w:rFonts w:ascii="Times New Roman" w:eastAsia="宋体" w:hAnsi="Times New Roman"/>
          <w:lang w:eastAsia="zh-CN"/>
        </w:rPr>
        <w:t>分）</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听下面</w:t>
      </w:r>
      <w:r>
        <w:rPr>
          <w:rFonts w:ascii="Times New Roman" w:eastAsia="宋体" w:hAnsi="Times New Roman"/>
          <w:lang w:eastAsia="zh-CN"/>
        </w:rPr>
        <w:t>5</w:t>
      </w:r>
      <w:r>
        <w:rPr>
          <w:rFonts w:ascii="Times New Roman" w:eastAsia="宋体" w:hAnsi="Times New Roman"/>
          <w:lang w:eastAsia="zh-CN"/>
        </w:rPr>
        <w:t>段对话。每段对话后有一个小题，从题中所给的</w:t>
      </w:r>
      <w:r>
        <w:rPr>
          <w:rFonts w:ascii="Times New Roman" w:eastAsia="宋体" w:hAnsi="Times New Roman"/>
          <w:lang w:eastAsia="zh-CN"/>
        </w:rPr>
        <w:t>A</w:t>
      </w:r>
      <w:r>
        <w:rPr>
          <w:rFonts w:ascii="Times New Roman" w:eastAsia="宋体" w:hAnsi="Times New Roman"/>
          <w:lang w:eastAsia="zh-CN"/>
        </w:rPr>
        <w:t>、</w:t>
      </w:r>
      <w:r>
        <w:rPr>
          <w:rFonts w:ascii="Times New Roman" w:eastAsia="宋体" w:hAnsi="Times New Roman"/>
          <w:lang w:eastAsia="zh-CN"/>
        </w:rPr>
        <w:t>B</w:t>
      </w:r>
      <w:r>
        <w:rPr>
          <w:rFonts w:ascii="Times New Roman" w:eastAsia="宋体" w:hAnsi="Times New Roman"/>
          <w:lang w:eastAsia="zh-CN"/>
        </w:rPr>
        <w:t>、</w:t>
      </w:r>
      <w:r>
        <w:rPr>
          <w:rFonts w:ascii="Times New Roman" w:eastAsia="宋体" w:hAnsi="Times New Roman"/>
          <w:lang w:eastAsia="zh-CN"/>
        </w:rPr>
        <w:t>C</w:t>
      </w:r>
      <w:r>
        <w:rPr>
          <w:rFonts w:ascii="Times New Roman" w:eastAsia="宋体" w:hAnsi="Times New Roman"/>
          <w:lang w:eastAsia="zh-CN"/>
        </w:rPr>
        <w:t>三个选项中选出最佳选项，并标在试卷的相应位置。听完每段对话后，你都有</w:t>
      </w:r>
      <w:r>
        <w:rPr>
          <w:rFonts w:ascii="Times New Roman" w:eastAsia="宋体" w:hAnsi="Times New Roman"/>
          <w:lang w:eastAsia="zh-CN"/>
        </w:rPr>
        <w:t>10</w:t>
      </w:r>
      <w:r>
        <w:rPr>
          <w:rFonts w:ascii="Times New Roman" w:eastAsia="宋体" w:hAnsi="Times New Roman"/>
          <w:lang w:eastAsia="zh-CN"/>
        </w:rPr>
        <w:t>秒钟的时间来回答有关小题和阅读下一小题。每段对话仅读一遍。</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1.</w:t>
      </w:r>
      <w:r w:rsidR="00684675">
        <w:rPr>
          <w:rFonts w:ascii="Times New Roman" w:eastAsia="宋体" w:hAnsi="Times New Roman" w:hint="eastAsia"/>
          <w:lang w:eastAsia="zh-CN"/>
        </w:rPr>
        <w:t xml:space="preserve"> </w:t>
      </w:r>
      <w:r>
        <w:rPr>
          <w:rFonts w:ascii="Times New Roman" w:eastAsia="宋体" w:hAnsi="Times New Roman"/>
          <w:lang w:eastAsia="zh-CN"/>
        </w:rPr>
        <w:t>What is the man going to do on Saturday?</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A. Visit his cousin.</w:t>
      </w:r>
    </w:p>
    <w:p w:rsidR="009E6D73" w:rsidRDefault="00300523">
      <w:pPr>
        <w:pStyle w:val="a7"/>
        <w:spacing w:line="360" w:lineRule="auto"/>
        <w:rPr>
          <w:rFonts w:ascii="Times New Roman" w:eastAsia="宋体" w:hAnsi="Times New Roman"/>
        </w:rPr>
      </w:pPr>
      <w:r>
        <w:rPr>
          <w:rFonts w:ascii="Times New Roman" w:eastAsia="宋体" w:hAnsi="Times New Roman"/>
        </w:rPr>
        <w:t>B. Attend a party.</w:t>
      </w:r>
    </w:p>
    <w:p w:rsidR="009E6D73" w:rsidRDefault="00300523">
      <w:pPr>
        <w:pStyle w:val="a7"/>
        <w:spacing w:line="360" w:lineRule="auto"/>
        <w:rPr>
          <w:rFonts w:ascii="Times New Roman" w:eastAsia="宋体" w:hAnsi="Times New Roman"/>
        </w:rPr>
      </w:pPr>
      <w:r>
        <w:rPr>
          <w:rFonts w:ascii="Times New Roman" w:eastAsia="宋体" w:hAnsi="Times New Roman"/>
        </w:rPr>
        <w:t>C. Get some presents.</w:t>
      </w:r>
    </w:p>
    <w:p w:rsidR="009E6D73" w:rsidRDefault="00300523">
      <w:pPr>
        <w:pStyle w:val="a7"/>
        <w:spacing w:line="360" w:lineRule="auto"/>
        <w:rPr>
          <w:rFonts w:ascii="Times New Roman" w:eastAsia="宋体" w:hAnsi="Times New Roman"/>
        </w:rPr>
      </w:pPr>
      <w:r>
        <w:rPr>
          <w:rFonts w:ascii="Times New Roman" w:eastAsia="宋体" w:hAnsi="Times New Roman"/>
        </w:rPr>
        <w:t>2. How is the woman going to w</w:t>
      </w:r>
      <w:r>
        <w:rPr>
          <w:rFonts w:ascii="Times New Roman" w:eastAsia="宋体" w:hAnsi="Times New Roman"/>
        </w:rPr>
        <w:t>ork this week?</w:t>
      </w:r>
    </w:p>
    <w:p w:rsidR="009E6D73" w:rsidRDefault="00300523">
      <w:pPr>
        <w:pStyle w:val="a7"/>
        <w:spacing w:line="360" w:lineRule="auto"/>
        <w:rPr>
          <w:rFonts w:ascii="Times New Roman" w:eastAsia="宋体" w:hAnsi="Times New Roman"/>
        </w:rPr>
      </w:pPr>
      <w:r>
        <w:rPr>
          <w:rFonts w:ascii="Times New Roman" w:eastAsia="宋体" w:hAnsi="Times New Roman"/>
        </w:rPr>
        <w:t>A. By car.</w:t>
      </w:r>
    </w:p>
    <w:p w:rsidR="009E6D73" w:rsidRDefault="00300523">
      <w:pPr>
        <w:pStyle w:val="a7"/>
        <w:spacing w:line="360" w:lineRule="auto"/>
        <w:rPr>
          <w:rFonts w:ascii="Times New Roman" w:eastAsia="宋体" w:hAnsi="Times New Roman"/>
        </w:rPr>
      </w:pPr>
      <w:r>
        <w:rPr>
          <w:rFonts w:ascii="Times New Roman" w:eastAsia="宋体" w:hAnsi="Times New Roman"/>
        </w:rPr>
        <w:t>B. By bike.</w:t>
      </w:r>
    </w:p>
    <w:p w:rsidR="009E6D73" w:rsidRDefault="00300523">
      <w:pPr>
        <w:pStyle w:val="a7"/>
        <w:spacing w:line="360" w:lineRule="auto"/>
        <w:rPr>
          <w:rFonts w:ascii="Times New Roman" w:eastAsia="宋体" w:hAnsi="Times New Roman"/>
        </w:rPr>
      </w:pPr>
      <w:r>
        <w:rPr>
          <w:rFonts w:ascii="Times New Roman" w:eastAsia="宋体" w:hAnsi="Times New Roman"/>
        </w:rPr>
        <w:t>C. On foot.</w:t>
      </w:r>
    </w:p>
    <w:p w:rsidR="009E6D73" w:rsidRDefault="00300523">
      <w:pPr>
        <w:pStyle w:val="a7"/>
        <w:spacing w:line="360" w:lineRule="auto"/>
        <w:rPr>
          <w:rFonts w:ascii="Times New Roman" w:eastAsia="宋体" w:hAnsi="Times New Roman"/>
        </w:rPr>
      </w:pPr>
      <w:r>
        <w:rPr>
          <w:rFonts w:ascii="Times New Roman" w:eastAsia="宋体" w:hAnsi="Times New Roman"/>
        </w:rPr>
        <w:t>3.</w:t>
      </w:r>
      <w:r w:rsidR="00684675">
        <w:rPr>
          <w:rFonts w:ascii="Times New Roman" w:eastAsia="宋体" w:hAnsi="Times New Roman" w:hint="eastAsia"/>
          <w:lang w:eastAsia="zh-CN"/>
        </w:rPr>
        <w:t xml:space="preserve"> </w:t>
      </w:r>
      <w:r>
        <w:rPr>
          <w:rFonts w:ascii="Times New Roman" w:eastAsia="宋体" w:hAnsi="Times New Roman"/>
        </w:rPr>
        <w:t>When will the meeting be over?</w:t>
      </w:r>
    </w:p>
    <w:p w:rsidR="009E6D73" w:rsidRDefault="00300523">
      <w:pPr>
        <w:pStyle w:val="a7"/>
        <w:spacing w:line="360" w:lineRule="auto"/>
        <w:rPr>
          <w:rFonts w:ascii="Times New Roman" w:eastAsia="宋体" w:hAnsi="Times New Roman"/>
        </w:rPr>
      </w:pPr>
      <w:r>
        <w:rPr>
          <w:rFonts w:ascii="Times New Roman" w:eastAsia="宋体" w:hAnsi="Times New Roman"/>
        </w:rPr>
        <w:t>A. At 9:30.</w:t>
      </w:r>
    </w:p>
    <w:p w:rsidR="009E6D73" w:rsidRDefault="00300523">
      <w:pPr>
        <w:pStyle w:val="a7"/>
        <w:spacing w:line="360" w:lineRule="auto"/>
        <w:rPr>
          <w:rFonts w:ascii="Times New Roman" w:eastAsia="宋体" w:hAnsi="Times New Roman"/>
        </w:rPr>
      </w:pPr>
      <w:r>
        <w:rPr>
          <w:rFonts w:ascii="Times New Roman" w:eastAsia="宋体" w:hAnsi="Times New Roman"/>
        </w:rPr>
        <w:t>B. At 10:00.</w:t>
      </w:r>
    </w:p>
    <w:p w:rsidR="009E6D73" w:rsidRDefault="00300523">
      <w:pPr>
        <w:pStyle w:val="a7"/>
        <w:spacing w:line="360" w:lineRule="auto"/>
        <w:rPr>
          <w:rFonts w:ascii="Times New Roman" w:eastAsia="宋体" w:hAnsi="Times New Roman"/>
        </w:rPr>
      </w:pPr>
      <w:r>
        <w:rPr>
          <w:rFonts w:ascii="Times New Roman" w:eastAsia="宋体" w:hAnsi="Times New Roman"/>
        </w:rPr>
        <w:lastRenderedPageBreak/>
        <w:t>C. At 11:00.</w:t>
      </w:r>
    </w:p>
    <w:p w:rsidR="009E6D73" w:rsidRDefault="00300523">
      <w:pPr>
        <w:pStyle w:val="a7"/>
        <w:spacing w:line="360" w:lineRule="auto"/>
        <w:rPr>
          <w:rFonts w:ascii="Times New Roman" w:eastAsia="宋体" w:hAnsi="Times New Roman"/>
        </w:rPr>
      </w:pPr>
      <w:r>
        <w:rPr>
          <w:rFonts w:ascii="Times New Roman" w:eastAsia="宋体" w:hAnsi="Times New Roman"/>
        </w:rPr>
        <w:t>4. What kind of music does the man often listen to?</w:t>
      </w:r>
    </w:p>
    <w:p w:rsidR="009E6D73" w:rsidRDefault="00300523">
      <w:pPr>
        <w:pStyle w:val="a7"/>
        <w:spacing w:line="360" w:lineRule="auto"/>
        <w:rPr>
          <w:rFonts w:ascii="Times New Roman" w:eastAsia="宋体" w:hAnsi="Times New Roman"/>
        </w:rPr>
      </w:pPr>
      <w:r>
        <w:rPr>
          <w:rFonts w:ascii="Times New Roman" w:eastAsia="宋体" w:hAnsi="Times New Roman"/>
        </w:rPr>
        <w:t>A. Jazz music.</w:t>
      </w:r>
    </w:p>
    <w:p w:rsidR="009E6D73" w:rsidRDefault="00300523">
      <w:pPr>
        <w:pStyle w:val="a7"/>
        <w:spacing w:line="360" w:lineRule="auto"/>
        <w:rPr>
          <w:rFonts w:ascii="Times New Roman" w:eastAsia="宋体" w:hAnsi="Times New Roman"/>
        </w:rPr>
      </w:pPr>
      <w:r>
        <w:rPr>
          <w:rFonts w:ascii="Times New Roman" w:eastAsia="宋体" w:hAnsi="Times New Roman"/>
        </w:rPr>
        <w:t>B. Classical music.</w:t>
      </w:r>
    </w:p>
    <w:p w:rsidR="009E6D73" w:rsidRDefault="00300523">
      <w:pPr>
        <w:pStyle w:val="a7"/>
        <w:spacing w:line="360" w:lineRule="auto"/>
        <w:rPr>
          <w:rFonts w:ascii="Times New Roman" w:eastAsia="宋体" w:hAnsi="Times New Roman"/>
        </w:rPr>
      </w:pPr>
      <w:r>
        <w:rPr>
          <w:rFonts w:ascii="Times New Roman" w:eastAsia="宋体" w:hAnsi="Times New Roman"/>
        </w:rPr>
        <w:t>C. Rock music.</w:t>
      </w:r>
    </w:p>
    <w:p w:rsidR="009E6D73" w:rsidRDefault="00300523">
      <w:pPr>
        <w:pStyle w:val="a7"/>
        <w:spacing w:line="360" w:lineRule="auto"/>
        <w:rPr>
          <w:rFonts w:ascii="Times New Roman" w:eastAsia="宋体" w:hAnsi="Times New Roman"/>
        </w:rPr>
      </w:pPr>
      <w:r>
        <w:rPr>
          <w:rFonts w:ascii="Times New Roman" w:eastAsia="宋体" w:hAnsi="Times New Roman"/>
        </w:rPr>
        <w:t>5.</w:t>
      </w:r>
      <w:r w:rsidR="00684675">
        <w:rPr>
          <w:rFonts w:ascii="Times New Roman" w:eastAsia="宋体" w:hAnsi="Times New Roman" w:hint="eastAsia"/>
          <w:lang w:eastAsia="zh-CN"/>
        </w:rPr>
        <w:t xml:space="preserve"> </w:t>
      </w:r>
      <w:r>
        <w:rPr>
          <w:rFonts w:ascii="Times New Roman" w:eastAsia="宋体" w:hAnsi="Times New Roman"/>
        </w:rPr>
        <w:t>Where is the woman's new house?</w:t>
      </w:r>
    </w:p>
    <w:p w:rsidR="009E6D73" w:rsidRDefault="00300523">
      <w:pPr>
        <w:pStyle w:val="a7"/>
        <w:spacing w:line="360" w:lineRule="auto"/>
        <w:rPr>
          <w:rFonts w:ascii="Times New Roman" w:eastAsia="宋体" w:hAnsi="Times New Roman"/>
        </w:rPr>
      </w:pPr>
      <w:r>
        <w:rPr>
          <w:rFonts w:ascii="Times New Roman" w:eastAsia="宋体" w:hAnsi="Times New Roman"/>
        </w:rPr>
        <w:t>A. Above the bank.</w:t>
      </w:r>
    </w:p>
    <w:p w:rsidR="009E6D73" w:rsidRDefault="00300523">
      <w:pPr>
        <w:pStyle w:val="a7"/>
        <w:spacing w:line="360" w:lineRule="auto"/>
        <w:rPr>
          <w:rFonts w:ascii="Times New Roman" w:eastAsia="宋体" w:hAnsi="Times New Roman"/>
        </w:rPr>
      </w:pPr>
      <w:r>
        <w:rPr>
          <w:rFonts w:ascii="Times New Roman" w:eastAsia="宋体" w:hAnsi="Times New Roman"/>
        </w:rPr>
        <w:t>B. Across from the park.</w:t>
      </w:r>
    </w:p>
    <w:p w:rsidR="009E6D73" w:rsidRDefault="00300523">
      <w:pPr>
        <w:pStyle w:val="a7"/>
        <w:spacing w:line="360" w:lineRule="auto"/>
        <w:rPr>
          <w:rFonts w:ascii="Times New Roman" w:eastAsia="宋体" w:hAnsi="Times New Roman"/>
        </w:rPr>
      </w:pPr>
      <w:r>
        <w:rPr>
          <w:rFonts w:ascii="Times New Roman" w:eastAsia="宋体" w:hAnsi="Times New Roman"/>
        </w:rPr>
        <w:t>C. Near the town square.</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第二节（共</w:t>
      </w:r>
      <w:r>
        <w:rPr>
          <w:rFonts w:ascii="Times New Roman" w:eastAsia="宋体" w:hAnsi="Times New Roman"/>
          <w:lang w:eastAsia="zh-CN"/>
        </w:rPr>
        <w:t>15</w:t>
      </w:r>
      <w:r>
        <w:rPr>
          <w:rFonts w:ascii="Times New Roman" w:eastAsia="宋体" w:hAnsi="Times New Roman"/>
          <w:lang w:eastAsia="zh-CN"/>
        </w:rPr>
        <w:t>小题；每小题</w:t>
      </w:r>
      <w:r>
        <w:rPr>
          <w:rFonts w:ascii="Times New Roman" w:eastAsia="宋体" w:hAnsi="Times New Roman"/>
          <w:lang w:eastAsia="zh-CN"/>
        </w:rPr>
        <w:t>1.5</w:t>
      </w:r>
      <w:r>
        <w:rPr>
          <w:rFonts w:ascii="Times New Roman" w:eastAsia="宋体" w:hAnsi="Times New Roman"/>
          <w:lang w:eastAsia="zh-CN"/>
        </w:rPr>
        <w:t>分，满分</w:t>
      </w:r>
      <w:r>
        <w:rPr>
          <w:rFonts w:ascii="Times New Roman" w:eastAsia="宋体" w:hAnsi="Times New Roman"/>
          <w:lang w:eastAsia="zh-CN"/>
        </w:rPr>
        <w:t>22.5</w:t>
      </w:r>
      <w:r>
        <w:rPr>
          <w:rFonts w:ascii="Times New Roman" w:eastAsia="宋体" w:hAnsi="Times New Roman"/>
          <w:lang w:eastAsia="zh-CN"/>
        </w:rPr>
        <w:t>分）</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听下面</w:t>
      </w:r>
      <w:r>
        <w:rPr>
          <w:rFonts w:ascii="Times New Roman" w:eastAsia="宋体" w:hAnsi="Times New Roman"/>
          <w:lang w:eastAsia="zh-CN"/>
        </w:rPr>
        <w:t>5</w:t>
      </w:r>
      <w:r>
        <w:rPr>
          <w:rFonts w:ascii="Times New Roman" w:eastAsia="宋体" w:hAnsi="Times New Roman"/>
          <w:lang w:eastAsia="zh-CN"/>
        </w:rPr>
        <w:t>段对话或独白。每段对话或独白后有几个小题，从题中所给的</w:t>
      </w:r>
      <w:r>
        <w:rPr>
          <w:rFonts w:ascii="Times New Roman" w:eastAsia="宋体" w:hAnsi="Times New Roman"/>
          <w:lang w:eastAsia="zh-CN"/>
        </w:rPr>
        <w:t>A</w:t>
      </w:r>
      <w:r>
        <w:rPr>
          <w:rFonts w:ascii="Times New Roman" w:eastAsia="宋体" w:hAnsi="Times New Roman"/>
          <w:lang w:eastAsia="zh-CN"/>
        </w:rPr>
        <w:t>、</w:t>
      </w:r>
      <w:r>
        <w:rPr>
          <w:rFonts w:ascii="Times New Roman" w:eastAsia="宋体" w:hAnsi="Times New Roman"/>
          <w:lang w:eastAsia="zh-CN"/>
        </w:rPr>
        <w:t>B</w:t>
      </w:r>
      <w:r>
        <w:rPr>
          <w:rFonts w:ascii="Times New Roman" w:eastAsia="宋体" w:hAnsi="Times New Roman"/>
          <w:lang w:eastAsia="zh-CN"/>
        </w:rPr>
        <w:t>、</w:t>
      </w:r>
      <w:r>
        <w:rPr>
          <w:rFonts w:ascii="Times New Roman" w:eastAsia="宋体" w:hAnsi="Times New Roman"/>
          <w:lang w:eastAsia="zh-CN"/>
        </w:rPr>
        <w:t>C</w:t>
      </w:r>
      <w:r>
        <w:rPr>
          <w:rFonts w:ascii="Times New Roman" w:eastAsia="宋体" w:hAnsi="Times New Roman"/>
          <w:lang w:eastAsia="zh-CN"/>
        </w:rPr>
        <w:t>三</w:t>
      </w:r>
    </w:p>
    <w:p w:rsidR="009E6D73" w:rsidRDefault="00300523">
      <w:pPr>
        <w:pStyle w:val="a7"/>
        <w:spacing w:line="360" w:lineRule="auto"/>
        <w:rPr>
          <w:rFonts w:ascii="Times New Roman" w:eastAsia="宋体" w:hAnsi="Times New Roman"/>
          <w:lang w:eastAsia="zh-CN"/>
        </w:rPr>
      </w:pPr>
      <w:proofErr w:type="gramStart"/>
      <w:r>
        <w:rPr>
          <w:rFonts w:ascii="Times New Roman" w:eastAsia="宋体" w:hAnsi="Times New Roman"/>
          <w:lang w:eastAsia="zh-CN"/>
        </w:rPr>
        <w:t>个</w:t>
      </w:r>
      <w:proofErr w:type="gramEnd"/>
      <w:r>
        <w:rPr>
          <w:rFonts w:ascii="Times New Roman" w:eastAsia="宋体" w:hAnsi="Times New Roman"/>
          <w:lang w:eastAsia="zh-CN"/>
        </w:rPr>
        <w:t>选项中选出最佳选项，并标在试卷的相应位置。听每段对话或独白前，你将有时间阅读各个小题，每小题</w:t>
      </w:r>
      <w:r>
        <w:rPr>
          <w:rFonts w:ascii="Times New Roman" w:eastAsia="宋体" w:hAnsi="Times New Roman"/>
          <w:lang w:eastAsia="zh-CN"/>
        </w:rPr>
        <w:t>5</w:t>
      </w:r>
      <w:r>
        <w:rPr>
          <w:rFonts w:ascii="Times New Roman" w:eastAsia="宋体" w:hAnsi="Times New Roman"/>
          <w:lang w:eastAsia="zh-CN"/>
        </w:rPr>
        <w:t>秒钟；听完后，各小题给出</w:t>
      </w:r>
      <w:r>
        <w:rPr>
          <w:rFonts w:ascii="Times New Roman" w:eastAsia="宋体" w:hAnsi="Times New Roman"/>
          <w:lang w:eastAsia="zh-CN"/>
        </w:rPr>
        <w:t>5</w:t>
      </w:r>
      <w:r>
        <w:rPr>
          <w:rFonts w:ascii="Times New Roman" w:eastAsia="宋体" w:hAnsi="Times New Roman"/>
          <w:lang w:eastAsia="zh-CN"/>
        </w:rPr>
        <w:t>秒钟的作答时间。每段对话或</w:t>
      </w:r>
      <w:proofErr w:type="gramStart"/>
      <w:r>
        <w:rPr>
          <w:rFonts w:ascii="Times New Roman" w:eastAsia="宋体" w:hAnsi="Times New Roman"/>
          <w:lang w:eastAsia="zh-CN"/>
        </w:rPr>
        <w:t>独白读</w:t>
      </w:r>
      <w:proofErr w:type="gramEnd"/>
      <w:r>
        <w:rPr>
          <w:rFonts w:ascii="Times New Roman" w:eastAsia="宋体" w:hAnsi="Times New Roman"/>
          <w:lang w:eastAsia="zh-CN"/>
        </w:rPr>
        <w:t>两遍。</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听第</w:t>
      </w:r>
      <w:r>
        <w:rPr>
          <w:rFonts w:ascii="Times New Roman" w:eastAsia="宋体" w:hAnsi="Times New Roman"/>
          <w:lang w:eastAsia="zh-CN"/>
        </w:rPr>
        <w:t>6</w:t>
      </w:r>
      <w:r>
        <w:rPr>
          <w:rFonts w:ascii="Times New Roman" w:eastAsia="宋体" w:hAnsi="Times New Roman"/>
          <w:lang w:eastAsia="zh-CN"/>
        </w:rPr>
        <w:t>段材料，回答第</w:t>
      </w:r>
      <w:r>
        <w:rPr>
          <w:rFonts w:ascii="Times New Roman" w:eastAsia="宋体" w:hAnsi="Times New Roman"/>
          <w:lang w:eastAsia="zh-CN"/>
        </w:rPr>
        <w:t>6</w:t>
      </w:r>
      <w:r>
        <w:rPr>
          <w:rFonts w:ascii="Times New Roman" w:eastAsia="宋体" w:hAnsi="Times New Roman"/>
          <w:lang w:eastAsia="zh-CN"/>
        </w:rPr>
        <w:t>、</w:t>
      </w:r>
      <w:r>
        <w:rPr>
          <w:rFonts w:ascii="Times New Roman" w:eastAsia="宋体" w:hAnsi="Times New Roman"/>
          <w:lang w:eastAsia="zh-CN"/>
        </w:rPr>
        <w:t>7</w:t>
      </w:r>
      <w:r>
        <w:rPr>
          <w:rFonts w:ascii="Times New Roman" w:eastAsia="宋体" w:hAnsi="Times New Roman"/>
          <w:lang w:eastAsia="zh-CN"/>
        </w:rPr>
        <w:t>题。</w:t>
      </w:r>
    </w:p>
    <w:p w:rsidR="009E6D73" w:rsidRDefault="00300523">
      <w:pPr>
        <w:pStyle w:val="a7"/>
        <w:spacing w:line="360" w:lineRule="auto"/>
        <w:rPr>
          <w:rFonts w:ascii="Times New Roman" w:eastAsia="宋体" w:hAnsi="Times New Roman"/>
        </w:rPr>
      </w:pPr>
      <w:r>
        <w:rPr>
          <w:rFonts w:ascii="Times New Roman" w:eastAsia="宋体" w:hAnsi="Times New Roman"/>
        </w:rPr>
        <w:t>6.</w:t>
      </w:r>
      <w:r w:rsidR="00684675">
        <w:rPr>
          <w:rFonts w:ascii="Times New Roman" w:eastAsia="宋体" w:hAnsi="Times New Roman" w:hint="eastAsia"/>
          <w:lang w:eastAsia="zh-CN"/>
        </w:rPr>
        <w:t xml:space="preserve"> </w:t>
      </w:r>
      <w:r>
        <w:rPr>
          <w:rFonts w:ascii="Times New Roman" w:eastAsia="宋体" w:hAnsi="Times New Roman"/>
        </w:rPr>
        <w:t xml:space="preserve">What is the probable </w:t>
      </w:r>
      <w:r>
        <w:rPr>
          <w:rFonts w:ascii="Times New Roman" w:eastAsia="宋体" w:hAnsi="Times New Roman"/>
        </w:rPr>
        <w:t>relationship between the speakers?</w:t>
      </w:r>
    </w:p>
    <w:p w:rsidR="009E6D73" w:rsidRDefault="00300523">
      <w:pPr>
        <w:pStyle w:val="a7"/>
        <w:spacing w:line="360" w:lineRule="auto"/>
        <w:rPr>
          <w:rFonts w:ascii="Times New Roman" w:eastAsia="宋体" w:hAnsi="Times New Roman"/>
        </w:rPr>
      </w:pPr>
      <w:r>
        <w:rPr>
          <w:rFonts w:ascii="Times New Roman" w:eastAsia="宋体" w:hAnsi="Times New Roman"/>
        </w:rPr>
        <w:t>A. Colleagues.</w:t>
      </w:r>
    </w:p>
    <w:p w:rsidR="009E6D73" w:rsidRDefault="00300523">
      <w:pPr>
        <w:pStyle w:val="a7"/>
        <w:spacing w:line="360" w:lineRule="auto"/>
        <w:rPr>
          <w:rFonts w:ascii="Times New Roman" w:eastAsia="宋体" w:hAnsi="Times New Roman"/>
        </w:rPr>
      </w:pPr>
      <w:r>
        <w:rPr>
          <w:rFonts w:ascii="Times New Roman" w:eastAsia="宋体" w:hAnsi="Times New Roman"/>
        </w:rPr>
        <w:t>B. Husband and wife.</w:t>
      </w:r>
    </w:p>
    <w:p w:rsidR="009E6D73" w:rsidRDefault="00300523">
      <w:pPr>
        <w:pStyle w:val="a7"/>
        <w:spacing w:line="360" w:lineRule="auto"/>
        <w:rPr>
          <w:rFonts w:ascii="Times New Roman" w:eastAsia="宋体" w:hAnsi="Times New Roman"/>
        </w:rPr>
      </w:pPr>
      <w:r>
        <w:rPr>
          <w:rFonts w:ascii="Times New Roman" w:eastAsia="宋体" w:hAnsi="Times New Roman"/>
        </w:rPr>
        <w:t>C. Customer and salesperson.</w:t>
      </w:r>
    </w:p>
    <w:p w:rsidR="009E6D73" w:rsidRDefault="00300523">
      <w:pPr>
        <w:pStyle w:val="a7"/>
        <w:spacing w:line="360" w:lineRule="auto"/>
        <w:rPr>
          <w:rFonts w:ascii="Times New Roman" w:eastAsia="宋体" w:hAnsi="Times New Roman"/>
        </w:rPr>
      </w:pPr>
      <w:r>
        <w:rPr>
          <w:rFonts w:ascii="Times New Roman" w:eastAsia="宋体" w:hAnsi="Times New Roman"/>
        </w:rPr>
        <w:t>7.</w:t>
      </w:r>
      <w:r w:rsidR="00684675">
        <w:rPr>
          <w:rFonts w:ascii="Times New Roman" w:eastAsia="宋体" w:hAnsi="Times New Roman" w:hint="eastAsia"/>
          <w:lang w:eastAsia="zh-CN"/>
        </w:rPr>
        <w:t xml:space="preserve"> </w:t>
      </w:r>
      <w:r>
        <w:rPr>
          <w:rFonts w:ascii="Times New Roman" w:eastAsia="宋体" w:hAnsi="Times New Roman"/>
        </w:rPr>
        <w:t>What are the speakers discussing?</w:t>
      </w:r>
    </w:p>
    <w:p w:rsidR="009E6D73" w:rsidRDefault="00300523">
      <w:pPr>
        <w:pStyle w:val="a7"/>
        <w:spacing w:line="360" w:lineRule="auto"/>
        <w:rPr>
          <w:rFonts w:ascii="Times New Roman" w:eastAsia="宋体" w:hAnsi="Times New Roman"/>
        </w:rPr>
      </w:pPr>
      <w:r>
        <w:rPr>
          <w:rFonts w:ascii="Times New Roman" w:eastAsia="宋体" w:hAnsi="Times New Roman"/>
        </w:rPr>
        <w:t>A. When to travel abroad.</w:t>
      </w:r>
    </w:p>
    <w:p w:rsidR="009E6D73" w:rsidRDefault="00300523">
      <w:pPr>
        <w:pStyle w:val="a7"/>
        <w:spacing w:line="360" w:lineRule="auto"/>
        <w:rPr>
          <w:rFonts w:ascii="Times New Roman" w:eastAsia="宋体" w:hAnsi="Times New Roman"/>
        </w:rPr>
      </w:pPr>
      <w:r>
        <w:rPr>
          <w:rFonts w:ascii="Times New Roman" w:eastAsia="宋体" w:hAnsi="Times New Roman"/>
        </w:rPr>
        <w:t>B. Whether to buy a house.</w:t>
      </w:r>
    </w:p>
    <w:p w:rsidR="009E6D73" w:rsidRDefault="00300523">
      <w:pPr>
        <w:pStyle w:val="a7"/>
        <w:spacing w:line="360" w:lineRule="auto"/>
        <w:rPr>
          <w:rFonts w:ascii="Times New Roman" w:eastAsia="宋体" w:hAnsi="Times New Roman"/>
        </w:rPr>
      </w:pPr>
      <w:r>
        <w:rPr>
          <w:rFonts w:ascii="Times New Roman" w:eastAsia="宋体" w:hAnsi="Times New Roman"/>
        </w:rPr>
        <w:t>C. How to use their money.</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听第</w:t>
      </w:r>
      <w:r>
        <w:rPr>
          <w:rFonts w:ascii="Times New Roman" w:eastAsia="宋体" w:hAnsi="Times New Roman"/>
          <w:lang w:eastAsia="zh-CN"/>
        </w:rPr>
        <w:t>7</w:t>
      </w:r>
      <w:r>
        <w:rPr>
          <w:rFonts w:ascii="Times New Roman" w:eastAsia="宋体" w:hAnsi="Times New Roman"/>
          <w:lang w:eastAsia="zh-CN"/>
        </w:rPr>
        <w:t>段材料，回答第</w:t>
      </w:r>
      <w:r>
        <w:rPr>
          <w:rFonts w:ascii="Times New Roman" w:eastAsia="宋体" w:hAnsi="Times New Roman"/>
          <w:lang w:eastAsia="zh-CN"/>
        </w:rPr>
        <w:t>8</w:t>
      </w:r>
      <w:r>
        <w:rPr>
          <w:rFonts w:ascii="Times New Roman" w:eastAsia="宋体" w:hAnsi="Times New Roman"/>
          <w:lang w:eastAsia="zh-CN"/>
        </w:rPr>
        <w:t>至</w:t>
      </w:r>
      <w:r>
        <w:rPr>
          <w:rFonts w:ascii="Times New Roman" w:eastAsia="宋体" w:hAnsi="Times New Roman"/>
          <w:lang w:eastAsia="zh-CN"/>
        </w:rPr>
        <w:t>10</w:t>
      </w:r>
      <w:r>
        <w:rPr>
          <w:rFonts w:ascii="Times New Roman" w:eastAsia="宋体" w:hAnsi="Times New Roman"/>
          <w:lang w:eastAsia="zh-CN"/>
        </w:rPr>
        <w:t>题。</w:t>
      </w:r>
    </w:p>
    <w:p w:rsidR="009E6D73" w:rsidRDefault="00300523">
      <w:pPr>
        <w:pStyle w:val="a7"/>
        <w:spacing w:line="360" w:lineRule="auto"/>
        <w:rPr>
          <w:rFonts w:ascii="Times New Roman" w:eastAsia="宋体" w:hAnsi="Times New Roman"/>
        </w:rPr>
      </w:pPr>
      <w:r>
        <w:rPr>
          <w:rFonts w:ascii="Times New Roman" w:eastAsia="宋体" w:hAnsi="Times New Roman"/>
        </w:rPr>
        <w:t>8.</w:t>
      </w:r>
      <w:r w:rsidR="00684675">
        <w:rPr>
          <w:rFonts w:ascii="Times New Roman" w:eastAsia="宋体" w:hAnsi="Times New Roman" w:hint="eastAsia"/>
          <w:lang w:eastAsia="zh-CN"/>
        </w:rPr>
        <w:t xml:space="preserve"> </w:t>
      </w:r>
      <w:r>
        <w:rPr>
          <w:rFonts w:ascii="Times New Roman" w:eastAsia="宋体" w:hAnsi="Times New Roman"/>
        </w:rPr>
        <w:t>How does the man like</w:t>
      </w:r>
      <w:r>
        <w:rPr>
          <w:rFonts w:ascii="Times New Roman" w:eastAsia="宋体" w:hAnsi="Times New Roman"/>
        </w:rPr>
        <w:t xml:space="preserve"> his coffee?</w:t>
      </w:r>
    </w:p>
    <w:p w:rsidR="009E6D73" w:rsidRDefault="00300523">
      <w:pPr>
        <w:pStyle w:val="a7"/>
        <w:spacing w:line="360" w:lineRule="auto"/>
        <w:rPr>
          <w:rFonts w:ascii="Times New Roman" w:eastAsia="宋体" w:hAnsi="Times New Roman"/>
        </w:rPr>
      </w:pPr>
      <w:r>
        <w:rPr>
          <w:rFonts w:ascii="Times New Roman" w:eastAsia="宋体" w:hAnsi="Times New Roman"/>
        </w:rPr>
        <w:t>A. Black.</w:t>
      </w:r>
    </w:p>
    <w:p w:rsidR="009E6D73" w:rsidRDefault="00300523">
      <w:pPr>
        <w:pStyle w:val="a7"/>
        <w:spacing w:line="360" w:lineRule="auto"/>
        <w:rPr>
          <w:rFonts w:ascii="Times New Roman" w:eastAsia="宋体" w:hAnsi="Times New Roman"/>
        </w:rPr>
      </w:pPr>
      <w:r>
        <w:rPr>
          <w:rFonts w:ascii="Times New Roman" w:eastAsia="宋体" w:hAnsi="Times New Roman"/>
        </w:rPr>
        <w:t>B. With milk.</w:t>
      </w:r>
    </w:p>
    <w:p w:rsidR="009E6D73" w:rsidRDefault="00300523">
      <w:pPr>
        <w:pStyle w:val="a7"/>
        <w:spacing w:line="360" w:lineRule="auto"/>
        <w:rPr>
          <w:rFonts w:ascii="Times New Roman" w:eastAsia="宋体" w:hAnsi="Times New Roman"/>
        </w:rPr>
      </w:pPr>
      <w:r>
        <w:rPr>
          <w:rFonts w:ascii="Times New Roman" w:eastAsia="宋体" w:hAnsi="Times New Roman"/>
        </w:rPr>
        <w:t>C. With sugar.</w:t>
      </w:r>
    </w:p>
    <w:p w:rsidR="009E6D73" w:rsidRDefault="00300523">
      <w:pPr>
        <w:pStyle w:val="a7"/>
        <w:spacing w:line="360" w:lineRule="auto"/>
        <w:rPr>
          <w:rFonts w:ascii="Times New Roman" w:eastAsia="宋体" w:hAnsi="Times New Roman"/>
        </w:rPr>
      </w:pPr>
      <w:r>
        <w:rPr>
          <w:rFonts w:ascii="Times New Roman" w:eastAsia="宋体" w:hAnsi="Times New Roman"/>
        </w:rPr>
        <w:t>9.</w:t>
      </w:r>
      <w:r w:rsidR="00684675">
        <w:rPr>
          <w:rFonts w:ascii="Times New Roman" w:eastAsia="宋体" w:hAnsi="Times New Roman" w:hint="eastAsia"/>
          <w:lang w:eastAsia="zh-CN"/>
        </w:rPr>
        <w:t xml:space="preserve"> </w:t>
      </w:r>
      <w:r>
        <w:rPr>
          <w:rFonts w:ascii="Times New Roman" w:eastAsia="宋体" w:hAnsi="Times New Roman"/>
        </w:rPr>
        <w:t>Which drink does the man like most?</w:t>
      </w:r>
    </w:p>
    <w:p w:rsidR="009E6D73" w:rsidRDefault="00300523">
      <w:pPr>
        <w:pStyle w:val="a7"/>
        <w:spacing w:line="360" w:lineRule="auto"/>
        <w:rPr>
          <w:rFonts w:ascii="Times New Roman" w:eastAsia="宋体" w:hAnsi="Times New Roman"/>
        </w:rPr>
      </w:pPr>
      <w:r>
        <w:rPr>
          <w:rFonts w:ascii="Times New Roman" w:eastAsia="宋体" w:hAnsi="Times New Roman"/>
        </w:rPr>
        <w:lastRenderedPageBreak/>
        <w:t>A. Tea.</w:t>
      </w:r>
    </w:p>
    <w:p w:rsidR="009E6D73" w:rsidRDefault="00300523">
      <w:pPr>
        <w:pStyle w:val="a7"/>
        <w:spacing w:line="360" w:lineRule="auto"/>
        <w:rPr>
          <w:rFonts w:ascii="Times New Roman" w:eastAsia="宋体" w:hAnsi="Times New Roman"/>
        </w:rPr>
      </w:pPr>
      <w:r>
        <w:rPr>
          <w:rFonts w:ascii="Times New Roman" w:eastAsia="宋体" w:hAnsi="Times New Roman"/>
        </w:rPr>
        <w:t>B. Coffee.</w:t>
      </w:r>
    </w:p>
    <w:p w:rsidR="009E6D73" w:rsidRDefault="00300523">
      <w:pPr>
        <w:pStyle w:val="a7"/>
        <w:spacing w:line="360" w:lineRule="auto"/>
        <w:rPr>
          <w:rFonts w:ascii="Times New Roman" w:eastAsia="宋体" w:hAnsi="Times New Roman"/>
        </w:rPr>
      </w:pPr>
      <w:r>
        <w:rPr>
          <w:rFonts w:ascii="Times New Roman" w:eastAsia="宋体" w:hAnsi="Times New Roman"/>
        </w:rPr>
        <w:t>C. Juice.</w:t>
      </w:r>
    </w:p>
    <w:p w:rsidR="009E6D73" w:rsidRDefault="00300523">
      <w:pPr>
        <w:pStyle w:val="a7"/>
        <w:spacing w:line="360" w:lineRule="auto"/>
        <w:rPr>
          <w:rFonts w:ascii="Times New Roman" w:eastAsia="宋体" w:hAnsi="Times New Roman"/>
        </w:rPr>
      </w:pPr>
      <w:r>
        <w:rPr>
          <w:rFonts w:ascii="Times New Roman" w:eastAsia="宋体" w:hAnsi="Times New Roman"/>
        </w:rPr>
        <w:t>10.</w:t>
      </w:r>
      <w:r w:rsidR="00684675">
        <w:rPr>
          <w:rFonts w:ascii="Times New Roman" w:eastAsia="宋体" w:hAnsi="Times New Roman" w:hint="eastAsia"/>
          <w:lang w:eastAsia="zh-CN"/>
        </w:rPr>
        <w:t xml:space="preserve"> </w:t>
      </w:r>
      <w:r>
        <w:rPr>
          <w:rFonts w:ascii="Times New Roman" w:eastAsia="宋体" w:hAnsi="Times New Roman"/>
        </w:rPr>
        <w:t>What is the man going to do?</w:t>
      </w:r>
    </w:p>
    <w:p w:rsidR="009E6D73" w:rsidRDefault="00300523">
      <w:pPr>
        <w:pStyle w:val="a7"/>
        <w:spacing w:line="360" w:lineRule="auto"/>
        <w:rPr>
          <w:rFonts w:ascii="Times New Roman" w:eastAsia="宋体" w:hAnsi="Times New Roman"/>
        </w:rPr>
      </w:pPr>
      <w:r>
        <w:rPr>
          <w:rFonts w:ascii="Times New Roman" w:eastAsia="宋体" w:hAnsi="Times New Roman"/>
        </w:rPr>
        <w:t>A. Leave a tip.</w:t>
      </w:r>
    </w:p>
    <w:p w:rsidR="009E6D73" w:rsidRDefault="00300523">
      <w:pPr>
        <w:pStyle w:val="a7"/>
        <w:spacing w:line="360" w:lineRule="auto"/>
        <w:rPr>
          <w:rFonts w:ascii="Times New Roman" w:eastAsia="宋体" w:hAnsi="Times New Roman"/>
        </w:rPr>
      </w:pPr>
      <w:r>
        <w:rPr>
          <w:rFonts w:ascii="Times New Roman" w:eastAsia="宋体" w:hAnsi="Times New Roman"/>
        </w:rPr>
        <w:t>B. Get a box.</w:t>
      </w:r>
    </w:p>
    <w:p w:rsidR="009E6D73" w:rsidRDefault="00300523">
      <w:pPr>
        <w:pStyle w:val="a7"/>
        <w:spacing w:line="360" w:lineRule="auto"/>
        <w:rPr>
          <w:rFonts w:ascii="Times New Roman" w:eastAsia="宋体" w:hAnsi="Times New Roman"/>
        </w:rPr>
      </w:pPr>
      <w:r>
        <w:rPr>
          <w:rFonts w:ascii="Times New Roman" w:eastAsia="宋体" w:hAnsi="Times New Roman"/>
        </w:rPr>
        <w:t>C. Meet a friend.</w:t>
      </w:r>
    </w:p>
    <w:p w:rsidR="009E6D73" w:rsidRDefault="00300523">
      <w:pPr>
        <w:pStyle w:val="a7"/>
        <w:spacing w:line="360" w:lineRule="auto"/>
        <w:rPr>
          <w:rFonts w:ascii="Times New Roman" w:eastAsia="宋体" w:hAnsi="Times New Roman"/>
        </w:rPr>
      </w:pPr>
      <w:r>
        <w:rPr>
          <w:rFonts w:ascii="Times New Roman" w:eastAsia="宋体" w:hAnsi="Times New Roman"/>
        </w:rPr>
        <w:t>听第</w:t>
      </w:r>
      <w:r>
        <w:rPr>
          <w:rFonts w:ascii="Times New Roman" w:eastAsia="宋体" w:hAnsi="Times New Roman"/>
        </w:rPr>
        <w:t>8</w:t>
      </w:r>
      <w:r>
        <w:rPr>
          <w:rFonts w:ascii="Times New Roman" w:eastAsia="宋体" w:hAnsi="Times New Roman"/>
        </w:rPr>
        <w:t>段材料，回答第</w:t>
      </w:r>
      <w:r>
        <w:rPr>
          <w:rFonts w:ascii="Times New Roman" w:eastAsia="宋体" w:hAnsi="Times New Roman"/>
        </w:rPr>
        <w:t>11</w:t>
      </w:r>
      <w:r>
        <w:rPr>
          <w:rFonts w:ascii="Times New Roman" w:eastAsia="宋体" w:hAnsi="Times New Roman"/>
        </w:rPr>
        <w:t>至</w:t>
      </w:r>
      <w:r>
        <w:rPr>
          <w:rFonts w:ascii="Times New Roman" w:eastAsia="宋体" w:hAnsi="Times New Roman"/>
        </w:rPr>
        <w:t>13</w:t>
      </w:r>
      <w:r>
        <w:rPr>
          <w:rFonts w:ascii="Times New Roman" w:eastAsia="宋体" w:hAnsi="Times New Roman"/>
        </w:rPr>
        <w:t>题。</w:t>
      </w:r>
    </w:p>
    <w:p w:rsidR="009E6D73" w:rsidRDefault="00300523">
      <w:pPr>
        <w:pStyle w:val="a7"/>
        <w:spacing w:line="360" w:lineRule="auto"/>
        <w:rPr>
          <w:rFonts w:ascii="Times New Roman" w:eastAsia="宋体" w:hAnsi="Times New Roman"/>
        </w:rPr>
      </w:pPr>
      <w:r>
        <w:rPr>
          <w:rFonts w:ascii="Times New Roman" w:eastAsia="宋体" w:hAnsi="Times New Roman"/>
        </w:rPr>
        <w:t>11.</w:t>
      </w:r>
      <w:r w:rsidR="00684675">
        <w:rPr>
          <w:rFonts w:ascii="Times New Roman" w:eastAsia="宋体" w:hAnsi="Times New Roman" w:hint="eastAsia"/>
          <w:lang w:eastAsia="zh-CN"/>
        </w:rPr>
        <w:t xml:space="preserve"> </w:t>
      </w:r>
      <w:r>
        <w:rPr>
          <w:rFonts w:ascii="Times New Roman" w:eastAsia="宋体" w:hAnsi="Times New Roman"/>
        </w:rPr>
        <w:t>Who did the woman meet just now?</w:t>
      </w:r>
    </w:p>
    <w:p w:rsidR="009E6D73" w:rsidRDefault="00300523">
      <w:pPr>
        <w:pStyle w:val="a7"/>
        <w:spacing w:line="360" w:lineRule="auto"/>
        <w:rPr>
          <w:rFonts w:ascii="Times New Roman" w:eastAsia="宋体" w:hAnsi="Times New Roman"/>
        </w:rPr>
      </w:pPr>
      <w:r>
        <w:rPr>
          <w:rFonts w:ascii="Times New Roman" w:eastAsia="宋体" w:hAnsi="Times New Roman"/>
        </w:rPr>
        <w:t xml:space="preserve">A. </w:t>
      </w:r>
      <w:r>
        <w:rPr>
          <w:rFonts w:ascii="Times New Roman" w:eastAsia="宋体" w:hAnsi="Times New Roman"/>
        </w:rPr>
        <w:t>A teacher.</w:t>
      </w:r>
    </w:p>
    <w:p w:rsidR="009E6D73" w:rsidRDefault="00300523">
      <w:pPr>
        <w:pStyle w:val="a7"/>
        <w:spacing w:line="360" w:lineRule="auto"/>
        <w:rPr>
          <w:rFonts w:ascii="Times New Roman" w:eastAsia="宋体" w:hAnsi="Times New Roman"/>
        </w:rPr>
      </w:pPr>
      <w:r>
        <w:rPr>
          <w:rFonts w:ascii="Times New Roman" w:eastAsia="宋体" w:hAnsi="Times New Roman"/>
        </w:rPr>
        <w:t>B. A doctor.</w:t>
      </w:r>
    </w:p>
    <w:p w:rsidR="009E6D73" w:rsidRDefault="00300523">
      <w:pPr>
        <w:pStyle w:val="a7"/>
        <w:spacing w:line="360" w:lineRule="auto"/>
        <w:rPr>
          <w:rFonts w:ascii="Times New Roman" w:eastAsia="宋体" w:hAnsi="Times New Roman"/>
        </w:rPr>
      </w:pPr>
      <w:r>
        <w:rPr>
          <w:rFonts w:ascii="Times New Roman" w:eastAsia="宋体" w:hAnsi="Times New Roman"/>
        </w:rPr>
        <w:t>C. A psychologist.</w:t>
      </w:r>
    </w:p>
    <w:p w:rsidR="009E6D73" w:rsidRDefault="00300523">
      <w:pPr>
        <w:pStyle w:val="a7"/>
        <w:spacing w:line="360" w:lineRule="auto"/>
        <w:rPr>
          <w:rFonts w:ascii="Times New Roman" w:eastAsia="宋体" w:hAnsi="Times New Roman"/>
        </w:rPr>
      </w:pPr>
      <w:r>
        <w:rPr>
          <w:rFonts w:ascii="Times New Roman" w:eastAsia="宋体" w:hAnsi="Times New Roman"/>
        </w:rPr>
        <w:t>12.</w:t>
      </w:r>
      <w:r w:rsidR="00684675">
        <w:rPr>
          <w:rFonts w:ascii="Times New Roman" w:eastAsia="宋体" w:hAnsi="Times New Roman" w:hint="eastAsia"/>
          <w:lang w:eastAsia="zh-CN"/>
        </w:rPr>
        <w:t xml:space="preserve"> </w:t>
      </w:r>
      <w:r>
        <w:rPr>
          <w:rFonts w:ascii="Times New Roman" w:eastAsia="宋体" w:hAnsi="Times New Roman"/>
        </w:rPr>
        <w:t>What does the woman think causes her sleep problem?</w:t>
      </w:r>
    </w:p>
    <w:p w:rsidR="009E6D73" w:rsidRDefault="00300523">
      <w:pPr>
        <w:pStyle w:val="a7"/>
        <w:spacing w:line="360" w:lineRule="auto"/>
        <w:rPr>
          <w:rFonts w:ascii="Times New Roman" w:eastAsia="宋体" w:hAnsi="Times New Roman"/>
        </w:rPr>
      </w:pPr>
      <w:r>
        <w:rPr>
          <w:rFonts w:ascii="Times New Roman" w:eastAsia="宋体" w:hAnsi="Times New Roman"/>
        </w:rPr>
        <w:t>A. Too much anxiety.</w:t>
      </w:r>
    </w:p>
    <w:p w:rsidR="009E6D73" w:rsidRDefault="00300523">
      <w:pPr>
        <w:pStyle w:val="a7"/>
        <w:spacing w:line="360" w:lineRule="auto"/>
        <w:rPr>
          <w:rFonts w:ascii="Times New Roman" w:eastAsia="宋体" w:hAnsi="Times New Roman"/>
        </w:rPr>
      </w:pPr>
      <w:r>
        <w:rPr>
          <w:rFonts w:ascii="Times New Roman" w:eastAsia="宋体" w:hAnsi="Times New Roman"/>
        </w:rPr>
        <w:t>B. Lack of exercise.</w:t>
      </w:r>
    </w:p>
    <w:p w:rsidR="009E6D73" w:rsidRDefault="00300523">
      <w:pPr>
        <w:pStyle w:val="a7"/>
        <w:spacing w:line="360" w:lineRule="auto"/>
        <w:rPr>
          <w:rFonts w:ascii="Times New Roman" w:eastAsia="宋体" w:hAnsi="Times New Roman"/>
        </w:rPr>
      </w:pPr>
      <w:r>
        <w:rPr>
          <w:rFonts w:ascii="Times New Roman" w:eastAsia="宋体" w:hAnsi="Times New Roman"/>
        </w:rPr>
        <w:t>C. Smartphone overuse</w:t>
      </w:r>
      <w:proofErr w:type="gramStart"/>
      <w:r>
        <w:rPr>
          <w:rFonts w:ascii="Times New Roman" w:eastAsia="宋体" w:hAnsi="Times New Roman"/>
        </w:rPr>
        <w:t>.</w:t>
      </w:r>
      <w:r>
        <w:rPr>
          <w:rFonts w:ascii="Times New Roman" w:eastAsia="宋体" w:hAnsi="Times New Roman" w:hint="eastAsia"/>
          <w:color w:val="FFFFFF"/>
          <w:sz w:val="4"/>
        </w:rPr>
        <w:t>[</w:t>
      </w:r>
      <w:proofErr w:type="gramEnd"/>
      <w:r>
        <w:rPr>
          <w:rFonts w:ascii="Times New Roman" w:eastAsia="宋体" w:hAnsi="Times New Roman" w:hint="eastAsia"/>
          <w:color w:val="FFFFFF"/>
          <w:sz w:val="4"/>
        </w:rPr>
        <w:t>来源</w:t>
      </w:r>
      <w:r>
        <w:rPr>
          <w:rFonts w:ascii="Times New Roman" w:eastAsia="宋体" w:hAnsi="Times New Roman" w:hint="eastAsia"/>
          <w:color w:val="FFFFFF"/>
          <w:sz w:val="4"/>
        </w:rPr>
        <w:t>:Z,xx,k.Com]</w:t>
      </w:r>
    </w:p>
    <w:p w:rsidR="009E6D73" w:rsidRDefault="00300523">
      <w:pPr>
        <w:pStyle w:val="a7"/>
        <w:spacing w:line="360" w:lineRule="auto"/>
        <w:rPr>
          <w:rFonts w:ascii="Times New Roman" w:eastAsia="宋体" w:hAnsi="Times New Roman"/>
        </w:rPr>
      </w:pPr>
      <w:r>
        <w:rPr>
          <w:rFonts w:ascii="Times New Roman" w:eastAsia="宋体" w:hAnsi="Times New Roman"/>
        </w:rPr>
        <w:t>13.</w:t>
      </w:r>
      <w:r w:rsidR="00684675">
        <w:rPr>
          <w:rFonts w:ascii="Times New Roman" w:eastAsia="宋体" w:hAnsi="Times New Roman" w:hint="eastAsia"/>
          <w:lang w:eastAsia="zh-CN"/>
        </w:rPr>
        <w:t xml:space="preserve"> </w:t>
      </w:r>
      <w:r>
        <w:rPr>
          <w:rFonts w:ascii="Times New Roman" w:eastAsia="宋体" w:hAnsi="Times New Roman"/>
        </w:rPr>
        <w:t>What does the man suggest the woman do?</w:t>
      </w:r>
    </w:p>
    <w:p w:rsidR="009E6D73" w:rsidRDefault="00300523">
      <w:pPr>
        <w:pStyle w:val="a7"/>
        <w:spacing w:line="360" w:lineRule="auto"/>
        <w:rPr>
          <w:rFonts w:ascii="Times New Roman" w:eastAsia="宋体" w:hAnsi="Times New Roman"/>
        </w:rPr>
      </w:pPr>
      <w:r>
        <w:rPr>
          <w:rFonts w:ascii="Times New Roman" w:eastAsia="宋体" w:hAnsi="Times New Roman"/>
        </w:rPr>
        <w:t>A. Take sleeping pills.</w:t>
      </w:r>
    </w:p>
    <w:p w:rsidR="009E6D73" w:rsidRDefault="00300523">
      <w:pPr>
        <w:pStyle w:val="a7"/>
        <w:spacing w:line="360" w:lineRule="auto"/>
        <w:rPr>
          <w:rFonts w:ascii="Times New Roman" w:eastAsia="宋体" w:hAnsi="Times New Roman"/>
        </w:rPr>
      </w:pPr>
      <w:r>
        <w:rPr>
          <w:rFonts w:ascii="Times New Roman" w:eastAsia="宋体" w:hAnsi="Times New Roman"/>
        </w:rPr>
        <w:t>B. Work out</w:t>
      </w:r>
      <w:r>
        <w:rPr>
          <w:rFonts w:ascii="Times New Roman" w:eastAsia="宋体" w:hAnsi="Times New Roman"/>
        </w:rPr>
        <w:t xml:space="preserve"> outdoors.</w:t>
      </w:r>
    </w:p>
    <w:p w:rsidR="009E6D73" w:rsidRDefault="00300523">
      <w:pPr>
        <w:pStyle w:val="a7"/>
        <w:spacing w:line="360" w:lineRule="auto"/>
        <w:rPr>
          <w:rFonts w:ascii="Times New Roman" w:eastAsia="宋体" w:hAnsi="Times New Roman"/>
        </w:rPr>
      </w:pPr>
      <w:r>
        <w:rPr>
          <w:rFonts w:ascii="Times New Roman" w:eastAsia="宋体" w:hAnsi="Times New Roman"/>
        </w:rPr>
        <w:t>C. Talk to experts.</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听第</w:t>
      </w:r>
      <w:r>
        <w:rPr>
          <w:rFonts w:ascii="Times New Roman" w:eastAsia="宋体" w:hAnsi="Times New Roman"/>
          <w:lang w:eastAsia="zh-CN"/>
        </w:rPr>
        <w:t>9</w:t>
      </w:r>
      <w:r>
        <w:rPr>
          <w:rFonts w:ascii="Times New Roman" w:eastAsia="宋体" w:hAnsi="Times New Roman"/>
          <w:lang w:eastAsia="zh-CN"/>
        </w:rPr>
        <w:t>段材料，回答第</w:t>
      </w:r>
      <w:r>
        <w:rPr>
          <w:rFonts w:ascii="Times New Roman" w:eastAsia="宋体" w:hAnsi="Times New Roman"/>
          <w:lang w:eastAsia="zh-CN"/>
        </w:rPr>
        <w:t>14</w:t>
      </w:r>
      <w:r>
        <w:rPr>
          <w:rFonts w:ascii="Times New Roman" w:eastAsia="宋体" w:hAnsi="Times New Roman"/>
          <w:lang w:eastAsia="zh-CN"/>
        </w:rPr>
        <w:t>至</w:t>
      </w:r>
      <w:r>
        <w:rPr>
          <w:rFonts w:ascii="Times New Roman" w:eastAsia="宋体" w:hAnsi="Times New Roman"/>
          <w:lang w:eastAsia="zh-CN"/>
        </w:rPr>
        <w:t>16</w:t>
      </w:r>
      <w:r>
        <w:rPr>
          <w:rFonts w:ascii="Times New Roman" w:eastAsia="宋体" w:hAnsi="Times New Roman"/>
          <w:lang w:eastAsia="zh-CN"/>
        </w:rPr>
        <w:t>题。</w:t>
      </w:r>
    </w:p>
    <w:p w:rsidR="009E6D73" w:rsidRDefault="00300523">
      <w:pPr>
        <w:pStyle w:val="a7"/>
        <w:spacing w:line="360" w:lineRule="auto"/>
        <w:rPr>
          <w:rFonts w:ascii="Times New Roman" w:eastAsia="宋体" w:hAnsi="Times New Roman"/>
        </w:rPr>
      </w:pPr>
      <w:r>
        <w:rPr>
          <w:rFonts w:ascii="Times New Roman" w:eastAsia="宋体" w:hAnsi="Times New Roman"/>
        </w:rPr>
        <w:t>14.</w:t>
      </w:r>
      <w:r w:rsidR="00684675">
        <w:rPr>
          <w:rFonts w:ascii="Times New Roman" w:eastAsia="宋体" w:hAnsi="Times New Roman" w:hint="eastAsia"/>
          <w:lang w:eastAsia="zh-CN"/>
        </w:rPr>
        <w:t xml:space="preserve"> </w:t>
      </w:r>
      <w:r>
        <w:rPr>
          <w:rFonts w:ascii="Times New Roman" w:eastAsia="宋体" w:hAnsi="Times New Roman"/>
        </w:rPr>
        <w:t>How did the man sound at first?</w:t>
      </w:r>
    </w:p>
    <w:p w:rsidR="009E6D73" w:rsidRDefault="00300523">
      <w:pPr>
        <w:pStyle w:val="a7"/>
        <w:spacing w:line="360" w:lineRule="auto"/>
        <w:rPr>
          <w:rFonts w:ascii="Times New Roman" w:eastAsia="宋体" w:hAnsi="Times New Roman"/>
        </w:rPr>
      </w:pPr>
      <w:r>
        <w:rPr>
          <w:rFonts w:ascii="Times New Roman" w:eastAsia="宋体" w:hAnsi="Times New Roman"/>
        </w:rPr>
        <w:t>A. Nervous.</w:t>
      </w:r>
    </w:p>
    <w:p w:rsidR="009E6D73" w:rsidRDefault="00300523">
      <w:pPr>
        <w:pStyle w:val="a7"/>
        <w:spacing w:line="360" w:lineRule="auto"/>
        <w:rPr>
          <w:rFonts w:ascii="Times New Roman" w:eastAsia="宋体" w:hAnsi="Times New Roman"/>
        </w:rPr>
      </w:pPr>
      <w:r>
        <w:rPr>
          <w:rFonts w:ascii="Times New Roman" w:eastAsia="宋体" w:hAnsi="Times New Roman"/>
        </w:rPr>
        <w:t>B. Angry.</w:t>
      </w:r>
    </w:p>
    <w:p w:rsidR="009E6D73" w:rsidRDefault="00300523">
      <w:pPr>
        <w:pStyle w:val="a7"/>
        <w:spacing w:line="360" w:lineRule="auto"/>
        <w:rPr>
          <w:rFonts w:ascii="Times New Roman" w:eastAsia="宋体" w:hAnsi="Times New Roman"/>
        </w:rPr>
      </w:pPr>
      <w:r>
        <w:rPr>
          <w:rFonts w:ascii="Times New Roman" w:eastAsia="宋体" w:hAnsi="Times New Roman"/>
        </w:rPr>
        <w:t>C. Surprised.</w:t>
      </w:r>
    </w:p>
    <w:p w:rsidR="009E6D73" w:rsidRDefault="00300523">
      <w:pPr>
        <w:pStyle w:val="a7"/>
        <w:spacing w:line="360" w:lineRule="auto"/>
        <w:rPr>
          <w:rFonts w:ascii="Times New Roman" w:eastAsia="宋体" w:hAnsi="Times New Roman"/>
        </w:rPr>
      </w:pPr>
      <w:r>
        <w:rPr>
          <w:rFonts w:ascii="Times New Roman" w:eastAsia="宋体" w:hAnsi="Times New Roman"/>
        </w:rPr>
        <w:t>15.</w:t>
      </w:r>
      <w:r w:rsidR="00684675">
        <w:rPr>
          <w:rFonts w:ascii="Times New Roman" w:eastAsia="宋体" w:hAnsi="Times New Roman" w:hint="eastAsia"/>
          <w:lang w:eastAsia="zh-CN"/>
        </w:rPr>
        <w:t xml:space="preserve"> </w:t>
      </w:r>
      <w:r>
        <w:rPr>
          <w:rFonts w:ascii="Times New Roman" w:eastAsia="宋体" w:hAnsi="Times New Roman"/>
        </w:rPr>
        <w:t>What happened to Betty at the concert?</w:t>
      </w:r>
    </w:p>
    <w:p w:rsidR="009E6D73" w:rsidRDefault="00300523">
      <w:pPr>
        <w:pStyle w:val="a7"/>
        <w:spacing w:line="360" w:lineRule="auto"/>
        <w:rPr>
          <w:rFonts w:ascii="Times New Roman" w:eastAsia="宋体" w:hAnsi="Times New Roman"/>
        </w:rPr>
      </w:pPr>
      <w:r>
        <w:rPr>
          <w:rFonts w:ascii="Times New Roman" w:eastAsia="宋体" w:hAnsi="Times New Roman"/>
        </w:rPr>
        <w:t>A. She was disturbed.</w:t>
      </w:r>
    </w:p>
    <w:p w:rsidR="009E6D73" w:rsidRDefault="00300523">
      <w:pPr>
        <w:pStyle w:val="a7"/>
        <w:spacing w:line="360" w:lineRule="auto"/>
        <w:rPr>
          <w:rFonts w:ascii="Times New Roman" w:eastAsia="宋体" w:hAnsi="Times New Roman"/>
        </w:rPr>
      </w:pPr>
      <w:r>
        <w:rPr>
          <w:rFonts w:ascii="Times New Roman" w:eastAsia="宋体" w:hAnsi="Times New Roman"/>
        </w:rPr>
        <w:t>B. She fought with a boy.</w:t>
      </w:r>
    </w:p>
    <w:p w:rsidR="009E6D73" w:rsidRDefault="00300523">
      <w:pPr>
        <w:pStyle w:val="a7"/>
        <w:spacing w:line="360" w:lineRule="auto"/>
        <w:rPr>
          <w:rFonts w:ascii="Times New Roman" w:eastAsia="宋体" w:hAnsi="Times New Roman"/>
        </w:rPr>
      </w:pPr>
      <w:r>
        <w:rPr>
          <w:rFonts w:ascii="Times New Roman" w:eastAsia="宋体" w:hAnsi="Times New Roman"/>
        </w:rPr>
        <w:lastRenderedPageBreak/>
        <w:t>C. She had her seat occupied.</w:t>
      </w:r>
    </w:p>
    <w:p w:rsidR="009E6D73" w:rsidRDefault="00300523">
      <w:pPr>
        <w:pStyle w:val="a7"/>
        <w:spacing w:line="360" w:lineRule="auto"/>
        <w:rPr>
          <w:rFonts w:ascii="Times New Roman" w:eastAsia="宋体" w:hAnsi="Times New Roman"/>
        </w:rPr>
      </w:pPr>
      <w:r>
        <w:rPr>
          <w:rFonts w:ascii="Times New Roman" w:eastAsia="宋体" w:hAnsi="Times New Roman"/>
        </w:rPr>
        <w:t>16.</w:t>
      </w:r>
      <w:r w:rsidR="00684675">
        <w:rPr>
          <w:rFonts w:ascii="Times New Roman" w:eastAsia="宋体" w:hAnsi="Times New Roman" w:hint="eastAsia"/>
          <w:lang w:eastAsia="zh-CN"/>
        </w:rPr>
        <w:t xml:space="preserve"> </w:t>
      </w:r>
      <w:r>
        <w:rPr>
          <w:rFonts w:ascii="Times New Roman" w:eastAsia="宋体" w:hAnsi="Times New Roman"/>
        </w:rPr>
        <w:t>How would the</w:t>
      </w:r>
      <w:r>
        <w:rPr>
          <w:rFonts w:ascii="Times New Roman" w:eastAsia="宋体" w:hAnsi="Times New Roman"/>
        </w:rPr>
        <w:t xml:space="preserve"> man probably react to the same situation?</w:t>
      </w:r>
    </w:p>
    <w:p w:rsidR="009E6D73" w:rsidRDefault="00300523">
      <w:pPr>
        <w:pStyle w:val="a7"/>
        <w:spacing w:line="360" w:lineRule="auto"/>
        <w:rPr>
          <w:rFonts w:ascii="Times New Roman" w:eastAsia="宋体" w:hAnsi="Times New Roman"/>
        </w:rPr>
      </w:pPr>
      <w:r>
        <w:rPr>
          <w:rFonts w:ascii="Times New Roman" w:eastAsia="宋体" w:hAnsi="Times New Roman"/>
        </w:rPr>
        <w:t>A. Talk back.</w:t>
      </w:r>
    </w:p>
    <w:p w:rsidR="009E6D73" w:rsidRDefault="00300523">
      <w:pPr>
        <w:pStyle w:val="a7"/>
        <w:spacing w:line="360" w:lineRule="auto"/>
        <w:rPr>
          <w:rFonts w:ascii="Times New Roman" w:eastAsia="宋体" w:hAnsi="Times New Roman"/>
        </w:rPr>
      </w:pPr>
      <w:r>
        <w:rPr>
          <w:rFonts w:ascii="Times New Roman" w:eastAsia="宋体" w:hAnsi="Times New Roman"/>
        </w:rPr>
        <w:t>B. Leave the theatre.</w:t>
      </w:r>
    </w:p>
    <w:p w:rsidR="009E6D73" w:rsidRDefault="00300523">
      <w:pPr>
        <w:pStyle w:val="a7"/>
        <w:spacing w:line="360" w:lineRule="auto"/>
        <w:rPr>
          <w:rFonts w:ascii="Times New Roman" w:eastAsia="宋体" w:hAnsi="Times New Roman"/>
        </w:rPr>
      </w:pPr>
      <w:r>
        <w:rPr>
          <w:rFonts w:ascii="Times New Roman" w:eastAsia="宋体" w:hAnsi="Times New Roman"/>
        </w:rPr>
        <w:t>C. Turn to security guards.</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听第</w:t>
      </w:r>
      <w:r>
        <w:rPr>
          <w:rFonts w:ascii="Times New Roman" w:eastAsia="宋体" w:hAnsi="Times New Roman"/>
          <w:lang w:eastAsia="zh-CN"/>
        </w:rPr>
        <w:t>10</w:t>
      </w:r>
      <w:r>
        <w:rPr>
          <w:rFonts w:ascii="Times New Roman" w:eastAsia="宋体" w:hAnsi="Times New Roman"/>
          <w:lang w:eastAsia="zh-CN"/>
        </w:rPr>
        <w:t>段材料，回答第</w:t>
      </w:r>
      <w:r>
        <w:rPr>
          <w:rFonts w:ascii="Times New Roman" w:eastAsia="宋体" w:hAnsi="Times New Roman"/>
          <w:lang w:eastAsia="zh-CN"/>
        </w:rPr>
        <w:t>17</w:t>
      </w:r>
      <w:r>
        <w:rPr>
          <w:rFonts w:ascii="Times New Roman" w:eastAsia="宋体" w:hAnsi="Times New Roman"/>
          <w:lang w:eastAsia="zh-CN"/>
        </w:rPr>
        <w:t>至</w:t>
      </w:r>
      <w:r>
        <w:rPr>
          <w:rFonts w:ascii="Times New Roman" w:eastAsia="宋体" w:hAnsi="Times New Roman"/>
          <w:lang w:eastAsia="zh-CN"/>
        </w:rPr>
        <w:t>20</w:t>
      </w:r>
      <w:r>
        <w:rPr>
          <w:rFonts w:ascii="Times New Roman" w:eastAsia="宋体" w:hAnsi="Times New Roman"/>
          <w:lang w:eastAsia="zh-CN"/>
        </w:rPr>
        <w:t>题。</w:t>
      </w:r>
    </w:p>
    <w:p w:rsidR="009E6D73" w:rsidRDefault="00300523">
      <w:pPr>
        <w:pStyle w:val="a7"/>
        <w:spacing w:line="360" w:lineRule="auto"/>
        <w:rPr>
          <w:rFonts w:ascii="Times New Roman" w:eastAsia="宋体" w:hAnsi="Times New Roman"/>
        </w:rPr>
      </w:pPr>
      <w:r>
        <w:rPr>
          <w:rFonts w:ascii="Times New Roman" w:eastAsia="宋体" w:hAnsi="Times New Roman"/>
        </w:rPr>
        <w:t>17.</w:t>
      </w:r>
      <w:r w:rsidR="00684675">
        <w:rPr>
          <w:rFonts w:ascii="Times New Roman" w:eastAsia="宋体" w:hAnsi="Times New Roman" w:hint="eastAsia"/>
          <w:lang w:eastAsia="zh-CN"/>
        </w:rPr>
        <w:t xml:space="preserve"> </w:t>
      </w:r>
      <w:r>
        <w:rPr>
          <w:rFonts w:ascii="Times New Roman" w:eastAsia="宋体" w:hAnsi="Times New Roman"/>
        </w:rPr>
        <w:t>What attract the visitors most?</w:t>
      </w:r>
    </w:p>
    <w:p w:rsidR="009E6D73" w:rsidRDefault="00300523">
      <w:pPr>
        <w:pStyle w:val="a7"/>
        <w:spacing w:line="360" w:lineRule="auto"/>
        <w:rPr>
          <w:rFonts w:ascii="Times New Roman" w:eastAsia="宋体" w:hAnsi="Times New Roman"/>
        </w:rPr>
      </w:pPr>
      <w:r>
        <w:rPr>
          <w:rFonts w:ascii="Times New Roman" w:eastAsia="宋体" w:hAnsi="Times New Roman"/>
        </w:rPr>
        <w:t>A. The coins.</w:t>
      </w:r>
    </w:p>
    <w:p w:rsidR="009E6D73" w:rsidRDefault="00300523">
      <w:pPr>
        <w:pStyle w:val="a7"/>
        <w:spacing w:line="360" w:lineRule="auto"/>
        <w:rPr>
          <w:rFonts w:ascii="Times New Roman" w:eastAsia="宋体" w:hAnsi="Times New Roman"/>
        </w:rPr>
      </w:pPr>
      <w:r>
        <w:rPr>
          <w:rFonts w:ascii="Times New Roman" w:eastAsia="宋体" w:hAnsi="Times New Roman"/>
        </w:rPr>
        <w:t>B. The sculptures.</w:t>
      </w:r>
    </w:p>
    <w:p w:rsidR="009E6D73" w:rsidRDefault="00300523">
      <w:pPr>
        <w:pStyle w:val="a7"/>
        <w:spacing w:line="360" w:lineRule="auto"/>
        <w:rPr>
          <w:rFonts w:ascii="Times New Roman" w:eastAsia="宋体" w:hAnsi="Times New Roman"/>
        </w:rPr>
      </w:pPr>
      <w:r>
        <w:rPr>
          <w:rFonts w:ascii="Times New Roman" w:eastAsia="宋体" w:hAnsi="Times New Roman"/>
        </w:rPr>
        <w:t>C. The paintings.</w:t>
      </w:r>
    </w:p>
    <w:p w:rsidR="009E6D73" w:rsidRDefault="00300523">
      <w:pPr>
        <w:pStyle w:val="a7"/>
        <w:spacing w:line="360" w:lineRule="auto"/>
        <w:rPr>
          <w:rFonts w:ascii="Times New Roman" w:eastAsia="宋体" w:hAnsi="Times New Roman"/>
        </w:rPr>
      </w:pPr>
      <w:r>
        <w:rPr>
          <w:rFonts w:ascii="Times New Roman" w:eastAsia="宋体" w:hAnsi="Times New Roman"/>
        </w:rPr>
        <w:t>18. When was the museum opened?</w:t>
      </w:r>
    </w:p>
    <w:p w:rsidR="009E6D73" w:rsidRDefault="00300523">
      <w:pPr>
        <w:pStyle w:val="a7"/>
        <w:spacing w:line="360" w:lineRule="auto"/>
        <w:rPr>
          <w:rFonts w:ascii="Times New Roman" w:eastAsia="宋体" w:hAnsi="Times New Roman"/>
        </w:rPr>
      </w:pPr>
      <w:r>
        <w:rPr>
          <w:rFonts w:ascii="Times New Roman" w:eastAsia="宋体" w:hAnsi="Times New Roman"/>
        </w:rPr>
        <w:t xml:space="preserve">A. In the </w:t>
      </w:r>
      <w:r>
        <w:rPr>
          <w:rFonts w:ascii="Times New Roman" w:eastAsia="宋体" w:hAnsi="Times New Roman"/>
        </w:rPr>
        <w:t>19th century.</w:t>
      </w:r>
    </w:p>
    <w:p w:rsidR="009E6D73" w:rsidRDefault="00300523">
      <w:pPr>
        <w:pStyle w:val="a7"/>
        <w:spacing w:line="360" w:lineRule="auto"/>
        <w:rPr>
          <w:rFonts w:ascii="Times New Roman" w:eastAsia="宋体" w:hAnsi="Times New Roman"/>
        </w:rPr>
      </w:pPr>
      <w:r>
        <w:rPr>
          <w:rFonts w:ascii="Times New Roman" w:eastAsia="宋体" w:hAnsi="Times New Roman"/>
        </w:rPr>
        <w:t>B. In the 20th century.</w:t>
      </w:r>
    </w:p>
    <w:p w:rsidR="009E6D73" w:rsidRDefault="00300523">
      <w:pPr>
        <w:pStyle w:val="a7"/>
        <w:spacing w:line="360" w:lineRule="auto"/>
        <w:rPr>
          <w:rFonts w:ascii="Times New Roman" w:eastAsia="宋体" w:hAnsi="Times New Roman"/>
        </w:rPr>
      </w:pPr>
      <w:r>
        <w:rPr>
          <w:rFonts w:ascii="Times New Roman" w:eastAsia="宋体" w:hAnsi="Times New Roman"/>
        </w:rPr>
        <w:t>C. In the 21st century.</w:t>
      </w:r>
    </w:p>
    <w:p w:rsidR="009E6D73" w:rsidRDefault="00300523">
      <w:pPr>
        <w:pStyle w:val="a7"/>
        <w:spacing w:line="360" w:lineRule="auto"/>
        <w:rPr>
          <w:rFonts w:ascii="Times New Roman" w:eastAsia="宋体" w:hAnsi="Times New Roman"/>
        </w:rPr>
      </w:pPr>
      <w:r>
        <w:rPr>
          <w:rFonts w:ascii="Times New Roman" w:eastAsia="宋体" w:hAnsi="Times New Roman"/>
        </w:rPr>
        <w:t>19.</w:t>
      </w:r>
      <w:r w:rsidR="00684675">
        <w:rPr>
          <w:rFonts w:ascii="Times New Roman" w:eastAsia="宋体" w:hAnsi="Times New Roman" w:hint="eastAsia"/>
          <w:lang w:eastAsia="zh-CN"/>
        </w:rPr>
        <w:t xml:space="preserve"> </w:t>
      </w:r>
      <w:r>
        <w:rPr>
          <w:rFonts w:ascii="Times New Roman" w:eastAsia="宋体" w:hAnsi="Times New Roman"/>
        </w:rPr>
        <w:t>Who donated most of the coins to the museum?</w:t>
      </w:r>
    </w:p>
    <w:p w:rsidR="009E6D73" w:rsidRDefault="00300523">
      <w:pPr>
        <w:pStyle w:val="a7"/>
        <w:spacing w:line="360" w:lineRule="auto"/>
        <w:rPr>
          <w:rFonts w:ascii="Times New Roman" w:eastAsia="宋体" w:hAnsi="Times New Roman"/>
        </w:rPr>
      </w:pPr>
      <w:r>
        <w:rPr>
          <w:rFonts w:ascii="Times New Roman" w:eastAsia="宋体" w:hAnsi="Times New Roman"/>
        </w:rPr>
        <w:t>A. The farmers.</w:t>
      </w:r>
    </w:p>
    <w:p w:rsidR="009E6D73" w:rsidRDefault="00300523">
      <w:pPr>
        <w:pStyle w:val="a7"/>
        <w:spacing w:line="360" w:lineRule="auto"/>
        <w:rPr>
          <w:rFonts w:ascii="Times New Roman" w:eastAsia="宋体" w:hAnsi="Times New Roman"/>
        </w:rPr>
      </w:pPr>
      <w:r>
        <w:rPr>
          <w:rFonts w:ascii="Times New Roman" w:eastAsia="宋体" w:hAnsi="Times New Roman"/>
        </w:rPr>
        <w:t>B. The founder.</w:t>
      </w:r>
    </w:p>
    <w:p w:rsidR="009E6D73" w:rsidRDefault="00300523">
      <w:pPr>
        <w:pStyle w:val="a7"/>
        <w:spacing w:line="360" w:lineRule="auto"/>
        <w:rPr>
          <w:rFonts w:ascii="Times New Roman" w:eastAsia="宋体" w:hAnsi="Times New Roman"/>
        </w:rPr>
      </w:pPr>
      <w:r>
        <w:rPr>
          <w:rFonts w:ascii="Times New Roman" w:eastAsia="宋体" w:hAnsi="Times New Roman"/>
        </w:rPr>
        <w:t>C. The artists.</w:t>
      </w:r>
    </w:p>
    <w:p w:rsidR="009E6D73" w:rsidRDefault="00300523">
      <w:pPr>
        <w:pStyle w:val="a7"/>
        <w:spacing w:line="360" w:lineRule="auto"/>
        <w:rPr>
          <w:rFonts w:ascii="Times New Roman" w:eastAsia="宋体" w:hAnsi="Times New Roman"/>
        </w:rPr>
      </w:pPr>
      <w:r>
        <w:rPr>
          <w:rFonts w:ascii="Times New Roman" w:eastAsia="宋体" w:hAnsi="Times New Roman"/>
        </w:rPr>
        <w:t>20.</w:t>
      </w:r>
      <w:r w:rsidR="00684675">
        <w:rPr>
          <w:rFonts w:ascii="Times New Roman" w:eastAsia="宋体" w:hAnsi="Times New Roman" w:hint="eastAsia"/>
          <w:lang w:eastAsia="zh-CN"/>
        </w:rPr>
        <w:t xml:space="preserve"> </w:t>
      </w:r>
      <w:r>
        <w:rPr>
          <w:rFonts w:ascii="Times New Roman" w:eastAsia="宋体" w:hAnsi="Times New Roman"/>
        </w:rPr>
        <w:t>Why can't the collection of clay and glass be changed?</w:t>
      </w:r>
    </w:p>
    <w:p w:rsidR="009E6D73" w:rsidRDefault="00300523">
      <w:pPr>
        <w:pStyle w:val="a7"/>
        <w:spacing w:line="360" w:lineRule="auto"/>
        <w:rPr>
          <w:rFonts w:ascii="Times New Roman" w:eastAsia="宋体" w:hAnsi="Times New Roman"/>
        </w:rPr>
      </w:pPr>
      <w:r>
        <w:rPr>
          <w:rFonts w:ascii="Times New Roman" w:eastAsia="宋体" w:hAnsi="Times New Roman"/>
        </w:rPr>
        <w:t>A. It doesn't belong to the museum.</w:t>
      </w:r>
    </w:p>
    <w:p w:rsidR="009E6D73" w:rsidRDefault="00300523">
      <w:pPr>
        <w:pStyle w:val="a7"/>
        <w:spacing w:line="360" w:lineRule="auto"/>
        <w:rPr>
          <w:rFonts w:ascii="Times New Roman" w:eastAsia="宋体" w:hAnsi="Times New Roman"/>
        </w:rPr>
      </w:pPr>
      <w:r>
        <w:rPr>
          <w:rFonts w:ascii="Times New Roman" w:eastAsia="宋体" w:hAnsi="Times New Roman"/>
        </w:rPr>
        <w:t>B. C</w:t>
      </w:r>
      <w:r>
        <w:rPr>
          <w:rFonts w:ascii="Times New Roman" w:eastAsia="宋体" w:hAnsi="Times New Roman"/>
        </w:rPr>
        <w:t>hanging it is against the founder's will.</w:t>
      </w:r>
    </w:p>
    <w:p w:rsidR="009E6D73" w:rsidRDefault="00300523">
      <w:pPr>
        <w:pStyle w:val="a7"/>
        <w:spacing w:line="360" w:lineRule="auto"/>
        <w:rPr>
          <w:rFonts w:ascii="Times New Roman" w:eastAsia="宋体" w:hAnsi="Times New Roman"/>
        </w:rPr>
      </w:pPr>
      <w:r>
        <w:rPr>
          <w:rFonts w:ascii="Times New Roman" w:eastAsia="宋体" w:hAnsi="Times New Roman"/>
        </w:rPr>
        <w:t>C. The government doesn't allow any change to it.</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第二部分：阅读理解（共两节，满分</w:t>
      </w:r>
      <w:r>
        <w:rPr>
          <w:rFonts w:ascii="Times New Roman" w:eastAsia="宋体" w:hAnsi="Times New Roman"/>
          <w:lang w:eastAsia="zh-CN"/>
        </w:rPr>
        <w:t>35</w:t>
      </w:r>
      <w:r>
        <w:rPr>
          <w:rFonts w:ascii="Times New Roman" w:eastAsia="宋体" w:hAnsi="Times New Roman"/>
          <w:lang w:eastAsia="zh-CN"/>
        </w:rPr>
        <w:t>分）</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第一节（共</w:t>
      </w:r>
      <w:r>
        <w:rPr>
          <w:rFonts w:ascii="Times New Roman" w:eastAsia="宋体" w:hAnsi="Times New Roman"/>
          <w:lang w:eastAsia="zh-CN"/>
        </w:rPr>
        <w:t>10</w:t>
      </w:r>
      <w:r>
        <w:rPr>
          <w:rFonts w:ascii="Times New Roman" w:eastAsia="宋体" w:hAnsi="Times New Roman"/>
          <w:lang w:eastAsia="zh-CN"/>
        </w:rPr>
        <w:t>个小题；每小题</w:t>
      </w:r>
      <w:r>
        <w:rPr>
          <w:rFonts w:ascii="Times New Roman" w:eastAsia="宋体" w:hAnsi="Times New Roman"/>
          <w:lang w:eastAsia="zh-CN"/>
        </w:rPr>
        <w:t>2.5</w:t>
      </w:r>
      <w:r>
        <w:rPr>
          <w:rFonts w:ascii="Times New Roman" w:eastAsia="宋体" w:hAnsi="Times New Roman"/>
          <w:lang w:eastAsia="zh-CN"/>
        </w:rPr>
        <w:t>分，满分</w:t>
      </w:r>
      <w:r>
        <w:rPr>
          <w:rFonts w:ascii="Times New Roman" w:eastAsia="宋体" w:hAnsi="Times New Roman"/>
          <w:lang w:eastAsia="zh-CN"/>
        </w:rPr>
        <w:t>25</w:t>
      </w:r>
      <w:r>
        <w:rPr>
          <w:rFonts w:ascii="Times New Roman" w:eastAsia="宋体" w:hAnsi="Times New Roman"/>
          <w:lang w:eastAsia="zh-CN"/>
        </w:rPr>
        <w:t>分）</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阅读下列短文，从每题所给的</w:t>
      </w:r>
      <w:r>
        <w:rPr>
          <w:rFonts w:ascii="Times New Roman" w:eastAsia="宋体" w:hAnsi="Times New Roman"/>
          <w:lang w:eastAsia="zh-CN"/>
        </w:rPr>
        <w:t>A</w:t>
      </w:r>
      <w:r>
        <w:rPr>
          <w:rFonts w:ascii="Times New Roman" w:eastAsia="宋体" w:hAnsi="Times New Roman"/>
          <w:lang w:eastAsia="zh-CN"/>
        </w:rPr>
        <w:t>、</w:t>
      </w:r>
      <w:r>
        <w:rPr>
          <w:rFonts w:ascii="Times New Roman" w:eastAsia="宋体" w:hAnsi="Times New Roman"/>
          <w:lang w:eastAsia="zh-CN"/>
        </w:rPr>
        <w:t>B</w:t>
      </w:r>
      <w:r>
        <w:rPr>
          <w:rFonts w:ascii="Times New Roman" w:eastAsia="宋体" w:hAnsi="Times New Roman"/>
          <w:lang w:eastAsia="zh-CN"/>
        </w:rPr>
        <w:t>、</w:t>
      </w:r>
      <w:r>
        <w:rPr>
          <w:rFonts w:ascii="Times New Roman" w:eastAsia="宋体" w:hAnsi="Times New Roman"/>
          <w:lang w:eastAsia="zh-CN"/>
        </w:rPr>
        <w:t>C</w:t>
      </w:r>
      <w:r>
        <w:rPr>
          <w:rFonts w:ascii="Times New Roman" w:eastAsia="宋体" w:hAnsi="Times New Roman"/>
          <w:lang w:eastAsia="zh-CN"/>
        </w:rPr>
        <w:t>和</w:t>
      </w:r>
      <w:r>
        <w:rPr>
          <w:rFonts w:ascii="Times New Roman" w:eastAsia="宋体" w:hAnsi="Times New Roman"/>
          <w:lang w:eastAsia="zh-CN"/>
        </w:rPr>
        <w:t>D</w:t>
      </w:r>
      <w:r>
        <w:rPr>
          <w:rFonts w:ascii="Times New Roman" w:eastAsia="宋体" w:hAnsi="Times New Roman"/>
          <w:lang w:eastAsia="zh-CN"/>
        </w:rPr>
        <w:t>四个选项中，选出最佳选项，并在答题纸上将该项涂黑。</w:t>
      </w:r>
    </w:p>
    <w:p w:rsidR="009E6D73" w:rsidRDefault="00300523">
      <w:pPr>
        <w:pStyle w:val="a7"/>
        <w:spacing w:line="360" w:lineRule="auto"/>
        <w:jc w:val="center"/>
        <w:rPr>
          <w:rFonts w:ascii="Times New Roman" w:eastAsia="宋体" w:hAnsi="Times New Roman"/>
          <w:b/>
          <w:bCs/>
        </w:rPr>
      </w:pPr>
      <w:r>
        <w:rPr>
          <w:rFonts w:ascii="Times New Roman" w:eastAsia="宋体" w:hAnsi="Times New Roman"/>
          <w:b/>
          <w:bCs/>
        </w:rPr>
        <w:t>A</w:t>
      </w:r>
    </w:p>
    <w:p w:rsidR="009E6D73" w:rsidRDefault="00300523" w:rsidP="00684675">
      <w:pPr>
        <w:pStyle w:val="a7"/>
        <w:spacing w:line="360" w:lineRule="auto"/>
        <w:jc w:val="both"/>
        <w:rPr>
          <w:rFonts w:ascii="Times New Roman" w:eastAsia="宋体" w:hAnsi="Times New Roman"/>
        </w:rPr>
      </w:pPr>
      <w:proofErr w:type="spellStart"/>
      <w:r>
        <w:rPr>
          <w:rFonts w:ascii="Times New Roman" w:eastAsia="宋体" w:hAnsi="Times New Roman"/>
        </w:rPr>
        <w:lastRenderedPageBreak/>
        <w:t>Yaniza</w:t>
      </w:r>
      <w:proofErr w:type="spellEnd"/>
      <w:r>
        <w:rPr>
          <w:rFonts w:ascii="Times New Roman" w:eastAsia="宋体" w:hAnsi="Times New Roman"/>
        </w:rPr>
        <w:t xml:space="preserve"> </w:t>
      </w:r>
      <w:proofErr w:type="spellStart"/>
      <w:r>
        <w:rPr>
          <w:rFonts w:ascii="Times New Roman" w:eastAsia="宋体" w:hAnsi="Times New Roman"/>
        </w:rPr>
        <w:t>Doré</w:t>
      </w:r>
      <w:proofErr w:type="spellEnd"/>
      <w:r>
        <w:rPr>
          <w:rFonts w:ascii="Times New Roman" w:eastAsia="宋体" w:hAnsi="Times New Roman"/>
        </w:rPr>
        <w:t xml:space="preserve"> was born and raised in New York City in a bilingual (</w:t>
      </w:r>
      <w:proofErr w:type="spellStart"/>
      <w:r>
        <w:rPr>
          <w:rFonts w:ascii="Times New Roman" w:eastAsia="宋体" w:hAnsi="Times New Roman"/>
        </w:rPr>
        <w:t>双语的</w:t>
      </w:r>
      <w:proofErr w:type="spellEnd"/>
      <w:r>
        <w:rPr>
          <w:rFonts w:ascii="Times New Roman" w:eastAsia="宋体" w:hAnsi="Times New Roman"/>
        </w:rPr>
        <w:t>）</w:t>
      </w:r>
      <w:r>
        <w:rPr>
          <w:rFonts w:ascii="Times New Roman" w:eastAsia="宋体" w:hAnsi="Times New Roman" w:hint="eastAsia"/>
          <w:lang w:eastAsia="zh-CN"/>
        </w:rPr>
        <w:t xml:space="preserve"> </w:t>
      </w:r>
      <w:r>
        <w:rPr>
          <w:rFonts w:ascii="Times New Roman" w:eastAsia="宋体" w:hAnsi="Times New Roman"/>
        </w:rPr>
        <w:t>family. Her mother is a native Spanish speaker, and her father's native language is English. She has loved singing since she was a little girl.</w:t>
      </w:r>
    </w:p>
    <w:p w:rsidR="009E6D73" w:rsidRDefault="00300523" w:rsidP="00684675">
      <w:pPr>
        <w:pStyle w:val="a7"/>
        <w:spacing w:line="360" w:lineRule="auto"/>
        <w:jc w:val="both"/>
        <w:rPr>
          <w:rFonts w:ascii="Times New Roman" w:eastAsia="宋体" w:hAnsi="Times New Roman"/>
        </w:rPr>
      </w:pPr>
      <w:r>
        <w:rPr>
          <w:rFonts w:ascii="Times New Roman" w:eastAsia="宋体" w:hAnsi="Times New Roman"/>
        </w:rPr>
        <w:t xml:space="preserve">In 2013, when </w:t>
      </w:r>
      <w:proofErr w:type="spellStart"/>
      <w:r>
        <w:rPr>
          <w:rFonts w:ascii="Times New Roman" w:eastAsia="宋体" w:hAnsi="Times New Roman"/>
        </w:rPr>
        <w:t>Yaniza</w:t>
      </w:r>
      <w:proofErr w:type="spellEnd"/>
      <w:r>
        <w:rPr>
          <w:rFonts w:ascii="Times New Roman" w:eastAsia="宋体" w:hAnsi="Times New Roman"/>
        </w:rPr>
        <w:t xml:space="preserve"> was in college, she began posting weekly YouTube covers (</w:t>
      </w:r>
      <w:proofErr w:type="spellStart"/>
      <w:r>
        <w:rPr>
          <w:rFonts w:ascii="Times New Roman" w:eastAsia="宋体" w:hAnsi="Times New Roman"/>
        </w:rPr>
        <w:t>翻唱</w:t>
      </w:r>
      <w:proofErr w:type="spellEnd"/>
      <w:r>
        <w:rPr>
          <w:rFonts w:ascii="Times New Roman" w:eastAsia="宋体" w:hAnsi="Times New Roman"/>
        </w:rPr>
        <w:t>）</w:t>
      </w:r>
      <w:r>
        <w:rPr>
          <w:rFonts w:ascii="Times New Roman" w:eastAsia="宋体" w:hAnsi="Times New Roman" w:hint="eastAsia"/>
          <w:lang w:eastAsia="zh-CN"/>
        </w:rPr>
        <w:t xml:space="preserve"> </w:t>
      </w:r>
      <w:r>
        <w:rPr>
          <w:rFonts w:ascii="Times New Roman" w:eastAsia="宋体" w:hAnsi="Times New Roman"/>
        </w:rPr>
        <w:t xml:space="preserve">of songs and performing live </w:t>
      </w:r>
      <w:r>
        <w:rPr>
          <w:rFonts w:ascii="Times New Roman" w:eastAsia="宋体" w:hAnsi="Times New Roman"/>
        </w:rPr>
        <w:t xml:space="preserve">in New York. Initially her covers were in English, but over time she began to sing in Spanish as well, combining her love of music with her bilingual abilities. She says singing in Spanish has helped her stand out on YouTube and reach wider audiences than </w:t>
      </w:r>
      <w:r>
        <w:rPr>
          <w:rFonts w:ascii="Times New Roman" w:eastAsia="宋体" w:hAnsi="Times New Roman"/>
        </w:rPr>
        <w:t>before.</w:t>
      </w:r>
    </w:p>
    <w:p w:rsidR="009E6D73" w:rsidRDefault="00300523" w:rsidP="00684675">
      <w:pPr>
        <w:pStyle w:val="a7"/>
        <w:spacing w:line="360" w:lineRule="auto"/>
        <w:jc w:val="both"/>
        <w:rPr>
          <w:rFonts w:ascii="Times New Roman" w:eastAsia="宋体" w:hAnsi="Times New Roman"/>
        </w:rPr>
      </w:pPr>
      <w:r>
        <w:rPr>
          <w:rFonts w:ascii="Times New Roman" w:eastAsia="宋体" w:hAnsi="Times New Roman"/>
        </w:rPr>
        <w:t xml:space="preserve">In addition to covers, </w:t>
      </w:r>
      <w:proofErr w:type="spellStart"/>
      <w:r>
        <w:rPr>
          <w:rFonts w:ascii="Times New Roman" w:eastAsia="宋体" w:hAnsi="Times New Roman"/>
        </w:rPr>
        <w:t>Yaniza</w:t>
      </w:r>
      <w:proofErr w:type="spellEnd"/>
      <w:r>
        <w:rPr>
          <w:rFonts w:ascii="Times New Roman" w:eastAsia="宋体" w:hAnsi="Times New Roman"/>
        </w:rPr>
        <w:t xml:space="preserve"> has written and recorded a number of original songs, primarily in English. But this year, she took her identity</w:t>
      </w:r>
      <w:r>
        <w:rPr>
          <w:rFonts w:ascii="Times New Roman" w:eastAsia="宋体" w:hAnsi="Times New Roman" w:hint="eastAsia"/>
          <w:lang w:eastAsia="zh-CN"/>
        </w:rPr>
        <w:t xml:space="preserve"> </w:t>
      </w:r>
      <w:proofErr w:type="spellStart"/>
      <w:proofErr w:type="gramStart"/>
      <w:r>
        <w:rPr>
          <w:rFonts w:ascii="Times New Roman" w:eastAsia="宋体" w:hAnsi="Times New Roman" w:hint="eastAsia"/>
          <w:lang w:eastAsia="zh-CN"/>
        </w:rPr>
        <w:t>xkw</w:t>
      </w:r>
      <w:proofErr w:type="spellEnd"/>
      <w:r>
        <w:rPr>
          <w:rFonts w:ascii="Times New Roman" w:eastAsia="宋体" w:hAnsi="Times New Roman" w:hint="eastAsia"/>
          <w:lang w:eastAsia="zh-CN"/>
        </w:rPr>
        <w:t xml:space="preserve"> </w:t>
      </w:r>
      <w:r>
        <w:rPr>
          <w:rFonts w:ascii="Times New Roman" w:eastAsia="宋体" w:hAnsi="Times New Roman"/>
        </w:rPr>
        <w:t xml:space="preserve"> as</w:t>
      </w:r>
      <w:proofErr w:type="gramEnd"/>
      <w:r>
        <w:rPr>
          <w:rFonts w:ascii="Times New Roman" w:eastAsia="宋体" w:hAnsi="Times New Roman"/>
        </w:rPr>
        <w:t xml:space="preserve"> a bilingual singer to the next. </w:t>
      </w:r>
      <w:proofErr w:type="gramStart"/>
      <w:r>
        <w:rPr>
          <w:rFonts w:ascii="Times New Roman" w:eastAsia="宋体" w:hAnsi="Times New Roman"/>
        </w:rPr>
        <w:t>level</w:t>
      </w:r>
      <w:proofErr w:type="gramEnd"/>
      <w:r>
        <w:rPr>
          <w:rFonts w:ascii="Times New Roman" w:eastAsia="宋体" w:hAnsi="Times New Roman"/>
        </w:rPr>
        <w:t xml:space="preserve"> by writing her first original song in Spanglish,"</w:t>
      </w:r>
      <w:proofErr w:type="spellStart"/>
      <w:r>
        <w:rPr>
          <w:rFonts w:ascii="Times New Roman" w:eastAsia="宋体" w:hAnsi="Times New Roman"/>
        </w:rPr>
        <w:t>Contigo</w:t>
      </w:r>
      <w:proofErr w:type="spellEnd"/>
      <w:r>
        <w:rPr>
          <w:rFonts w:ascii="Times New Roman" w:eastAsia="宋体" w:hAnsi="Times New Roman"/>
        </w:rPr>
        <w:t>”</w:t>
      </w:r>
      <w:r>
        <w:rPr>
          <w:rFonts w:ascii="Times New Roman" w:eastAsia="宋体" w:hAnsi="Times New Roman" w:hint="eastAsia"/>
          <w:lang w:eastAsia="zh-CN"/>
        </w:rPr>
        <w:t>.</w:t>
      </w:r>
      <w:r>
        <w:rPr>
          <w:rFonts w:ascii="Times New Roman" w:eastAsia="宋体" w:hAnsi="Times New Roman"/>
          <w:lang w:eastAsia="zh-CN"/>
        </w:rPr>
        <w:t xml:space="preserve"> </w:t>
      </w:r>
      <w:r>
        <w:rPr>
          <w:rFonts w:ascii="Times New Roman" w:eastAsia="宋体" w:hAnsi="Times New Roman"/>
        </w:rPr>
        <w:t>T</w:t>
      </w:r>
      <w:r>
        <w:rPr>
          <w:rFonts w:ascii="Times New Roman" w:eastAsia="宋体" w:hAnsi="Times New Roman"/>
        </w:rPr>
        <w:t>he song mixes English and Spanish lyrics (</w:t>
      </w:r>
      <w:proofErr w:type="spellStart"/>
      <w:r>
        <w:rPr>
          <w:rFonts w:ascii="Times New Roman" w:eastAsia="宋体" w:hAnsi="Times New Roman"/>
        </w:rPr>
        <w:t>歌词</w:t>
      </w:r>
      <w:proofErr w:type="spellEnd"/>
      <w:r>
        <w:rPr>
          <w:rFonts w:ascii="Times New Roman" w:eastAsia="宋体" w:hAnsi="Times New Roman"/>
        </w:rPr>
        <w:t>）</w:t>
      </w:r>
      <w:r>
        <w:rPr>
          <w:rFonts w:ascii="Times New Roman" w:eastAsia="宋体" w:hAnsi="Times New Roman" w:hint="eastAsia"/>
          <w:lang w:eastAsia="zh-CN"/>
        </w:rPr>
        <w:t xml:space="preserve"> </w:t>
      </w:r>
      <w:r>
        <w:rPr>
          <w:rFonts w:ascii="Times New Roman" w:eastAsia="宋体" w:hAnsi="Times New Roman"/>
        </w:rPr>
        <w:t xml:space="preserve">into each other, creating a unique and distinctive Spanglish </w:t>
      </w:r>
      <w:proofErr w:type="spellStart"/>
      <w:r>
        <w:rPr>
          <w:rFonts w:ascii="Times New Roman" w:eastAsia="宋体" w:hAnsi="Times New Roman"/>
        </w:rPr>
        <w:t>song.The</w:t>
      </w:r>
      <w:proofErr w:type="spellEnd"/>
      <w:r>
        <w:rPr>
          <w:rFonts w:ascii="Times New Roman" w:eastAsia="宋体" w:hAnsi="Times New Roman"/>
        </w:rPr>
        <w:t xml:space="preserve"> songwriting process involved musical inspiration mixed with thoughtful language </w:t>
      </w:r>
      <w:proofErr w:type="spellStart"/>
      <w:r>
        <w:rPr>
          <w:rFonts w:ascii="Times New Roman" w:eastAsia="宋体" w:hAnsi="Times New Roman"/>
        </w:rPr>
        <w:t>skills.This</w:t>
      </w:r>
      <w:proofErr w:type="spellEnd"/>
      <w:r>
        <w:rPr>
          <w:rFonts w:ascii="Times New Roman" w:eastAsia="宋体" w:hAnsi="Times New Roman"/>
        </w:rPr>
        <w:t xml:space="preserve"> may sound like an impossible task, but </w:t>
      </w:r>
      <w:proofErr w:type="spellStart"/>
      <w:r>
        <w:rPr>
          <w:rFonts w:ascii="Times New Roman" w:eastAsia="宋体" w:hAnsi="Times New Roman"/>
        </w:rPr>
        <w:t>Yaniza</w:t>
      </w:r>
      <w:proofErr w:type="spellEnd"/>
      <w:r>
        <w:rPr>
          <w:rFonts w:ascii="Times New Roman" w:eastAsia="宋体" w:hAnsi="Times New Roman"/>
        </w:rPr>
        <w:t xml:space="preserve"> s</w:t>
      </w:r>
      <w:r>
        <w:rPr>
          <w:rFonts w:ascii="Times New Roman" w:eastAsia="宋体" w:hAnsi="Times New Roman"/>
          <w:noProof/>
          <w:lang w:eastAsia="zh-CN"/>
        </w:rPr>
        <w:drawing>
          <wp:inline distT="0" distB="0" distL="0" distR="0" wp14:anchorId="51A565C4" wp14:editId="513E047E">
            <wp:extent cx="17780" cy="2413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54814439" name="图片 4" descr="学科网(www.zxxk.com)--教育资源门户，提供试卷、教案、课件、论文、素材及各类教学资源下载，还有大量而丰富的教学相关资讯！"/>
                    <pic:cNvPicPr/>
                  </pic:nvPicPr>
                  <pic:blipFill>
                    <a:blip r:embed="rId10"/>
                    <a:stretch>
                      <a:fillRect/>
                    </a:stretch>
                  </pic:blipFill>
                  <pic:spPr>
                    <a:xfrm>
                      <a:off x="0" y="0"/>
                      <a:ext cx="17780" cy="24130"/>
                    </a:xfrm>
                    <a:prstGeom prst="rect">
                      <a:avLst/>
                    </a:prstGeom>
                  </pic:spPr>
                </pic:pic>
              </a:graphicData>
            </a:graphic>
          </wp:inline>
        </w:drawing>
      </w:r>
      <w:proofErr w:type="spellStart"/>
      <w:r>
        <w:rPr>
          <w:rFonts w:ascii="Times New Roman" w:eastAsia="宋体" w:hAnsi="Times New Roman"/>
        </w:rPr>
        <w:t>ays</w:t>
      </w:r>
      <w:proofErr w:type="spellEnd"/>
      <w:r>
        <w:rPr>
          <w:rFonts w:ascii="Times New Roman" w:eastAsia="宋体" w:hAnsi="Times New Roman"/>
        </w:rPr>
        <w:t xml:space="preserve"> it came naturally to her.</w:t>
      </w:r>
    </w:p>
    <w:p w:rsidR="009E6D73" w:rsidRDefault="00300523" w:rsidP="00684675">
      <w:pPr>
        <w:pStyle w:val="a7"/>
        <w:spacing w:line="360" w:lineRule="auto"/>
        <w:jc w:val="both"/>
        <w:rPr>
          <w:rFonts w:ascii="Times New Roman" w:eastAsia="宋体" w:hAnsi="Times New Roman"/>
        </w:rPr>
      </w:pPr>
      <w:r>
        <w:rPr>
          <w:rFonts w:ascii="Times New Roman" w:eastAsia="宋体" w:hAnsi="Times New Roman"/>
        </w:rPr>
        <w:t xml:space="preserve">For original songs, one challenge is making sure the Spanish lyrics don't unintentionally </w:t>
      </w:r>
      <w:proofErr w:type="spellStart"/>
      <w:r>
        <w:rPr>
          <w:rFonts w:ascii="Times New Roman" w:eastAsia="宋体" w:hAnsi="Times New Roman"/>
        </w:rPr>
        <w:t>cau</w:t>
      </w:r>
      <w:proofErr w:type="spellEnd"/>
      <w:r>
        <w:rPr>
          <w:rFonts w:ascii="Times New Roman" w:eastAsia="宋体" w:hAnsi="Times New Roman"/>
          <w:noProof/>
          <w:lang w:eastAsia="zh-CN"/>
        </w:rPr>
        <w:drawing>
          <wp:inline distT="0" distB="0" distL="0" distR="0" wp14:anchorId="533F2C04" wp14:editId="398871EA">
            <wp:extent cx="22860" cy="2032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14567882" name="图片 18" descr="学科网(www.zxxk.com)--教育资源门户，提供试卷、教案、课件、论文、素材及各类教学资源下载，还有大量而丰富的教学相关资讯！"/>
                    <pic:cNvPicPr/>
                  </pic:nvPicPr>
                  <pic:blipFill>
                    <a:blip r:embed="rId10"/>
                    <a:stretch>
                      <a:fillRect/>
                    </a:stretch>
                  </pic:blipFill>
                  <pic:spPr>
                    <a:xfrm>
                      <a:off x="0" y="0"/>
                      <a:ext cx="22860" cy="20320"/>
                    </a:xfrm>
                    <a:prstGeom prst="rect">
                      <a:avLst/>
                    </a:prstGeom>
                  </pic:spPr>
                </pic:pic>
              </a:graphicData>
            </a:graphic>
          </wp:inline>
        </w:drawing>
      </w:r>
      <w:r>
        <w:rPr>
          <w:rFonts w:ascii="Times New Roman" w:eastAsia="宋体" w:hAnsi="Times New Roman"/>
        </w:rPr>
        <w:t xml:space="preserve">se offence to anyone. </w:t>
      </w:r>
      <w:proofErr w:type="spellStart"/>
      <w:r>
        <w:rPr>
          <w:rFonts w:ascii="Times New Roman" w:eastAsia="宋体" w:hAnsi="Times New Roman"/>
        </w:rPr>
        <w:t>Yaniza</w:t>
      </w:r>
      <w:proofErr w:type="spellEnd"/>
      <w:r>
        <w:rPr>
          <w:rFonts w:ascii="Times New Roman" w:eastAsia="宋体" w:hAnsi="Times New Roman"/>
        </w:rPr>
        <w:t xml:space="preserve"> is careful to make sure she's saying things appropriately. Regardless of the challenge, </w:t>
      </w:r>
      <w:proofErr w:type="spellStart"/>
      <w:r>
        <w:rPr>
          <w:rFonts w:ascii="Times New Roman" w:eastAsia="宋体" w:hAnsi="Times New Roman"/>
        </w:rPr>
        <w:t>Yaniza</w:t>
      </w:r>
      <w:proofErr w:type="spellEnd"/>
      <w:r>
        <w:rPr>
          <w:rFonts w:ascii="Times New Roman" w:eastAsia="宋体" w:hAnsi="Times New Roman"/>
        </w:rPr>
        <w:t xml:space="preserve"> finds be</w:t>
      </w:r>
      <w:r>
        <w:rPr>
          <w:rFonts w:ascii="Times New Roman" w:eastAsia="宋体" w:hAnsi="Times New Roman"/>
        </w:rPr>
        <w:t>ing a bilingual singer-and a musician in general-extremely rewarding, even though she has to face both the positives and negatives of online comments.</w:t>
      </w:r>
    </w:p>
    <w:p w:rsidR="009E6D73" w:rsidRDefault="00300523" w:rsidP="00684675">
      <w:pPr>
        <w:pStyle w:val="a7"/>
        <w:spacing w:line="360" w:lineRule="auto"/>
        <w:jc w:val="both"/>
        <w:rPr>
          <w:rFonts w:ascii="Times New Roman" w:eastAsia="宋体" w:hAnsi="Times New Roman"/>
        </w:rPr>
      </w:pPr>
      <w:r>
        <w:rPr>
          <w:rFonts w:ascii="Times New Roman" w:eastAsia="宋体" w:hAnsi="Times New Roman"/>
        </w:rPr>
        <w:t>“I'm always confused when people say mean things. How could they say that?"</w:t>
      </w:r>
      <w:proofErr w:type="spellStart"/>
      <w:r>
        <w:rPr>
          <w:rFonts w:ascii="Times New Roman" w:eastAsia="宋体" w:hAnsi="Times New Roman"/>
        </w:rPr>
        <w:t>Yaniza</w:t>
      </w:r>
      <w:proofErr w:type="spellEnd"/>
      <w:r>
        <w:rPr>
          <w:rFonts w:ascii="Times New Roman" w:eastAsia="宋体" w:hAnsi="Times New Roman"/>
        </w:rPr>
        <w:t xml:space="preserve"> says. “But I'm also blo</w:t>
      </w:r>
      <w:r>
        <w:rPr>
          <w:rFonts w:ascii="Times New Roman" w:eastAsia="宋体" w:hAnsi="Times New Roman"/>
        </w:rPr>
        <w:t xml:space="preserve">wn away when people say really kind things. They've heard me sing for like a minute, they don't know me at all, but they're leaving such nice comments." </w:t>
      </w:r>
    </w:p>
    <w:p w:rsidR="009E6D73" w:rsidRDefault="00300523">
      <w:pPr>
        <w:pStyle w:val="a7"/>
        <w:spacing w:line="360" w:lineRule="auto"/>
        <w:rPr>
          <w:rFonts w:ascii="Times New Roman" w:eastAsia="宋体" w:hAnsi="Times New Roman"/>
        </w:rPr>
      </w:pPr>
      <w:r>
        <w:rPr>
          <w:rFonts w:ascii="Times New Roman" w:eastAsia="宋体" w:hAnsi="Times New Roman"/>
        </w:rPr>
        <w:t>21</w:t>
      </w:r>
      <w:proofErr w:type="gramStart"/>
      <w:r>
        <w:rPr>
          <w:rFonts w:ascii="Times New Roman" w:eastAsia="宋体" w:hAnsi="Times New Roman"/>
        </w:rPr>
        <w:t>.What</w:t>
      </w:r>
      <w:proofErr w:type="gramEnd"/>
      <w:r>
        <w:rPr>
          <w:rFonts w:ascii="Times New Roman" w:eastAsia="宋体" w:hAnsi="Times New Roman"/>
        </w:rPr>
        <w:t xml:space="preserve"> happened after </w:t>
      </w:r>
      <w:proofErr w:type="spellStart"/>
      <w:r>
        <w:rPr>
          <w:rFonts w:ascii="Times New Roman" w:eastAsia="宋体" w:hAnsi="Times New Roman"/>
        </w:rPr>
        <w:t>Yaniza</w:t>
      </w:r>
      <w:proofErr w:type="spellEnd"/>
      <w:r>
        <w:rPr>
          <w:rFonts w:ascii="Times New Roman" w:eastAsia="宋体" w:hAnsi="Times New Roman"/>
        </w:rPr>
        <w:t xml:space="preserve"> started to sing in Spanish?</w:t>
      </w:r>
    </w:p>
    <w:p w:rsidR="009E6D73" w:rsidRDefault="00300523">
      <w:pPr>
        <w:pStyle w:val="a7"/>
        <w:spacing w:line="360" w:lineRule="auto"/>
        <w:rPr>
          <w:rFonts w:ascii="Times New Roman" w:eastAsia="宋体" w:hAnsi="Times New Roman"/>
        </w:rPr>
      </w:pPr>
      <w:r>
        <w:rPr>
          <w:rFonts w:ascii="Times New Roman" w:eastAsia="宋体" w:hAnsi="Times New Roman"/>
        </w:rPr>
        <w:t>A. Her audiences were growing.</w:t>
      </w:r>
    </w:p>
    <w:p w:rsidR="009E6D73" w:rsidRDefault="00300523">
      <w:pPr>
        <w:pStyle w:val="a7"/>
        <w:spacing w:line="360" w:lineRule="auto"/>
        <w:rPr>
          <w:rFonts w:ascii="Times New Roman" w:eastAsia="宋体" w:hAnsi="Times New Roman"/>
        </w:rPr>
      </w:pPr>
      <w:r>
        <w:rPr>
          <w:rFonts w:ascii="Times New Roman" w:eastAsia="宋体" w:hAnsi="Times New Roman"/>
        </w:rPr>
        <w:t>B. She became</w:t>
      </w:r>
      <w:r>
        <w:rPr>
          <w:rFonts w:ascii="Times New Roman" w:eastAsia="宋体" w:hAnsi="Times New Roman"/>
        </w:rPr>
        <w:t xml:space="preserve"> famous overnight.</w:t>
      </w:r>
    </w:p>
    <w:p w:rsidR="009E6D73" w:rsidRDefault="00300523">
      <w:pPr>
        <w:pStyle w:val="a7"/>
        <w:spacing w:line="360" w:lineRule="auto"/>
        <w:rPr>
          <w:rFonts w:ascii="Times New Roman" w:eastAsia="宋体" w:hAnsi="Times New Roman"/>
        </w:rPr>
      </w:pPr>
      <w:r>
        <w:rPr>
          <w:rFonts w:ascii="Times New Roman" w:eastAsia="宋体" w:hAnsi="Times New Roman"/>
        </w:rPr>
        <w:t>C. She was asked to post more covers.</w:t>
      </w:r>
    </w:p>
    <w:p w:rsidR="009E6D73" w:rsidRDefault="00300523">
      <w:pPr>
        <w:pStyle w:val="a7"/>
        <w:spacing w:line="360" w:lineRule="auto"/>
        <w:rPr>
          <w:rFonts w:ascii="Times New Roman" w:eastAsia="宋体" w:hAnsi="Times New Roman"/>
        </w:rPr>
      </w:pPr>
      <w:r>
        <w:rPr>
          <w:rFonts w:ascii="Times New Roman" w:eastAsia="宋体" w:hAnsi="Times New Roman"/>
        </w:rPr>
        <w:t>D. Her language abilities were r</w:t>
      </w:r>
      <w:r>
        <w:rPr>
          <w:rFonts w:ascii="Times New Roman" w:eastAsia="宋体" w:hAnsi="Times New Roman"/>
          <w:noProof/>
          <w:lang w:eastAsia="zh-CN"/>
        </w:rPr>
        <w:drawing>
          <wp:inline distT="0" distB="0" distL="0" distR="0">
            <wp:extent cx="24130" cy="1397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11326879" name="图片 15" descr="学科网(www.zxxk.com)--教育资源门户，提供试卷、教案、课件、论文、素材及各类教学资源下载，还有大量而丰富的教学相关资讯！"/>
                    <pic:cNvPicPr/>
                  </pic:nvPicPr>
                  <pic:blipFill>
                    <a:blip r:embed="rId10"/>
                    <a:stretch>
                      <a:fillRect/>
                    </a:stretch>
                  </pic:blipFill>
                  <pic:spPr>
                    <a:xfrm>
                      <a:off x="0" y="0"/>
                      <a:ext cx="24130" cy="13970"/>
                    </a:xfrm>
                    <a:prstGeom prst="rect">
                      <a:avLst/>
                    </a:prstGeom>
                  </pic:spPr>
                </pic:pic>
              </a:graphicData>
            </a:graphic>
          </wp:inline>
        </w:drawing>
      </w:r>
      <w:proofErr w:type="spellStart"/>
      <w:r>
        <w:rPr>
          <w:rFonts w:ascii="Times New Roman" w:eastAsia="宋体" w:hAnsi="Times New Roman"/>
        </w:rPr>
        <w:t>ecognized</w:t>
      </w:r>
      <w:proofErr w:type="spellEnd"/>
      <w:r>
        <w:rPr>
          <w:rFonts w:ascii="Times New Roman" w:eastAsia="宋体" w:hAnsi="Times New Roman"/>
        </w:rPr>
        <w:t>.</w:t>
      </w:r>
    </w:p>
    <w:p w:rsidR="009E6D73" w:rsidRDefault="00300523">
      <w:pPr>
        <w:pStyle w:val="a7"/>
        <w:spacing w:line="360" w:lineRule="auto"/>
        <w:rPr>
          <w:rFonts w:ascii="Times New Roman" w:eastAsia="宋体" w:hAnsi="Times New Roman"/>
        </w:rPr>
      </w:pPr>
      <w:r>
        <w:rPr>
          <w:rFonts w:ascii="Times New Roman" w:eastAsia="宋体" w:hAnsi="Times New Roman"/>
        </w:rPr>
        <w:t>22</w:t>
      </w:r>
      <w:proofErr w:type="gramStart"/>
      <w:r>
        <w:rPr>
          <w:rFonts w:ascii="Times New Roman" w:eastAsia="宋体" w:hAnsi="Times New Roman"/>
        </w:rPr>
        <w:t>.What</w:t>
      </w:r>
      <w:proofErr w:type="gramEnd"/>
      <w:r>
        <w:rPr>
          <w:rFonts w:ascii="Times New Roman" w:eastAsia="宋体" w:hAnsi="Times New Roman"/>
        </w:rPr>
        <w:t xml:space="preserve"> do we know about "</w:t>
      </w:r>
      <w:proofErr w:type="spellStart"/>
      <w:r>
        <w:rPr>
          <w:rFonts w:ascii="Times New Roman" w:eastAsia="宋体" w:hAnsi="Times New Roman"/>
        </w:rPr>
        <w:t>Contigo</w:t>
      </w:r>
      <w:proofErr w:type="spellEnd"/>
      <w:r>
        <w:rPr>
          <w:rFonts w:ascii="Times New Roman" w:eastAsia="宋体" w:hAnsi="Times New Roman"/>
        </w:rPr>
        <w:t>”</w:t>
      </w:r>
      <w:r>
        <w:rPr>
          <w:rFonts w:ascii="Times New Roman" w:eastAsia="宋体" w:hAnsi="Times New Roman"/>
        </w:rPr>
        <w:t>？</w:t>
      </w:r>
    </w:p>
    <w:p w:rsidR="009E6D73" w:rsidRDefault="00300523">
      <w:pPr>
        <w:pStyle w:val="a7"/>
        <w:spacing w:line="360" w:lineRule="auto"/>
        <w:rPr>
          <w:rFonts w:ascii="Times New Roman" w:eastAsia="宋体" w:hAnsi="Times New Roman"/>
        </w:rPr>
      </w:pPr>
      <w:r>
        <w:rPr>
          <w:rFonts w:ascii="Times New Roman" w:eastAsia="宋体" w:hAnsi="Times New Roman"/>
        </w:rPr>
        <w:t xml:space="preserve">A. It is </w:t>
      </w:r>
      <w:proofErr w:type="spellStart"/>
      <w:r>
        <w:rPr>
          <w:rFonts w:ascii="Times New Roman" w:eastAsia="宋体" w:hAnsi="Times New Roman"/>
        </w:rPr>
        <w:t>Yaniza's</w:t>
      </w:r>
      <w:proofErr w:type="spellEnd"/>
      <w:r>
        <w:rPr>
          <w:rFonts w:ascii="Times New Roman" w:eastAsia="宋体" w:hAnsi="Times New Roman"/>
        </w:rPr>
        <w:t xml:space="preserve"> first original song.</w:t>
      </w:r>
    </w:p>
    <w:p w:rsidR="009E6D73" w:rsidRDefault="00300523">
      <w:pPr>
        <w:pStyle w:val="a7"/>
        <w:spacing w:line="360" w:lineRule="auto"/>
        <w:rPr>
          <w:rFonts w:ascii="Times New Roman" w:eastAsia="宋体" w:hAnsi="Times New Roman"/>
        </w:rPr>
      </w:pPr>
      <w:r>
        <w:rPr>
          <w:rFonts w:ascii="Times New Roman" w:eastAsia="宋体" w:hAnsi="Times New Roman"/>
        </w:rPr>
        <w:t xml:space="preserve">B. It proves </w:t>
      </w:r>
      <w:proofErr w:type="spellStart"/>
      <w:r>
        <w:rPr>
          <w:rFonts w:ascii="Times New Roman" w:eastAsia="宋体" w:hAnsi="Times New Roman"/>
        </w:rPr>
        <w:t>Yaniza's</w:t>
      </w:r>
      <w:proofErr w:type="spellEnd"/>
      <w:r>
        <w:rPr>
          <w:rFonts w:ascii="Times New Roman" w:eastAsia="宋体" w:hAnsi="Times New Roman"/>
        </w:rPr>
        <w:t xml:space="preserve"> gift for singing.</w:t>
      </w:r>
    </w:p>
    <w:p w:rsidR="009E6D73" w:rsidRDefault="00300523">
      <w:pPr>
        <w:pStyle w:val="a7"/>
        <w:spacing w:line="360" w:lineRule="auto"/>
        <w:rPr>
          <w:rFonts w:ascii="Times New Roman" w:eastAsia="宋体" w:hAnsi="Times New Roman"/>
        </w:rPr>
      </w:pPr>
      <w:r>
        <w:rPr>
          <w:rFonts w:ascii="Times New Roman" w:eastAsia="宋体" w:hAnsi="Times New Roman"/>
        </w:rPr>
        <w:t xml:space="preserve">C. It is inspired by a </w:t>
      </w:r>
      <w:r>
        <w:rPr>
          <w:rFonts w:ascii="Times New Roman" w:eastAsia="宋体" w:hAnsi="Times New Roman"/>
        </w:rPr>
        <w:t>bilingual singer.</w:t>
      </w:r>
    </w:p>
    <w:p w:rsidR="009E6D73" w:rsidRDefault="00300523">
      <w:pPr>
        <w:pStyle w:val="a7"/>
        <w:spacing w:line="360" w:lineRule="auto"/>
        <w:rPr>
          <w:rFonts w:ascii="Times New Roman" w:eastAsia="宋体" w:hAnsi="Times New Roman"/>
        </w:rPr>
      </w:pPr>
      <w:r>
        <w:rPr>
          <w:rFonts w:ascii="Times New Roman" w:eastAsia="宋体" w:hAnsi="Times New Roman"/>
        </w:rPr>
        <w:t>D. It combines two different languages.</w:t>
      </w:r>
    </w:p>
    <w:p w:rsidR="009E6D73" w:rsidRDefault="00300523">
      <w:pPr>
        <w:pStyle w:val="a7"/>
        <w:spacing w:line="360" w:lineRule="auto"/>
        <w:rPr>
          <w:rFonts w:ascii="Times New Roman" w:eastAsia="宋体" w:hAnsi="Times New Roman"/>
        </w:rPr>
      </w:pPr>
      <w:r>
        <w:rPr>
          <w:rFonts w:ascii="Times New Roman" w:eastAsia="宋体" w:hAnsi="Times New Roman"/>
        </w:rPr>
        <w:t>23</w:t>
      </w:r>
      <w:proofErr w:type="gramStart"/>
      <w:r>
        <w:rPr>
          <w:rFonts w:ascii="Times New Roman" w:eastAsia="宋体" w:hAnsi="Times New Roman"/>
        </w:rPr>
        <w:t>.What</w:t>
      </w:r>
      <w:proofErr w:type="gramEnd"/>
      <w:r>
        <w:rPr>
          <w:rFonts w:ascii="Times New Roman" w:eastAsia="宋体" w:hAnsi="Times New Roman"/>
        </w:rPr>
        <w:t xml:space="preserve"> does </w:t>
      </w:r>
      <w:proofErr w:type="spellStart"/>
      <w:r>
        <w:rPr>
          <w:rFonts w:ascii="Times New Roman" w:eastAsia="宋体" w:hAnsi="Times New Roman"/>
        </w:rPr>
        <w:t>Yaniza</w:t>
      </w:r>
      <w:proofErr w:type="spellEnd"/>
      <w:r>
        <w:rPr>
          <w:rFonts w:ascii="Times New Roman" w:eastAsia="宋体" w:hAnsi="Times New Roman"/>
        </w:rPr>
        <w:t xml:space="preserve"> mainly talk about in the last paragraph?</w:t>
      </w:r>
    </w:p>
    <w:p w:rsidR="009E6D73" w:rsidRDefault="00300523">
      <w:pPr>
        <w:pStyle w:val="a7"/>
        <w:spacing w:line="360" w:lineRule="auto"/>
        <w:rPr>
          <w:rFonts w:ascii="Times New Roman" w:eastAsia="宋体" w:hAnsi="Times New Roman"/>
        </w:rPr>
      </w:pPr>
      <w:r>
        <w:rPr>
          <w:rFonts w:ascii="Times New Roman" w:eastAsia="宋体" w:hAnsi="Times New Roman"/>
        </w:rPr>
        <w:lastRenderedPageBreak/>
        <w:t>A. Her doubts about being a singer.</w:t>
      </w:r>
    </w:p>
    <w:p w:rsidR="009E6D73" w:rsidRDefault="00300523">
      <w:pPr>
        <w:pStyle w:val="a7"/>
        <w:spacing w:line="360" w:lineRule="auto"/>
        <w:rPr>
          <w:rFonts w:ascii="Times New Roman" w:eastAsia="宋体" w:hAnsi="Times New Roman"/>
        </w:rPr>
      </w:pPr>
      <w:r>
        <w:rPr>
          <w:rFonts w:ascii="Times New Roman" w:eastAsia="宋体" w:hAnsi="Times New Roman"/>
        </w:rPr>
        <w:t>B. Her feelings about online comments.</w:t>
      </w:r>
    </w:p>
    <w:p w:rsidR="009E6D73" w:rsidRDefault="00300523">
      <w:pPr>
        <w:pStyle w:val="a7"/>
        <w:spacing w:line="360" w:lineRule="auto"/>
        <w:rPr>
          <w:rFonts w:ascii="Times New Roman" w:eastAsia="宋体" w:hAnsi="Times New Roman"/>
        </w:rPr>
      </w:pPr>
      <w:r>
        <w:rPr>
          <w:rFonts w:ascii="Times New Roman" w:eastAsia="宋体" w:hAnsi="Times New Roman"/>
        </w:rPr>
        <w:t>C. Her understanding of bilingual music.</w:t>
      </w:r>
    </w:p>
    <w:p w:rsidR="009E6D73" w:rsidRDefault="00300523">
      <w:pPr>
        <w:pStyle w:val="a7"/>
        <w:spacing w:line="360" w:lineRule="auto"/>
        <w:rPr>
          <w:rFonts w:ascii="Times New Roman" w:eastAsia="宋体" w:hAnsi="Times New Roman"/>
        </w:rPr>
      </w:pPr>
      <w:r>
        <w:rPr>
          <w:rFonts w:ascii="Times New Roman" w:eastAsia="宋体" w:hAnsi="Times New Roman"/>
        </w:rPr>
        <w:t xml:space="preserve">D. Her attitude to </w:t>
      </w:r>
      <w:r>
        <w:rPr>
          <w:rFonts w:ascii="Times New Roman" w:eastAsia="宋体" w:hAnsi="Times New Roman"/>
        </w:rPr>
        <w:t>songwriting challenges.</w:t>
      </w:r>
    </w:p>
    <w:p w:rsidR="009E6D73" w:rsidRDefault="00300523">
      <w:pPr>
        <w:pStyle w:val="a7"/>
        <w:spacing w:line="360" w:lineRule="auto"/>
        <w:jc w:val="center"/>
        <w:rPr>
          <w:rFonts w:ascii="Times New Roman" w:eastAsia="宋体" w:hAnsi="Times New Roman"/>
          <w:b/>
          <w:bCs/>
        </w:rPr>
      </w:pPr>
      <w:r>
        <w:rPr>
          <w:rFonts w:ascii="Times New Roman" w:eastAsia="宋体" w:hAnsi="Times New Roman"/>
          <w:b/>
          <w:bCs/>
        </w:rPr>
        <w:t>B</w:t>
      </w:r>
    </w:p>
    <w:p w:rsidR="009E6D73" w:rsidRDefault="00300523" w:rsidP="00684675">
      <w:pPr>
        <w:pStyle w:val="a7"/>
        <w:spacing w:line="360" w:lineRule="auto"/>
        <w:jc w:val="both"/>
        <w:rPr>
          <w:rFonts w:ascii="Times New Roman" w:eastAsia="宋体" w:hAnsi="Times New Roman"/>
        </w:rPr>
      </w:pPr>
      <w:r>
        <w:rPr>
          <w:rFonts w:ascii="Times New Roman" w:eastAsia="宋体" w:hAnsi="Times New Roman"/>
        </w:rPr>
        <w:t xml:space="preserve">Buying sunglasses can leave anyone puzzled by choice. But Bose may have stuck the landing in the style department with its new Bose Frames, designed to pump music directly into your ears and work with apps </w:t>
      </w:r>
      <w:proofErr w:type="spellStart"/>
      <w:r>
        <w:rPr>
          <w:rFonts w:ascii="Times New Roman" w:eastAsia="宋体" w:hAnsi="Times New Roman"/>
        </w:rPr>
        <w:t>t</w:t>
      </w:r>
      <w:r>
        <w:rPr>
          <w:rFonts w:ascii="Times New Roman" w:eastAsia="宋体" w:hAnsi="Times New Roman"/>
          <w:noProof/>
          <w:lang w:eastAsia="zh-CN"/>
        </w:rPr>
        <w:drawing>
          <wp:inline distT="0" distB="0" distL="0" distR="0">
            <wp:extent cx="17780" cy="2413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83904821" name="图片 6" descr="学科网(www.zxxk.com)--教育资源门户，提供试卷、教案、课件、论文、素材及各类教学资源下载，还有大量而丰富的教学相关资讯！"/>
                    <pic:cNvPicPr/>
                  </pic:nvPicPr>
                  <pic:blipFill>
                    <a:blip r:embed="rId10"/>
                    <a:stretch>
                      <a:fillRect/>
                    </a:stretch>
                  </pic:blipFill>
                  <pic:spPr>
                    <a:xfrm>
                      <a:off x="0" y="0"/>
                      <a:ext cx="17780" cy="24130"/>
                    </a:xfrm>
                    <a:prstGeom prst="rect">
                      <a:avLst/>
                    </a:prstGeom>
                  </pic:spPr>
                </pic:pic>
              </a:graphicData>
            </a:graphic>
          </wp:inline>
        </w:drawing>
      </w:r>
      <w:r>
        <w:rPr>
          <w:rFonts w:ascii="Times New Roman" w:eastAsia="宋体" w:hAnsi="Times New Roman"/>
        </w:rPr>
        <w:t>o</w:t>
      </w:r>
      <w:proofErr w:type="spellEnd"/>
      <w:r>
        <w:rPr>
          <w:rFonts w:ascii="Times New Roman" w:eastAsia="宋体" w:hAnsi="Times New Roman"/>
        </w:rPr>
        <w:t xml:space="preserve"> deliver walking inst</w:t>
      </w:r>
      <w:r>
        <w:rPr>
          <w:rFonts w:ascii="Times New Roman" w:eastAsia="宋体" w:hAnsi="Times New Roman"/>
        </w:rPr>
        <w:t>ructions and more.</w:t>
      </w:r>
    </w:p>
    <w:p w:rsidR="009E6D73" w:rsidRDefault="00300523" w:rsidP="00684675">
      <w:pPr>
        <w:pStyle w:val="a7"/>
        <w:spacing w:line="360" w:lineRule="auto"/>
        <w:jc w:val="both"/>
        <w:rPr>
          <w:rFonts w:ascii="Times New Roman" w:eastAsia="宋体" w:hAnsi="Times New Roman"/>
        </w:rPr>
      </w:pPr>
      <w:r>
        <w:rPr>
          <w:rFonts w:ascii="Times New Roman" w:eastAsia="宋体" w:hAnsi="Times New Roman"/>
        </w:rPr>
        <w:t xml:space="preserve">Bose Frames look better than most smart glasses already around. The Frames are black, with gold accents on </w:t>
      </w:r>
      <w:proofErr w:type="spellStart"/>
      <w:r>
        <w:rPr>
          <w:rFonts w:ascii="Times New Roman" w:eastAsia="宋体" w:hAnsi="Times New Roman"/>
        </w:rPr>
        <w:t>t</w:t>
      </w:r>
      <w:r>
        <w:rPr>
          <w:rFonts w:ascii="Times New Roman" w:eastAsia="宋体" w:hAnsi="Times New Roman"/>
          <w:noProof/>
          <w:lang w:eastAsia="zh-CN"/>
        </w:rPr>
        <w:drawing>
          <wp:inline distT="0" distB="0" distL="0" distR="0" wp14:anchorId="43CCDF68" wp14:editId="25A37924">
            <wp:extent cx="20320" cy="2413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49318071" name="图片 11" descr="学科网(www.zxxk.com)--教育资源门户，提供试卷、教案、课件、论文、素材及各类教学资源下载，还有大量而丰富的教学相关资讯！"/>
                    <pic:cNvPicPr/>
                  </pic:nvPicPr>
                  <pic:blipFill>
                    <a:blip r:embed="rId10"/>
                    <a:stretch>
                      <a:fillRect/>
                    </a:stretch>
                  </pic:blipFill>
                  <pic:spPr>
                    <a:xfrm>
                      <a:off x="0" y="0"/>
                      <a:ext cx="20320" cy="24130"/>
                    </a:xfrm>
                    <a:prstGeom prst="rect">
                      <a:avLst/>
                    </a:prstGeom>
                  </pic:spPr>
                </pic:pic>
              </a:graphicData>
            </a:graphic>
          </wp:inline>
        </w:drawing>
      </w:r>
      <w:r>
        <w:rPr>
          <w:rFonts w:ascii="Times New Roman" w:eastAsia="宋体" w:hAnsi="Times New Roman"/>
        </w:rPr>
        <w:t>he</w:t>
      </w:r>
      <w:proofErr w:type="spellEnd"/>
      <w:r>
        <w:rPr>
          <w:rFonts w:ascii="Times New Roman" w:eastAsia="宋体" w:hAnsi="Times New Roman"/>
        </w:rPr>
        <w:t xml:space="preserve"> power button. Those thick arms look like a pair of designer sunglasses you'd get from some pop shops guaranteed to be out of </w:t>
      </w:r>
      <w:r>
        <w:rPr>
          <w:rFonts w:ascii="Times New Roman" w:eastAsia="宋体" w:hAnsi="Times New Roman"/>
        </w:rPr>
        <w:t>business in a year. More than one person commented on the Frames while I wore them around town, and two of my co-workers thought they looked surprisingly cool. And that was before they knew about the built-it speakers.</w:t>
      </w:r>
    </w:p>
    <w:p w:rsidR="009E6D73" w:rsidRDefault="00300523" w:rsidP="00684675">
      <w:pPr>
        <w:pStyle w:val="a7"/>
        <w:spacing w:line="360" w:lineRule="auto"/>
        <w:jc w:val="both"/>
        <w:rPr>
          <w:rFonts w:ascii="Times New Roman" w:eastAsia="宋体" w:hAnsi="Times New Roman"/>
        </w:rPr>
      </w:pPr>
      <w:r>
        <w:rPr>
          <w:rFonts w:ascii="Times New Roman" w:eastAsia="宋体" w:hAnsi="Times New Roman"/>
        </w:rPr>
        <w:t>The Frames sound as great as they loo</w:t>
      </w:r>
      <w:r>
        <w:rPr>
          <w:rFonts w:ascii="Times New Roman" w:eastAsia="宋体" w:hAnsi="Times New Roman"/>
        </w:rPr>
        <w:t xml:space="preserve">k, at least when you compare them to the headphones that came with your smart phones. In each of the Frames' arms is a mini speaker pumping music directly at your ears without being all up in them like typical </w:t>
      </w:r>
      <w:proofErr w:type="spellStart"/>
      <w:r>
        <w:rPr>
          <w:rFonts w:ascii="Times New Roman" w:eastAsia="宋体" w:hAnsi="Times New Roman"/>
        </w:rPr>
        <w:t>earbuds</w:t>
      </w:r>
      <w:proofErr w:type="spellEnd"/>
      <w:r>
        <w:rPr>
          <w:rFonts w:ascii="Times New Roman" w:eastAsia="宋体" w:hAnsi="Times New Roman"/>
        </w:rPr>
        <w:t xml:space="preserve"> (</w:t>
      </w:r>
      <w:proofErr w:type="spellStart"/>
      <w:r>
        <w:rPr>
          <w:rFonts w:ascii="Times New Roman" w:eastAsia="宋体" w:hAnsi="Times New Roman"/>
        </w:rPr>
        <w:t>耳塞</w:t>
      </w:r>
      <w:proofErr w:type="spellEnd"/>
      <w:r>
        <w:rPr>
          <w:rFonts w:ascii="Times New Roman" w:eastAsia="宋体" w:hAnsi="Times New Roman"/>
        </w:rPr>
        <w:t>）</w:t>
      </w:r>
      <w:r>
        <w:rPr>
          <w:rFonts w:ascii="Times New Roman" w:eastAsia="宋体" w:hAnsi="Times New Roman" w:hint="eastAsia"/>
          <w:lang w:eastAsia="zh-CN"/>
        </w:rPr>
        <w:t>.</w:t>
      </w:r>
      <w:r>
        <w:rPr>
          <w:rFonts w:ascii="Times New Roman" w:eastAsia="宋体" w:hAnsi="Times New Roman"/>
          <w:lang w:eastAsia="zh-CN"/>
        </w:rPr>
        <w:t xml:space="preserve"> </w:t>
      </w:r>
      <w:r>
        <w:rPr>
          <w:rFonts w:ascii="Times New Roman" w:eastAsia="宋体" w:hAnsi="Times New Roman"/>
        </w:rPr>
        <w:t>On the outside of each arm is an</w:t>
      </w:r>
      <w:r>
        <w:rPr>
          <w:rFonts w:ascii="Times New Roman" w:eastAsia="宋体" w:hAnsi="Times New Roman"/>
        </w:rPr>
        <w:t xml:space="preserve">other speaker designed to cancel out what the inside one is playing. The end result: music you can hear, and silence anybody nearby can appreciate. </w:t>
      </w:r>
      <w:proofErr w:type="gramStart"/>
      <w:r>
        <w:rPr>
          <w:rFonts w:ascii="Times New Roman" w:eastAsia="宋体" w:hAnsi="Times New Roman"/>
        </w:rPr>
        <w:t>Mostly.</w:t>
      </w:r>
      <w:proofErr w:type="gramEnd"/>
      <w:r>
        <w:rPr>
          <w:rFonts w:ascii="Times New Roman" w:eastAsia="宋体" w:hAnsi="Times New Roman"/>
        </w:rPr>
        <w:t xml:space="preserve"> </w:t>
      </w:r>
      <w:r>
        <w:rPr>
          <w:rFonts w:ascii="Times New Roman" w:eastAsia="宋体" w:hAnsi="Times New Roman" w:hint="eastAsia"/>
          <w:color w:val="FFFFFF"/>
          <w:sz w:val="4"/>
        </w:rPr>
        <w:t>[</w:t>
      </w:r>
    </w:p>
    <w:p w:rsidR="009E6D73" w:rsidRDefault="00300523" w:rsidP="00684675">
      <w:pPr>
        <w:pStyle w:val="a7"/>
        <w:spacing w:line="360" w:lineRule="auto"/>
        <w:jc w:val="both"/>
        <w:rPr>
          <w:rFonts w:ascii="Times New Roman" w:eastAsia="宋体" w:hAnsi="Times New Roman"/>
        </w:rPr>
      </w:pPr>
      <w:r>
        <w:rPr>
          <w:rFonts w:ascii="Times New Roman" w:eastAsia="宋体" w:hAnsi="Times New Roman"/>
        </w:rPr>
        <w:t>Of course, you shouldn't wear these indoors or in a quiet environment, like a libr</w:t>
      </w:r>
      <w:r>
        <w:rPr>
          <w:rFonts w:ascii="Times New Roman" w:eastAsia="宋体" w:hAnsi="Times New Roman"/>
        </w:rPr>
        <w:t>ary. Bose Frames are essentially wearable speakers, meaning they leak sound, so people nearby can still hear something.</w:t>
      </w:r>
    </w:p>
    <w:p w:rsidR="009E6D73" w:rsidRDefault="00300523" w:rsidP="00684675">
      <w:pPr>
        <w:pStyle w:val="a7"/>
        <w:spacing w:line="360" w:lineRule="auto"/>
        <w:jc w:val="both"/>
        <w:rPr>
          <w:rFonts w:ascii="Times New Roman" w:eastAsia="宋体" w:hAnsi="Times New Roman"/>
        </w:rPr>
      </w:pPr>
      <w:r>
        <w:rPr>
          <w:rFonts w:ascii="Times New Roman" w:eastAsia="宋体" w:hAnsi="Times New Roman"/>
        </w:rPr>
        <w:t>Bose Frames are not for everyone, nor are they great for every situation-sometimes, regular old headphones are more socially appropriate</w:t>
      </w:r>
      <w:r>
        <w:rPr>
          <w:rFonts w:ascii="Times New Roman" w:eastAsia="宋体" w:hAnsi="Times New Roman"/>
        </w:rPr>
        <w:t>. But once you get over the astonishment that you're wearing a pair of glasses with built-in speakers, you might find them becoming a seasonal addition to you. If you're in the market for sunglasses, and are willing to drop two hundred dollars on a pair, B</w:t>
      </w:r>
      <w:r>
        <w:rPr>
          <w:rFonts w:ascii="Times New Roman" w:eastAsia="宋体" w:hAnsi="Times New Roman"/>
        </w:rPr>
        <w:t xml:space="preserve">ose Frames are a solid option for every fashion forward </w:t>
      </w:r>
      <w:r>
        <w:rPr>
          <w:rFonts w:ascii="Times New Roman" w:eastAsia="宋体" w:hAnsi="Times New Roman"/>
          <w:noProof/>
          <w:lang w:eastAsia="zh-CN"/>
        </w:rPr>
        <w:drawing>
          <wp:inline distT="0" distB="0" distL="0" distR="0" wp14:anchorId="0B6B2430" wp14:editId="2857EB34">
            <wp:extent cx="15240" cy="2032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64525944" name="图片 7" descr="学科网(www.zxxk.com)--教育资源门户，提供试卷、教案、课件、论文、素材及各类教学资源下载，还有大量而丰富的教学相关资讯！"/>
                    <pic:cNvPicPr/>
                  </pic:nvPicPr>
                  <pic:blipFill>
                    <a:blip r:embed="rId10"/>
                    <a:stretch>
                      <a:fillRect/>
                    </a:stretch>
                  </pic:blipFill>
                  <pic:spPr>
                    <a:xfrm>
                      <a:off x="0" y="0"/>
                      <a:ext cx="15240" cy="20320"/>
                    </a:xfrm>
                    <a:prstGeom prst="rect">
                      <a:avLst/>
                    </a:prstGeom>
                  </pic:spPr>
                </pic:pic>
              </a:graphicData>
            </a:graphic>
          </wp:inline>
        </w:drawing>
      </w:r>
      <w:r>
        <w:rPr>
          <w:rFonts w:ascii="Times New Roman" w:eastAsia="宋体" w:hAnsi="Times New Roman"/>
        </w:rPr>
        <w:t>futurist.</w:t>
      </w:r>
    </w:p>
    <w:p w:rsidR="009E6D73" w:rsidRDefault="00300523">
      <w:pPr>
        <w:pStyle w:val="a7"/>
        <w:spacing w:line="360" w:lineRule="auto"/>
        <w:rPr>
          <w:rFonts w:ascii="Times New Roman" w:eastAsia="宋体" w:hAnsi="Times New Roman"/>
        </w:rPr>
      </w:pPr>
      <w:r>
        <w:rPr>
          <w:rFonts w:ascii="Times New Roman" w:eastAsia="宋体" w:hAnsi="Times New Roman"/>
        </w:rPr>
        <w:t>24.</w:t>
      </w:r>
      <w:r w:rsidR="00684675">
        <w:rPr>
          <w:rFonts w:ascii="Times New Roman" w:eastAsia="宋体" w:hAnsi="Times New Roman" w:hint="eastAsia"/>
          <w:lang w:eastAsia="zh-CN"/>
        </w:rPr>
        <w:t xml:space="preserve"> </w:t>
      </w:r>
      <w:r>
        <w:rPr>
          <w:rFonts w:ascii="Times New Roman" w:eastAsia="宋体" w:hAnsi="Times New Roman"/>
        </w:rPr>
        <w:t>What impressed the author's colleagues at first about Bose Frames?</w:t>
      </w:r>
    </w:p>
    <w:p w:rsidR="009E6D73" w:rsidRDefault="00300523">
      <w:pPr>
        <w:pStyle w:val="a7"/>
        <w:spacing w:line="360" w:lineRule="auto"/>
        <w:rPr>
          <w:rFonts w:ascii="Times New Roman" w:eastAsia="宋体" w:hAnsi="Times New Roman"/>
        </w:rPr>
      </w:pPr>
      <w:r>
        <w:rPr>
          <w:rFonts w:ascii="Times New Roman" w:eastAsia="宋体" w:hAnsi="Times New Roman"/>
        </w:rPr>
        <w:t>A. The low price.</w:t>
      </w:r>
    </w:p>
    <w:p w:rsidR="009E6D73" w:rsidRDefault="00300523">
      <w:pPr>
        <w:pStyle w:val="a7"/>
        <w:spacing w:line="360" w:lineRule="auto"/>
        <w:rPr>
          <w:rFonts w:ascii="Times New Roman" w:eastAsia="宋体" w:hAnsi="Times New Roman"/>
        </w:rPr>
      </w:pPr>
      <w:r>
        <w:rPr>
          <w:rFonts w:ascii="Times New Roman" w:eastAsia="宋体" w:hAnsi="Times New Roman"/>
        </w:rPr>
        <w:t>B. The good look.</w:t>
      </w:r>
    </w:p>
    <w:p w:rsidR="009E6D73" w:rsidRDefault="00300523">
      <w:pPr>
        <w:pStyle w:val="a7"/>
        <w:spacing w:line="360" w:lineRule="auto"/>
        <w:rPr>
          <w:rFonts w:ascii="Times New Roman" w:eastAsia="宋体" w:hAnsi="Times New Roman"/>
        </w:rPr>
      </w:pPr>
      <w:r>
        <w:rPr>
          <w:rFonts w:ascii="Times New Roman" w:eastAsia="宋体" w:hAnsi="Times New Roman"/>
        </w:rPr>
        <w:t xml:space="preserve">C. The limited </w:t>
      </w:r>
      <w:r>
        <w:rPr>
          <w:rFonts w:ascii="Times New Roman" w:eastAsia="宋体" w:hAnsi="Times New Roman"/>
          <w:noProof/>
          <w:lang w:eastAsia="zh-CN"/>
        </w:rPr>
        <w:drawing>
          <wp:inline distT="0" distB="0" distL="0" distR="0">
            <wp:extent cx="20320" cy="2032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78342371" name="图片 12" descr="学科网(www.zxxk.com)--教育资源门户，提供试卷、教案、课件、论文、素材及各类教学资源下载，还有大量而丰富的教学相关资讯！"/>
                    <pic:cNvPicPr/>
                  </pic:nvPicPr>
                  <pic:blipFill>
                    <a:blip r:embed="rId10"/>
                    <a:stretch>
                      <a:fillRect/>
                    </a:stretch>
                  </pic:blipFill>
                  <pic:spPr>
                    <a:xfrm>
                      <a:off x="0" y="0"/>
                      <a:ext cx="20320" cy="20320"/>
                    </a:xfrm>
                    <a:prstGeom prst="rect">
                      <a:avLst/>
                    </a:prstGeom>
                  </pic:spPr>
                </pic:pic>
              </a:graphicData>
            </a:graphic>
          </wp:inline>
        </w:drawing>
      </w:r>
      <w:r>
        <w:rPr>
          <w:rFonts w:ascii="Times New Roman" w:eastAsia="宋体" w:hAnsi="Times New Roman"/>
        </w:rPr>
        <w:t>edition.</w:t>
      </w:r>
    </w:p>
    <w:p w:rsidR="009E6D73" w:rsidRDefault="00300523">
      <w:pPr>
        <w:pStyle w:val="a7"/>
        <w:spacing w:line="360" w:lineRule="auto"/>
        <w:rPr>
          <w:rFonts w:ascii="Times New Roman" w:eastAsia="宋体" w:hAnsi="Times New Roman"/>
        </w:rPr>
      </w:pPr>
      <w:r>
        <w:rPr>
          <w:rFonts w:ascii="Times New Roman" w:eastAsia="宋体" w:hAnsi="Times New Roman"/>
        </w:rPr>
        <w:t>D. The mini speakers.</w:t>
      </w:r>
    </w:p>
    <w:p w:rsidR="009E6D73" w:rsidRDefault="00300523">
      <w:pPr>
        <w:pStyle w:val="a7"/>
        <w:spacing w:line="360" w:lineRule="auto"/>
        <w:rPr>
          <w:rFonts w:ascii="Times New Roman" w:eastAsia="宋体" w:hAnsi="Times New Roman"/>
        </w:rPr>
      </w:pPr>
      <w:r>
        <w:rPr>
          <w:rFonts w:ascii="Times New Roman" w:eastAsia="宋体" w:hAnsi="Times New Roman"/>
        </w:rPr>
        <w:t>25.</w:t>
      </w:r>
      <w:r w:rsidR="00684675">
        <w:rPr>
          <w:rFonts w:ascii="Times New Roman" w:eastAsia="宋体" w:hAnsi="Times New Roman" w:hint="eastAsia"/>
          <w:lang w:eastAsia="zh-CN"/>
        </w:rPr>
        <w:t xml:space="preserve"> </w:t>
      </w:r>
      <w:r>
        <w:rPr>
          <w:rFonts w:ascii="Times New Roman" w:eastAsia="宋体" w:hAnsi="Times New Roman"/>
        </w:rPr>
        <w:t>What are the outs</w:t>
      </w:r>
      <w:r>
        <w:rPr>
          <w:rFonts w:ascii="Times New Roman" w:eastAsia="宋体" w:hAnsi="Times New Roman"/>
          <w:noProof/>
          <w:lang w:eastAsia="zh-CN"/>
        </w:rPr>
        <w:drawing>
          <wp:inline distT="0" distB="0" distL="0" distR="0">
            <wp:extent cx="21590" cy="2032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28090765" name="图片 17" descr="学科网(www.zxxk.com)--教育资源门户，提供试卷、教案、课件、论文、素材及各类教学资源下载，还有大量而丰富的教学相关资讯！"/>
                    <pic:cNvPicPr/>
                  </pic:nvPicPr>
                  <pic:blipFill>
                    <a:blip r:embed="rId10"/>
                    <a:stretch>
                      <a:fillRect/>
                    </a:stretch>
                  </pic:blipFill>
                  <pic:spPr>
                    <a:xfrm>
                      <a:off x="0" y="0"/>
                      <a:ext cx="21590" cy="20320"/>
                    </a:xfrm>
                    <a:prstGeom prst="rect">
                      <a:avLst/>
                    </a:prstGeom>
                  </pic:spPr>
                </pic:pic>
              </a:graphicData>
            </a:graphic>
          </wp:inline>
        </w:drawing>
      </w:r>
      <w:r>
        <w:rPr>
          <w:rFonts w:ascii="Times New Roman" w:eastAsia="宋体" w:hAnsi="Times New Roman"/>
        </w:rPr>
        <w:t>ide speakers o</w:t>
      </w:r>
      <w:r>
        <w:rPr>
          <w:rFonts w:ascii="Times New Roman" w:eastAsia="宋体" w:hAnsi="Times New Roman"/>
        </w:rPr>
        <w:t>f Bose Frames used for?</w:t>
      </w:r>
    </w:p>
    <w:p w:rsidR="009E6D73" w:rsidRDefault="00300523">
      <w:pPr>
        <w:pStyle w:val="a7"/>
        <w:spacing w:line="360" w:lineRule="auto"/>
        <w:rPr>
          <w:rFonts w:ascii="Times New Roman" w:eastAsia="宋体" w:hAnsi="Times New Roman"/>
        </w:rPr>
      </w:pPr>
      <w:r>
        <w:rPr>
          <w:rFonts w:ascii="Times New Roman" w:eastAsia="宋体" w:hAnsi="Times New Roman"/>
        </w:rPr>
        <w:t>A. Avoiding leaking any sound.</w:t>
      </w:r>
    </w:p>
    <w:p w:rsidR="009E6D73" w:rsidRDefault="00300523">
      <w:pPr>
        <w:pStyle w:val="a7"/>
        <w:spacing w:line="360" w:lineRule="auto"/>
        <w:rPr>
          <w:rFonts w:ascii="Times New Roman" w:eastAsia="宋体" w:hAnsi="Times New Roman"/>
        </w:rPr>
      </w:pPr>
      <w:r>
        <w:rPr>
          <w:rFonts w:ascii="Times New Roman" w:eastAsia="宋体" w:hAnsi="Times New Roman"/>
        </w:rPr>
        <w:lastRenderedPageBreak/>
        <w:t>B. Connecting</w:t>
      </w:r>
      <w:r>
        <w:rPr>
          <w:rFonts w:ascii="Times New Roman" w:eastAsia="宋体" w:hAnsi="Times New Roman"/>
          <w:noProof/>
          <w:lang w:eastAsia="zh-CN"/>
        </w:rPr>
        <w:drawing>
          <wp:inline distT="0" distB="0" distL="0" distR="0">
            <wp:extent cx="24130" cy="1905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09470328" name="图片 16" descr="学科网(www.zxxk.com)--教育资源门户，提供试卷、教案、课件、论文、素材及各类教学资源下载，还有大量而丰富的教学相关资讯！"/>
                    <pic:cNvPicPr/>
                  </pic:nvPicPr>
                  <pic:blipFill>
                    <a:blip r:embed="rId10"/>
                    <a:stretch>
                      <a:fillRect/>
                    </a:stretch>
                  </pic:blipFill>
                  <pic:spPr>
                    <a:xfrm>
                      <a:off x="0" y="0"/>
                      <a:ext cx="24130" cy="19050"/>
                    </a:xfrm>
                    <a:prstGeom prst="rect">
                      <a:avLst/>
                    </a:prstGeom>
                  </pic:spPr>
                </pic:pic>
              </a:graphicData>
            </a:graphic>
          </wp:inline>
        </w:drawing>
      </w:r>
      <w:r>
        <w:rPr>
          <w:rFonts w:ascii="Times New Roman" w:eastAsia="宋体" w:hAnsi="Times New Roman"/>
        </w:rPr>
        <w:t xml:space="preserve"> to smart phones.</w:t>
      </w:r>
    </w:p>
    <w:p w:rsidR="009E6D73" w:rsidRDefault="00300523">
      <w:pPr>
        <w:pStyle w:val="a7"/>
        <w:spacing w:line="360" w:lineRule="auto"/>
        <w:rPr>
          <w:rFonts w:ascii="Times New Roman" w:eastAsia="宋体" w:hAnsi="Times New Roman"/>
        </w:rPr>
      </w:pPr>
      <w:r>
        <w:rPr>
          <w:rFonts w:ascii="Times New Roman" w:eastAsia="宋体" w:hAnsi="Times New Roman"/>
        </w:rPr>
        <w:t>C. Pumping music directly into ears.</w:t>
      </w:r>
    </w:p>
    <w:p w:rsidR="009E6D73" w:rsidRDefault="00300523">
      <w:pPr>
        <w:pStyle w:val="a7"/>
        <w:spacing w:line="360" w:lineRule="auto"/>
        <w:rPr>
          <w:rFonts w:ascii="Times New Roman" w:eastAsia="宋体" w:hAnsi="Times New Roman"/>
        </w:rPr>
      </w:pPr>
      <w:r>
        <w:rPr>
          <w:rFonts w:ascii="Times New Roman" w:eastAsia="宋体" w:hAnsi="Times New Roman"/>
        </w:rPr>
        <w:t>D. Decreasing disturbance to people around.</w:t>
      </w:r>
    </w:p>
    <w:p w:rsidR="009E6D73" w:rsidRDefault="00300523">
      <w:pPr>
        <w:pStyle w:val="a7"/>
        <w:spacing w:line="360" w:lineRule="auto"/>
        <w:rPr>
          <w:rFonts w:ascii="Times New Roman" w:eastAsia="宋体" w:hAnsi="Times New Roman"/>
        </w:rPr>
      </w:pPr>
      <w:r>
        <w:rPr>
          <w:rFonts w:ascii="Times New Roman" w:eastAsia="宋体" w:hAnsi="Times New Roman"/>
        </w:rPr>
        <w:t>26.</w:t>
      </w:r>
      <w:r w:rsidR="00684675">
        <w:rPr>
          <w:rFonts w:ascii="Times New Roman" w:eastAsia="宋体" w:hAnsi="Times New Roman" w:hint="eastAsia"/>
          <w:lang w:eastAsia="zh-CN"/>
        </w:rPr>
        <w:t xml:space="preserve"> </w:t>
      </w:r>
      <w:r>
        <w:rPr>
          <w:rFonts w:ascii="Times New Roman" w:eastAsia="宋体" w:hAnsi="Times New Roman"/>
        </w:rPr>
        <w:t>For what purpose does the author write the text?</w:t>
      </w:r>
    </w:p>
    <w:p w:rsidR="009E6D73" w:rsidRDefault="00300523">
      <w:pPr>
        <w:pStyle w:val="a7"/>
        <w:spacing w:line="360" w:lineRule="auto"/>
        <w:rPr>
          <w:rFonts w:ascii="Times New Roman" w:eastAsia="宋体" w:hAnsi="Times New Roman"/>
        </w:rPr>
      </w:pPr>
      <w:r>
        <w:rPr>
          <w:rFonts w:ascii="Times New Roman" w:eastAsia="宋体" w:hAnsi="Times New Roman"/>
        </w:rPr>
        <w:t>A. To give tips on how to choose sui</w:t>
      </w:r>
      <w:r>
        <w:rPr>
          <w:rFonts w:ascii="Times New Roman" w:eastAsia="宋体" w:hAnsi="Times New Roman"/>
        </w:rPr>
        <w:t>table sunglasses.</w:t>
      </w:r>
    </w:p>
    <w:p w:rsidR="009E6D73" w:rsidRDefault="00300523">
      <w:pPr>
        <w:pStyle w:val="a7"/>
        <w:spacing w:line="360" w:lineRule="auto"/>
        <w:rPr>
          <w:rFonts w:ascii="Times New Roman" w:eastAsia="宋体" w:hAnsi="Times New Roman"/>
        </w:rPr>
      </w:pPr>
      <w:r>
        <w:rPr>
          <w:rFonts w:ascii="Times New Roman" w:eastAsia="宋体" w:hAnsi="Times New Roman"/>
        </w:rPr>
        <w:t>B. To compare traditional and high-tech sunglasses.</w:t>
      </w:r>
    </w:p>
    <w:p w:rsidR="009E6D73" w:rsidRDefault="00300523">
      <w:pPr>
        <w:pStyle w:val="a7"/>
        <w:spacing w:line="360" w:lineRule="auto"/>
        <w:rPr>
          <w:rFonts w:ascii="Times New Roman" w:eastAsia="宋体" w:hAnsi="Times New Roman"/>
        </w:rPr>
      </w:pPr>
      <w:r>
        <w:rPr>
          <w:rFonts w:ascii="Times New Roman" w:eastAsia="宋体" w:hAnsi="Times New Roman"/>
        </w:rPr>
        <w:t>C. To introduce the newly designed Bose sunglasses.</w:t>
      </w:r>
    </w:p>
    <w:p w:rsidR="009E6D73" w:rsidRDefault="00300523">
      <w:pPr>
        <w:pStyle w:val="a7"/>
        <w:spacing w:line="360" w:lineRule="auto"/>
        <w:rPr>
          <w:rFonts w:ascii="Times New Roman" w:eastAsia="宋体" w:hAnsi="Times New Roman"/>
        </w:rPr>
      </w:pPr>
      <w:r>
        <w:rPr>
          <w:rFonts w:ascii="Times New Roman" w:eastAsia="宋体" w:hAnsi="Times New Roman"/>
        </w:rPr>
        <w:t>D. To share the experience of wearing Bose sunglasses.</w:t>
      </w:r>
    </w:p>
    <w:p w:rsidR="009E6D73" w:rsidRDefault="00300523">
      <w:pPr>
        <w:pStyle w:val="a7"/>
        <w:spacing w:line="360" w:lineRule="auto"/>
        <w:jc w:val="center"/>
        <w:rPr>
          <w:rFonts w:ascii="Times New Roman" w:eastAsia="宋体" w:hAnsi="Times New Roman"/>
          <w:b/>
          <w:bCs/>
        </w:rPr>
      </w:pPr>
      <w:r>
        <w:rPr>
          <w:rFonts w:ascii="Times New Roman" w:eastAsia="宋体" w:hAnsi="Times New Roman"/>
          <w:b/>
          <w:bCs/>
        </w:rPr>
        <w:t>C</w:t>
      </w:r>
    </w:p>
    <w:p w:rsidR="009E6D73" w:rsidRDefault="00300523" w:rsidP="00684675">
      <w:pPr>
        <w:pStyle w:val="a7"/>
        <w:spacing w:line="360" w:lineRule="auto"/>
        <w:jc w:val="both"/>
        <w:rPr>
          <w:rFonts w:ascii="Times New Roman" w:eastAsia="宋体" w:hAnsi="Times New Roman"/>
        </w:rPr>
      </w:pPr>
      <w:r>
        <w:rPr>
          <w:rFonts w:ascii="Times New Roman" w:eastAsia="宋体" w:hAnsi="Times New Roman"/>
        </w:rPr>
        <w:t>Growing up as kids we are told to share our toys and not to be selfish. We also live in an age when discussing our feelings is encouraged. But when does it all become too much? With new crazes trending all the time, such as dance challenges and wearing a c</w:t>
      </w:r>
      <w:r>
        <w:rPr>
          <w:rFonts w:ascii="Times New Roman" w:eastAsia="宋体" w:hAnsi="Times New Roman"/>
        </w:rPr>
        <w:t xml:space="preserve">arpet as a dress, the question is: when can sharing become oversharing on social media? </w:t>
      </w:r>
    </w:p>
    <w:p w:rsidR="009E6D73" w:rsidRDefault="00300523" w:rsidP="00684675">
      <w:pPr>
        <w:pStyle w:val="a7"/>
        <w:spacing w:line="360" w:lineRule="auto"/>
        <w:jc w:val="both"/>
        <w:rPr>
          <w:rFonts w:ascii="Times New Roman" w:eastAsia="宋体" w:hAnsi="Times New Roman"/>
        </w:rPr>
      </w:pPr>
      <w:r>
        <w:rPr>
          <w:rFonts w:ascii="Times New Roman" w:eastAsia="宋体" w:hAnsi="Times New Roman"/>
        </w:rPr>
        <w:t xml:space="preserve">“Oversharing” has become associated with social media, but it isn't </w:t>
      </w:r>
      <w:r w:rsidRPr="00684675">
        <w:rPr>
          <w:rFonts w:ascii="Times New Roman" w:eastAsia="宋体" w:hAnsi="Times New Roman"/>
          <w:u w:val="single"/>
        </w:rPr>
        <w:t>exclusive</w:t>
      </w:r>
      <w:r>
        <w:rPr>
          <w:rFonts w:ascii="Times New Roman" w:eastAsia="宋体" w:hAnsi="Times New Roman"/>
        </w:rPr>
        <w:t xml:space="preserve"> to this platform. Imagine you head to a party and meet </w:t>
      </w:r>
      <w:r>
        <w:rPr>
          <w:rFonts w:ascii="Times New Roman" w:eastAsia="宋体" w:hAnsi="Times New Roman" w:hint="eastAsia"/>
          <w:lang w:eastAsia="zh-CN"/>
        </w:rPr>
        <w:t xml:space="preserve">x k w </w:t>
      </w:r>
      <w:r>
        <w:rPr>
          <w:rFonts w:ascii="Times New Roman" w:eastAsia="宋体" w:hAnsi="Times New Roman"/>
        </w:rPr>
        <w:t>someone. Within five minutes</w:t>
      </w:r>
      <w:r>
        <w:rPr>
          <w:rFonts w:ascii="Times New Roman" w:eastAsia="宋体" w:hAnsi="Times New Roman"/>
        </w:rPr>
        <w:t xml:space="preserve"> they have revealed private details about their life. While some of us may try to escape these people, according to marriage advisor Carolyn Cole, this form of oversharing could come from a strong desire to connect with someone. But how does this translate</w:t>
      </w:r>
      <w:r>
        <w:rPr>
          <w:rFonts w:ascii="Times New Roman" w:eastAsia="宋体" w:hAnsi="Times New Roman"/>
        </w:rPr>
        <w:t xml:space="preserve"> to social media?</w:t>
      </w:r>
    </w:p>
    <w:p w:rsidR="009E6D73" w:rsidRDefault="00300523" w:rsidP="00684675">
      <w:pPr>
        <w:pStyle w:val="a7"/>
        <w:spacing w:line="360" w:lineRule="auto"/>
        <w:jc w:val="both"/>
        <w:rPr>
          <w:rFonts w:ascii="Times New Roman" w:eastAsia="宋体" w:hAnsi="Times New Roman"/>
        </w:rPr>
      </w:pPr>
      <w:r>
        <w:rPr>
          <w:rFonts w:ascii="Times New Roman" w:eastAsia="宋体" w:hAnsi="Times New Roman"/>
        </w:rPr>
        <w:t xml:space="preserve">Dr. Christopher Hand, a lecturer in </w:t>
      </w:r>
      <w:proofErr w:type="spellStart"/>
      <w:r>
        <w:rPr>
          <w:rFonts w:ascii="Times New Roman" w:eastAsia="宋体" w:hAnsi="Times New Roman"/>
        </w:rPr>
        <w:t>cyberpsychology</w:t>
      </w:r>
      <w:proofErr w:type="spellEnd"/>
      <w:r>
        <w:rPr>
          <w:rFonts w:ascii="Times New Roman" w:eastAsia="宋体" w:hAnsi="Times New Roman"/>
        </w:rPr>
        <w:t xml:space="preserve"> (</w:t>
      </w:r>
      <w:proofErr w:type="spellStart"/>
      <w:r>
        <w:rPr>
          <w:rFonts w:ascii="Times New Roman" w:eastAsia="宋体" w:hAnsi="Times New Roman"/>
        </w:rPr>
        <w:t>网络心理学</w:t>
      </w:r>
      <w:proofErr w:type="spellEnd"/>
      <w:r>
        <w:rPr>
          <w:rFonts w:ascii="Times New Roman" w:eastAsia="宋体" w:hAnsi="Times New Roman"/>
        </w:rPr>
        <w:t>），</w:t>
      </w:r>
      <w:r>
        <w:rPr>
          <w:rFonts w:ascii="Times New Roman" w:eastAsia="宋体" w:hAnsi="Times New Roman"/>
        </w:rPr>
        <w:t>says the more details people disclose, the less sympathy we express when things go wrong. It seems that searching for sympathy by oversharing is generally considered as</w:t>
      </w:r>
      <w:r>
        <w:rPr>
          <w:rFonts w:ascii="Times New Roman" w:eastAsia="宋体" w:hAnsi="Times New Roman"/>
          <w:noProof/>
          <w:lang w:eastAsia="zh-CN"/>
        </w:rPr>
        <w:drawing>
          <wp:inline distT="0" distB="0" distL="0" distR="0" wp14:anchorId="764CA3EE" wp14:editId="7539E0C3">
            <wp:extent cx="12700" cy="1397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67380629" name="图片 9" descr="学科网(www.zxxk.com)--教育资源门户，提供试卷、教案、课件、论文、素材及各类教学资源下载，还有大量而丰富的教学相关资讯！"/>
                    <pic:cNvPicPr/>
                  </pic:nvPicPr>
                  <pic:blipFill>
                    <a:blip r:embed="rId10"/>
                    <a:stretch>
                      <a:fillRect/>
                    </a:stretch>
                  </pic:blipFill>
                  <pic:spPr>
                    <a:xfrm>
                      <a:off x="0" y="0"/>
                      <a:ext cx="12700" cy="13970"/>
                    </a:xfrm>
                    <a:prstGeom prst="rect">
                      <a:avLst/>
                    </a:prstGeom>
                  </pic:spPr>
                </pic:pic>
              </a:graphicData>
            </a:graphic>
          </wp:inline>
        </w:drawing>
      </w:r>
      <w:r>
        <w:rPr>
          <w:rFonts w:ascii="Times New Roman" w:eastAsia="宋体" w:hAnsi="Times New Roman"/>
        </w:rPr>
        <w:t xml:space="preserve"> negative</w:t>
      </w:r>
      <w:r>
        <w:rPr>
          <w:rFonts w:ascii="Times New Roman" w:eastAsia="宋体" w:hAnsi="Times New Roman"/>
        </w:rPr>
        <w:t xml:space="preserve"> rather than the cry for help it could really be.</w:t>
      </w:r>
    </w:p>
    <w:p w:rsidR="009E6D73" w:rsidRDefault="00300523" w:rsidP="00684675">
      <w:pPr>
        <w:pStyle w:val="a7"/>
        <w:spacing w:line="360" w:lineRule="auto"/>
        <w:jc w:val="both"/>
        <w:rPr>
          <w:rFonts w:ascii="Times New Roman" w:eastAsia="宋体" w:hAnsi="Times New Roman"/>
        </w:rPr>
      </w:pPr>
      <w:r>
        <w:rPr>
          <w:rFonts w:ascii="Times New Roman" w:eastAsia="宋体" w:hAnsi="Times New Roman"/>
        </w:rPr>
        <w:t xml:space="preserve">However, Dr. Hand's research also seems to suggest that the more we post on a platform, the more socially attractive </w:t>
      </w:r>
      <w:proofErr w:type="gramStart"/>
      <w:r>
        <w:rPr>
          <w:rFonts w:ascii="Times New Roman" w:eastAsia="宋体" w:hAnsi="Times New Roman"/>
        </w:rPr>
        <w:t>we</w:t>
      </w:r>
      <w:proofErr w:type="gramEnd"/>
      <w:r>
        <w:rPr>
          <w:rFonts w:ascii="Times New Roman" w:eastAsia="宋体" w:hAnsi="Times New Roman"/>
        </w:rPr>
        <w:t xml:space="preserve"> become-provided that the posts that we bang out are positive. Even back in 2015, Gwend</w:t>
      </w:r>
      <w:r>
        <w:rPr>
          <w:rFonts w:ascii="Times New Roman" w:eastAsia="宋体" w:hAnsi="Times New Roman"/>
        </w:rPr>
        <w:t xml:space="preserve">olyn </w:t>
      </w:r>
      <w:proofErr w:type="spellStart"/>
      <w:r>
        <w:rPr>
          <w:rFonts w:ascii="Times New Roman" w:eastAsia="宋体" w:hAnsi="Times New Roman"/>
        </w:rPr>
        <w:t>Seidman</w:t>
      </w:r>
      <w:proofErr w:type="spellEnd"/>
      <w:r>
        <w:rPr>
          <w:rFonts w:ascii="Times New Roman" w:eastAsia="宋体" w:hAnsi="Times New Roman"/>
        </w:rPr>
        <w:t xml:space="preserve"> PhD said that we should avoid complaining and being negative online. We should also avoid showing off, especially about our love lives. It makes sense-if your date is going “that well", would you really have time to share a photo with text?</w:t>
      </w:r>
    </w:p>
    <w:p w:rsidR="009E6D73" w:rsidRDefault="00300523" w:rsidP="00684675">
      <w:pPr>
        <w:pStyle w:val="a7"/>
        <w:spacing w:line="360" w:lineRule="auto"/>
        <w:jc w:val="both"/>
        <w:rPr>
          <w:rFonts w:ascii="Times New Roman" w:eastAsia="宋体" w:hAnsi="Times New Roman"/>
        </w:rPr>
      </w:pPr>
      <w:r>
        <w:rPr>
          <w:rFonts w:ascii="Times New Roman" w:eastAsia="宋体" w:hAnsi="Times New Roman"/>
        </w:rPr>
        <w:t>So</w:t>
      </w:r>
      <w:r>
        <w:rPr>
          <w:rFonts w:ascii="Times New Roman" w:eastAsia="宋体" w:hAnsi="Times New Roman"/>
        </w:rPr>
        <w:t>, how can you know if you are oversharing? Well, why not ask your friends in real life. They would probably be happy to tell you if your posts about your breakfast or your complaints about your lack of money really are too much.</w:t>
      </w:r>
    </w:p>
    <w:p w:rsidR="009E6D73" w:rsidRDefault="00300523">
      <w:pPr>
        <w:pStyle w:val="a7"/>
        <w:spacing w:line="360" w:lineRule="auto"/>
        <w:rPr>
          <w:rFonts w:ascii="Times New Roman" w:eastAsia="宋体" w:hAnsi="Times New Roman"/>
        </w:rPr>
      </w:pPr>
      <w:r>
        <w:rPr>
          <w:rFonts w:ascii="Times New Roman" w:eastAsia="宋体" w:hAnsi="Times New Roman"/>
        </w:rPr>
        <w:t>27.</w:t>
      </w:r>
      <w:r w:rsidR="00684675">
        <w:rPr>
          <w:rFonts w:ascii="Times New Roman" w:eastAsia="宋体" w:hAnsi="Times New Roman" w:hint="eastAsia"/>
          <w:lang w:eastAsia="zh-CN"/>
        </w:rPr>
        <w:t xml:space="preserve"> </w:t>
      </w:r>
      <w:r>
        <w:rPr>
          <w:rFonts w:ascii="Times New Roman" w:eastAsia="宋体" w:hAnsi="Times New Roman"/>
        </w:rPr>
        <w:t>What does the underlined</w:t>
      </w:r>
      <w:r>
        <w:rPr>
          <w:rFonts w:ascii="Times New Roman" w:eastAsia="宋体" w:hAnsi="Times New Roman"/>
        </w:rPr>
        <w:t xml:space="preserve"> word “exclusive" in paragraph 2 mean?</w:t>
      </w:r>
    </w:p>
    <w:p w:rsidR="009E6D73" w:rsidRDefault="00300523">
      <w:pPr>
        <w:pStyle w:val="a7"/>
        <w:spacing w:line="360" w:lineRule="auto"/>
        <w:rPr>
          <w:rFonts w:ascii="Times New Roman" w:eastAsia="宋体" w:hAnsi="Times New Roman"/>
        </w:rPr>
      </w:pPr>
      <w:r>
        <w:rPr>
          <w:rFonts w:ascii="Times New Roman" w:eastAsia="宋体" w:hAnsi="Times New Roman"/>
        </w:rPr>
        <w:t>A. Unique.</w:t>
      </w:r>
    </w:p>
    <w:p w:rsidR="009E6D73" w:rsidRDefault="00300523">
      <w:pPr>
        <w:pStyle w:val="a7"/>
        <w:spacing w:line="360" w:lineRule="auto"/>
        <w:rPr>
          <w:rFonts w:ascii="Times New Roman" w:eastAsia="宋体" w:hAnsi="Times New Roman"/>
        </w:rPr>
      </w:pPr>
      <w:r>
        <w:rPr>
          <w:rFonts w:ascii="Times New Roman" w:eastAsia="宋体" w:hAnsi="Times New Roman"/>
        </w:rPr>
        <w:t>B. Similar.</w:t>
      </w:r>
    </w:p>
    <w:p w:rsidR="009E6D73" w:rsidRDefault="00300523">
      <w:pPr>
        <w:pStyle w:val="a7"/>
        <w:spacing w:line="360" w:lineRule="auto"/>
        <w:rPr>
          <w:rFonts w:ascii="Times New Roman" w:eastAsia="宋体" w:hAnsi="Times New Roman"/>
        </w:rPr>
      </w:pPr>
      <w:r>
        <w:rPr>
          <w:rFonts w:ascii="Times New Roman" w:eastAsia="宋体" w:hAnsi="Times New Roman"/>
        </w:rPr>
        <w:lastRenderedPageBreak/>
        <w:t>C. Relevant.</w:t>
      </w:r>
    </w:p>
    <w:p w:rsidR="009E6D73" w:rsidRDefault="00300523">
      <w:pPr>
        <w:pStyle w:val="a7"/>
        <w:spacing w:line="360" w:lineRule="auto"/>
        <w:rPr>
          <w:rFonts w:ascii="Times New Roman" w:eastAsia="宋体" w:hAnsi="Times New Roman"/>
        </w:rPr>
      </w:pPr>
      <w:r>
        <w:rPr>
          <w:rFonts w:ascii="Times New Roman" w:eastAsia="宋体" w:hAnsi="Times New Roman"/>
        </w:rPr>
        <w:t>D. Fundamental</w:t>
      </w:r>
      <w:proofErr w:type="gramStart"/>
      <w:r>
        <w:rPr>
          <w:rFonts w:ascii="Times New Roman" w:eastAsia="宋体" w:hAnsi="Times New Roman"/>
        </w:rPr>
        <w:t>.</w:t>
      </w:r>
      <w:r>
        <w:rPr>
          <w:rFonts w:ascii="Times New Roman" w:eastAsia="宋体" w:hAnsi="Times New Roman" w:hint="eastAsia"/>
          <w:color w:val="FFFFFF"/>
          <w:sz w:val="4"/>
        </w:rPr>
        <w:t>[</w:t>
      </w:r>
      <w:proofErr w:type="gramEnd"/>
      <w:r>
        <w:rPr>
          <w:rFonts w:ascii="Times New Roman" w:eastAsia="宋体" w:hAnsi="Times New Roman" w:hint="eastAsia"/>
          <w:color w:val="FFFFFF"/>
          <w:sz w:val="4"/>
        </w:rPr>
        <w:t>来源</w:t>
      </w:r>
      <w:r>
        <w:rPr>
          <w:rFonts w:ascii="Times New Roman" w:eastAsia="宋体" w:hAnsi="Times New Roman" w:hint="eastAsia"/>
          <w:color w:val="FFFFFF"/>
          <w:sz w:val="4"/>
        </w:rPr>
        <w:t>:Z|xx|k.Com]</w:t>
      </w:r>
    </w:p>
    <w:p w:rsidR="009E6D73" w:rsidRDefault="00300523">
      <w:pPr>
        <w:pStyle w:val="a7"/>
        <w:spacing w:line="360" w:lineRule="auto"/>
        <w:rPr>
          <w:rFonts w:ascii="Times New Roman" w:eastAsia="宋体" w:hAnsi="Times New Roman"/>
        </w:rPr>
      </w:pPr>
      <w:r>
        <w:rPr>
          <w:rFonts w:ascii="Times New Roman" w:eastAsia="宋体" w:hAnsi="Times New Roman"/>
        </w:rPr>
        <w:t>28.</w:t>
      </w:r>
      <w:r w:rsidR="00684675">
        <w:rPr>
          <w:rFonts w:ascii="Times New Roman" w:eastAsia="宋体" w:hAnsi="Times New Roman" w:hint="eastAsia"/>
          <w:lang w:eastAsia="zh-CN"/>
        </w:rPr>
        <w:t xml:space="preserve"> </w:t>
      </w:r>
      <w:r>
        <w:rPr>
          <w:rFonts w:ascii="Times New Roman" w:eastAsia="宋体" w:hAnsi="Times New Roman"/>
        </w:rPr>
        <w:t>Why do some people prefer oversharing at parties?</w:t>
      </w:r>
    </w:p>
    <w:p w:rsidR="009E6D73" w:rsidRDefault="00300523">
      <w:pPr>
        <w:pStyle w:val="a7"/>
        <w:spacing w:line="360" w:lineRule="auto"/>
        <w:rPr>
          <w:rFonts w:ascii="Times New Roman" w:eastAsia="宋体" w:hAnsi="Times New Roman"/>
        </w:rPr>
      </w:pPr>
      <w:r>
        <w:rPr>
          <w:rFonts w:ascii="Times New Roman" w:eastAsia="宋体" w:hAnsi="Times New Roman"/>
        </w:rPr>
        <w:t>A. To draw others' attention.</w:t>
      </w:r>
    </w:p>
    <w:p w:rsidR="009E6D73" w:rsidRDefault="00300523">
      <w:pPr>
        <w:pStyle w:val="a7"/>
        <w:spacing w:line="360" w:lineRule="auto"/>
        <w:rPr>
          <w:rFonts w:ascii="Times New Roman" w:eastAsia="宋体" w:hAnsi="Times New Roman"/>
        </w:rPr>
      </w:pPr>
      <w:r>
        <w:rPr>
          <w:rFonts w:ascii="Times New Roman" w:eastAsia="宋体" w:hAnsi="Times New Roman"/>
        </w:rPr>
        <w:t>B. To satisfy others' curiosity.</w:t>
      </w:r>
    </w:p>
    <w:p w:rsidR="009E6D73" w:rsidRDefault="00300523">
      <w:pPr>
        <w:pStyle w:val="a7"/>
        <w:spacing w:line="360" w:lineRule="auto"/>
        <w:rPr>
          <w:rFonts w:ascii="Times New Roman" w:eastAsia="宋体" w:hAnsi="Times New Roman"/>
        </w:rPr>
      </w:pPr>
      <w:r>
        <w:rPr>
          <w:rFonts w:ascii="Times New Roman" w:eastAsia="宋体" w:hAnsi="Times New Roman"/>
        </w:rPr>
        <w:t>C. To remove negative feelings.</w:t>
      </w:r>
    </w:p>
    <w:p w:rsidR="009E6D73" w:rsidRDefault="00300523">
      <w:pPr>
        <w:pStyle w:val="a7"/>
        <w:spacing w:line="360" w:lineRule="auto"/>
        <w:rPr>
          <w:rFonts w:ascii="Times New Roman" w:eastAsia="宋体" w:hAnsi="Times New Roman"/>
        </w:rPr>
      </w:pPr>
      <w:r>
        <w:rPr>
          <w:rFonts w:ascii="Times New Roman" w:eastAsia="宋体" w:hAnsi="Times New Roman"/>
        </w:rPr>
        <w:t>D.</w:t>
      </w:r>
      <w:r>
        <w:rPr>
          <w:rFonts w:ascii="Times New Roman" w:eastAsia="宋体" w:hAnsi="Times New Roman"/>
        </w:rPr>
        <w:t xml:space="preserve"> To develop good relationships.</w:t>
      </w:r>
    </w:p>
    <w:p w:rsidR="009E6D73" w:rsidRDefault="00300523">
      <w:pPr>
        <w:pStyle w:val="a7"/>
        <w:spacing w:line="360" w:lineRule="auto"/>
        <w:rPr>
          <w:rFonts w:ascii="Times New Roman" w:eastAsia="宋体" w:hAnsi="Times New Roman"/>
        </w:rPr>
      </w:pPr>
      <w:r>
        <w:rPr>
          <w:rFonts w:ascii="Times New Roman" w:eastAsia="宋体" w:hAnsi="Times New Roman"/>
        </w:rPr>
        <w:t>29.</w:t>
      </w:r>
      <w:r w:rsidR="00684675">
        <w:rPr>
          <w:rFonts w:ascii="Times New Roman" w:eastAsia="宋体" w:hAnsi="Times New Roman" w:hint="eastAsia"/>
          <w:lang w:eastAsia="zh-CN"/>
        </w:rPr>
        <w:t xml:space="preserve"> </w:t>
      </w:r>
      <w:r>
        <w:rPr>
          <w:rFonts w:ascii="Times New Roman" w:eastAsia="宋体" w:hAnsi="Times New Roman"/>
        </w:rPr>
        <w:t>Which of the following may Dr. Hand agree with?</w:t>
      </w:r>
    </w:p>
    <w:p w:rsidR="009E6D73" w:rsidRDefault="00300523">
      <w:pPr>
        <w:pStyle w:val="a7"/>
        <w:spacing w:line="360" w:lineRule="auto"/>
        <w:rPr>
          <w:rFonts w:ascii="Times New Roman" w:eastAsia="宋体" w:hAnsi="Times New Roman"/>
        </w:rPr>
      </w:pPr>
      <w:r>
        <w:rPr>
          <w:rFonts w:ascii="Times New Roman" w:eastAsia="宋体" w:hAnsi="Times New Roman"/>
        </w:rPr>
        <w:t>A. Sharing more details online can attract more sympathy.</w:t>
      </w:r>
    </w:p>
    <w:p w:rsidR="009E6D73" w:rsidRDefault="00300523">
      <w:pPr>
        <w:pStyle w:val="a7"/>
        <w:spacing w:line="360" w:lineRule="auto"/>
        <w:rPr>
          <w:rFonts w:ascii="Times New Roman" w:eastAsia="宋体" w:hAnsi="Times New Roman"/>
        </w:rPr>
      </w:pPr>
      <w:r>
        <w:rPr>
          <w:rFonts w:ascii="Times New Roman" w:eastAsia="宋体" w:hAnsi="Times New Roman"/>
        </w:rPr>
        <w:t>B. Oversharing negative experiences is equal to crying for help.</w:t>
      </w:r>
    </w:p>
    <w:p w:rsidR="009E6D73" w:rsidRDefault="00300523">
      <w:pPr>
        <w:pStyle w:val="a7"/>
        <w:spacing w:line="360" w:lineRule="auto"/>
        <w:rPr>
          <w:rFonts w:ascii="Times New Roman" w:eastAsia="宋体" w:hAnsi="Times New Roman"/>
        </w:rPr>
      </w:pPr>
      <w:r>
        <w:rPr>
          <w:rFonts w:ascii="Times New Roman" w:eastAsia="宋体" w:hAnsi="Times New Roman"/>
        </w:rPr>
        <w:t>C. Sharing negative posts can't help one become so</w:t>
      </w:r>
      <w:r>
        <w:rPr>
          <w:rFonts w:ascii="Times New Roman" w:eastAsia="宋体" w:hAnsi="Times New Roman"/>
        </w:rPr>
        <w:t>cially attractive.</w:t>
      </w:r>
    </w:p>
    <w:p w:rsidR="009E6D73" w:rsidRDefault="00300523">
      <w:pPr>
        <w:pStyle w:val="a7"/>
        <w:spacing w:line="360" w:lineRule="auto"/>
        <w:rPr>
          <w:rFonts w:ascii="Times New Roman" w:eastAsia="宋体" w:hAnsi="Times New Roman"/>
        </w:rPr>
      </w:pPr>
      <w:r>
        <w:rPr>
          <w:rFonts w:ascii="Times New Roman" w:eastAsia="宋体" w:hAnsi="Times New Roman"/>
        </w:rPr>
        <w:t>D. Oversharing isn't likely to happen online when things go wrong.</w:t>
      </w:r>
    </w:p>
    <w:p w:rsidR="009E6D73" w:rsidRDefault="00300523">
      <w:pPr>
        <w:pStyle w:val="a7"/>
        <w:spacing w:line="360" w:lineRule="auto"/>
        <w:rPr>
          <w:rFonts w:ascii="Times New Roman" w:eastAsia="宋体" w:hAnsi="Times New Roman"/>
        </w:rPr>
      </w:pPr>
      <w:r>
        <w:rPr>
          <w:rFonts w:ascii="Times New Roman" w:eastAsia="宋体" w:hAnsi="Times New Roman"/>
        </w:rPr>
        <w:t>30.</w:t>
      </w:r>
      <w:r w:rsidR="00684675">
        <w:rPr>
          <w:rFonts w:ascii="Times New Roman" w:eastAsia="宋体" w:hAnsi="Times New Roman" w:hint="eastAsia"/>
          <w:lang w:eastAsia="zh-CN"/>
        </w:rPr>
        <w:t xml:space="preserve"> </w:t>
      </w:r>
      <w:r>
        <w:rPr>
          <w:rFonts w:ascii="Times New Roman" w:eastAsia="宋体" w:hAnsi="Times New Roman"/>
        </w:rPr>
        <w:t>According to the text, what should be avoided for online sharing?</w:t>
      </w:r>
    </w:p>
    <w:p w:rsidR="009E6D73" w:rsidRDefault="00300523">
      <w:pPr>
        <w:pStyle w:val="a7"/>
        <w:spacing w:line="360" w:lineRule="auto"/>
        <w:rPr>
          <w:rFonts w:ascii="Times New Roman" w:eastAsia="宋体" w:hAnsi="Times New Roman"/>
        </w:rPr>
      </w:pPr>
      <w:r>
        <w:rPr>
          <w:rFonts w:ascii="Times New Roman" w:eastAsia="宋体" w:hAnsi="Times New Roman"/>
        </w:rPr>
        <w:t>A. Reflecting on past bad manners.</w:t>
      </w:r>
    </w:p>
    <w:p w:rsidR="009E6D73" w:rsidRDefault="00300523">
      <w:pPr>
        <w:pStyle w:val="a7"/>
        <w:spacing w:line="360" w:lineRule="auto"/>
        <w:rPr>
          <w:rFonts w:ascii="Times New Roman" w:eastAsia="宋体" w:hAnsi="Times New Roman"/>
        </w:rPr>
      </w:pPr>
      <w:r>
        <w:rPr>
          <w:rFonts w:ascii="Times New Roman" w:eastAsia="宋体" w:hAnsi="Times New Roman"/>
        </w:rPr>
        <w:t>B. Showing a great many expensive goods.</w:t>
      </w:r>
    </w:p>
    <w:p w:rsidR="009E6D73" w:rsidRDefault="00300523">
      <w:pPr>
        <w:pStyle w:val="a7"/>
        <w:spacing w:line="360" w:lineRule="auto"/>
        <w:rPr>
          <w:rFonts w:ascii="Times New Roman" w:eastAsia="宋体" w:hAnsi="Times New Roman"/>
        </w:rPr>
      </w:pPr>
      <w:r>
        <w:rPr>
          <w:rFonts w:ascii="Times New Roman" w:eastAsia="宋体" w:hAnsi="Times New Roman"/>
        </w:rPr>
        <w:t>C. Writing a recipe for a</w:t>
      </w:r>
      <w:r>
        <w:rPr>
          <w:rFonts w:ascii="Times New Roman" w:eastAsia="宋体" w:hAnsi="Times New Roman"/>
        </w:rPr>
        <w:t xml:space="preserve"> balanced breakfast.</w:t>
      </w:r>
    </w:p>
    <w:p w:rsidR="009E6D73" w:rsidRDefault="00300523">
      <w:pPr>
        <w:pStyle w:val="a7"/>
        <w:spacing w:line="360" w:lineRule="auto"/>
        <w:rPr>
          <w:rFonts w:ascii="Times New Roman" w:eastAsia="宋体" w:hAnsi="Times New Roman"/>
        </w:rPr>
      </w:pPr>
      <w:r>
        <w:rPr>
          <w:rFonts w:ascii="Times New Roman" w:eastAsia="宋体" w:hAnsi="Times New Roman"/>
        </w:rPr>
        <w:t>D. Recording unforgettable moments with friends.</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第二节（共</w:t>
      </w:r>
      <w:r>
        <w:rPr>
          <w:rFonts w:ascii="Times New Roman" w:eastAsia="宋体" w:hAnsi="Times New Roman"/>
          <w:lang w:eastAsia="zh-CN"/>
        </w:rPr>
        <w:t>5</w:t>
      </w:r>
      <w:r>
        <w:rPr>
          <w:rFonts w:ascii="Times New Roman" w:eastAsia="宋体" w:hAnsi="Times New Roman"/>
          <w:lang w:eastAsia="zh-CN"/>
        </w:rPr>
        <w:t>个小题；每小题</w:t>
      </w:r>
      <w:r>
        <w:rPr>
          <w:rFonts w:ascii="Times New Roman" w:eastAsia="宋体" w:hAnsi="Times New Roman"/>
          <w:lang w:eastAsia="zh-CN"/>
        </w:rPr>
        <w:t>2</w:t>
      </w:r>
      <w:r>
        <w:rPr>
          <w:rFonts w:ascii="Times New Roman" w:eastAsia="宋体" w:hAnsi="Times New Roman"/>
          <w:lang w:eastAsia="zh-CN"/>
        </w:rPr>
        <w:t>分，满分</w:t>
      </w:r>
      <w:r>
        <w:rPr>
          <w:rFonts w:ascii="Times New Roman" w:eastAsia="宋体" w:hAnsi="Times New Roman"/>
          <w:lang w:eastAsia="zh-CN"/>
        </w:rPr>
        <w:t>10</w:t>
      </w:r>
      <w:r>
        <w:rPr>
          <w:rFonts w:ascii="Times New Roman" w:eastAsia="宋体" w:hAnsi="Times New Roman"/>
          <w:lang w:eastAsia="zh-CN"/>
        </w:rPr>
        <w:t>分）</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根据短文内容，从短文后的选项中选出能填入空白处的最佳选项，并在答题纸上将该项涂黑。选项中有两项为多余选项。</w:t>
      </w:r>
    </w:p>
    <w:p w:rsidR="009E6D73" w:rsidRDefault="00300523" w:rsidP="00684675">
      <w:pPr>
        <w:pStyle w:val="a7"/>
        <w:spacing w:line="360" w:lineRule="auto"/>
        <w:ind w:firstLineChars="200" w:firstLine="440"/>
        <w:jc w:val="both"/>
        <w:rPr>
          <w:rFonts w:ascii="Times New Roman" w:eastAsia="宋体" w:hAnsi="Times New Roman"/>
        </w:rPr>
      </w:pPr>
      <w:r>
        <w:rPr>
          <w:rFonts w:ascii="Times New Roman" w:eastAsia="宋体" w:hAnsi="Times New Roman"/>
        </w:rPr>
        <w:t xml:space="preserve">Bringing in and engaging </w:t>
      </w:r>
      <w:proofErr w:type="gramStart"/>
      <w:r>
        <w:rPr>
          <w:rFonts w:ascii="Times New Roman" w:eastAsia="宋体" w:hAnsi="Times New Roman"/>
        </w:rPr>
        <w:t>diverse people in your organization requires</w:t>
      </w:r>
      <w:proofErr w:type="gramEnd"/>
      <w:r>
        <w:rPr>
          <w:rFonts w:ascii="Times New Roman" w:eastAsia="宋体" w:hAnsi="Times New Roman"/>
        </w:rPr>
        <w:t xml:space="preserve"> awareness and preparation. When employees don't feel included, they're less engaged and productive. 31 That's why some leaders are concluding that what they've been doing isn't working. </w:t>
      </w:r>
      <w:r>
        <w:rPr>
          <w:rFonts w:ascii="Times New Roman" w:eastAsia="宋体" w:hAnsi="Times New Roman"/>
        </w:rPr>
        <w:t xml:space="preserve">This is a result of bringing people in but not supporting them as full participants in the organization. This is where inclusion comes in. </w:t>
      </w:r>
    </w:p>
    <w:p w:rsidR="009E6D73" w:rsidRDefault="00300523" w:rsidP="00684675">
      <w:pPr>
        <w:pStyle w:val="a7"/>
        <w:spacing w:line="360" w:lineRule="auto"/>
        <w:ind w:firstLineChars="200" w:firstLine="440"/>
        <w:jc w:val="both"/>
        <w:rPr>
          <w:rFonts w:ascii="Times New Roman" w:eastAsia="宋体" w:hAnsi="Times New Roman"/>
        </w:rPr>
      </w:pPr>
      <w:r>
        <w:rPr>
          <w:rFonts w:ascii="Times New Roman" w:eastAsia="宋体" w:hAnsi="Times New Roman"/>
        </w:rPr>
        <w:t>32 When a workplace is truly inclusive, everyone feels like they are valued and their needs are being considered. Th</w:t>
      </w:r>
      <w:r>
        <w:rPr>
          <w:rFonts w:ascii="Times New Roman" w:eastAsia="宋体" w:hAnsi="Times New Roman"/>
        </w:rPr>
        <w:t>ere's a place, for example, to be a working mother without feeling like you have to apologize or explain that you need to balance work and parenting.</w:t>
      </w:r>
    </w:p>
    <w:p w:rsidR="009E6D73" w:rsidRDefault="00300523" w:rsidP="00684675">
      <w:pPr>
        <w:pStyle w:val="a7"/>
        <w:spacing w:line="360" w:lineRule="auto"/>
        <w:ind w:firstLineChars="200" w:firstLine="440"/>
        <w:jc w:val="both"/>
        <w:rPr>
          <w:rFonts w:ascii="Times New Roman" w:eastAsia="宋体" w:hAnsi="Times New Roman"/>
        </w:rPr>
      </w:pPr>
      <w:r>
        <w:rPr>
          <w:rFonts w:ascii="Times New Roman" w:eastAsia="宋体" w:hAnsi="Times New Roman"/>
        </w:rPr>
        <w:t xml:space="preserve">Companies that are good for working moms are also good for humans.33 They want to be part of </w:t>
      </w:r>
      <w:proofErr w:type="spellStart"/>
      <w:r>
        <w:rPr>
          <w:rFonts w:ascii="Times New Roman" w:eastAsia="宋体" w:hAnsi="Times New Roman"/>
        </w:rPr>
        <w:t>compa</w:t>
      </w:r>
      <w:proofErr w:type="spellEnd"/>
      <w:r>
        <w:rPr>
          <w:rFonts w:ascii="Times New Roman" w:eastAsia="宋体" w:hAnsi="Times New Roman"/>
          <w:noProof/>
          <w:lang w:eastAsia="zh-CN"/>
        </w:rPr>
        <w:drawing>
          <wp:inline distT="0" distB="0" distL="0" distR="0" wp14:anchorId="29BCC7D8" wp14:editId="4A4B71B3">
            <wp:extent cx="16510" cy="1270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64755011" name="图片 8" descr="学科网(www.zxxk.com)--教育资源门户，提供试卷、教案、课件、论文、素材及各类教学资源下载，还有大量而丰富的教学相关资讯！"/>
                    <pic:cNvPicPr/>
                  </pic:nvPicPr>
                  <pic:blipFill>
                    <a:blip r:embed="rId10"/>
                    <a:stretch>
                      <a:fillRect/>
                    </a:stretch>
                  </pic:blipFill>
                  <pic:spPr>
                    <a:xfrm>
                      <a:off x="0" y="0"/>
                      <a:ext cx="16510" cy="12700"/>
                    </a:xfrm>
                    <a:prstGeom prst="rect">
                      <a:avLst/>
                    </a:prstGeom>
                  </pic:spPr>
                </pic:pic>
              </a:graphicData>
            </a:graphic>
          </wp:inline>
        </w:drawing>
      </w:r>
      <w:proofErr w:type="spellStart"/>
      <w:r>
        <w:rPr>
          <w:rFonts w:ascii="Times New Roman" w:eastAsia="宋体" w:hAnsi="Times New Roman"/>
        </w:rPr>
        <w:t>nies</w:t>
      </w:r>
      <w:proofErr w:type="spellEnd"/>
      <w:r>
        <w:rPr>
          <w:rFonts w:ascii="Times New Roman" w:eastAsia="宋体" w:hAnsi="Times New Roman"/>
        </w:rPr>
        <w:t xml:space="preserve"> th</w:t>
      </w:r>
      <w:r>
        <w:rPr>
          <w:rFonts w:ascii="Times New Roman" w:eastAsia="宋体" w:hAnsi="Times New Roman"/>
        </w:rPr>
        <w:t>at readily acknowledge people have priorities (</w:t>
      </w:r>
      <w:proofErr w:type="spellStart"/>
      <w:r>
        <w:rPr>
          <w:rFonts w:ascii="Times New Roman" w:eastAsia="宋体" w:hAnsi="Times New Roman"/>
        </w:rPr>
        <w:t>优先处理的事</w:t>
      </w:r>
      <w:proofErr w:type="spellEnd"/>
      <w:r>
        <w:rPr>
          <w:rFonts w:ascii="Times New Roman" w:eastAsia="宋体" w:hAnsi="Times New Roman"/>
        </w:rPr>
        <w:t>）</w:t>
      </w:r>
      <w:r>
        <w:rPr>
          <w:rFonts w:ascii="Times New Roman" w:eastAsia="宋体" w:hAnsi="Times New Roman" w:hint="eastAsia"/>
          <w:lang w:eastAsia="zh-CN"/>
        </w:rPr>
        <w:t xml:space="preserve"> </w:t>
      </w:r>
      <w:r>
        <w:rPr>
          <w:rFonts w:ascii="Times New Roman" w:eastAsia="宋体" w:hAnsi="Times New Roman"/>
        </w:rPr>
        <w:t>outside of work and recognize this does not mean they're any less productive or less committed.</w:t>
      </w:r>
    </w:p>
    <w:p w:rsidR="009E6D73" w:rsidRDefault="00300523" w:rsidP="00684675">
      <w:pPr>
        <w:pStyle w:val="a7"/>
        <w:spacing w:line="360" w:lineRule="auto"/>
        <w:ind w:firstLineChars="200" w:firstLine="440"/>
        <w:jc w:val="both"/>
        <w:rPr>
          <w:rFonts w:ascii="Times New Roman" w:eastAsia="宋体" w:hAnsi="Times New Roman"/>
        </w:rPr>
      </w:pPr>
      <w:r>
        <w:rPr>
          <w:rFonts w:ascii="Times New Roman" w:eastAsia="宋体" w:hAnsi="Times New Roman"/>
        </w:rPr>
        <w:lastRenderedPageBreak/>
        <w:t>Although companies have talked for decades about trying to develop a sense of inclusion for working moms,</w:t>
      </w:r>
      <w:r>
        <w:rPr>
          <w:rFonts w:ascii="Times New Roman" w:eastAsia="宋体" w:hAnsi="Times New Roman"/>
        </w:rPr>
        <w:t xml:space="preserve"> very little has changed.34 </w:t>
      </w:r>
      <w:proofErr w:type="gramStart"/>
      <w:r>
        <w:rPr>
          <w:rFonts w:ascii="Times New Roman" w:eastAsia="宋体" w:hAnsi="Times New Roman"/>
        </w:rPr>
        <w:t>They</w:t>
      </w:r>
      <w:proofErr w:type="gramEnd"/>
      <w:r>
        <w:rPr>
          <w:rFonts w:ascii="Times New Roman" w:eastAsia="宋体" w:hAnsi="Times New Roman"/>
        </w:rPr>
        <w:t xml:space="preserve"> have to handle questions about limitations such as a lack of time, commitment, and focus. </w:t>
      </w:r>
    </w:p>
    <w:p w:rsidR="009E6D73" w:rsidRDefault="00300523" w:rsidP="00684675">
      <w:pPr>
        <w:pStyle w:val="a7"/>
        <w:spacing w:line="360" w:lineRule="auto"/>
        <w:ind w:firstLineChars="200" w:firstLine="440"/>
        <w:jc w:val="both"/>
        <w:rPr>
          <w:rFonts w:ascii="Times New Roman" w:eastAsia="宋体" w:hAnsi="Times New Roman"/>
        </w:rPr>
      </w:pPr>
      <w:r>
        <w:rPr>
          <w:rFonts w:ascii="Times New Roman" w:eastAsia="宋体" w:hAnsi="Times New Roman"/>
        </w:rPr>
        <w:t>Working moms are valuable employees who we should actively guide and promote. They bring a lot to the table. In fact, a productivity</w:t>
      </w:r>
      <w:r>
        <w:rPr>
          <w:rFonts w:ascii="Times New Roman" w:eastAsia="宋体" w:hAnsi="Times New Roman"/>
        </w:rPr>
        <w:t xml:space="preserve"> study</w:t>
      </w:r>
      <w:r>
        <w:rPr>
          <w:rFonts w:ascii="Times New Roman" w:eastAsia="宋体" w:hAnsi="Times New Roman" w:hint="eastAsia"/>
          <w:lang w:eastAsia="zh-CN"/>
        </w:rPr>
        <w:t xml:space="preserve"> </w:t>
      </w:r>
      <w:r>
        <w:rPr>
          <w:rFonts w:ascii="Times New Roman" w:eastAsia="宋体" w:hAnsi="Times New Roman"/>
        </w:rPr>
        <w:t xml:space="preserve">of </w:t>
      </w:r>
      <w:proofErr w:type="spellStart"/>
      <w:r>
        <w:rPr>
          <w:rFonts w:ascii="Times New Roman" w:eastAsia="宋体" w:hAnsi="Times New Roman"/>
        </w:rPr>
        <w:t>highl</w:t>
      </w:r>
      <w:proofErr w:type="spellEnd"/>
      <w:r>
        <w:rPr>
          <w:rFonts w:ascii="Times New Roman" w:eastAsia="宋体" w:hAnsi="Times New Roman"/>
          <w:noProof/>
          <w:lang w:eastAsia="zh-CN"/>
        </w:rPr>
        <w:drawing>
          <wp:inline distT="0" distB="0" distL="0" distR="0" wp14:anchorId="4B55BDC3" wp14:editId="335DC499">
            <wp:extent cx="21590" cy="1778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99736281" name="图片 5" descr="学科网(www.zxxk.com)--教育资源门户，提供试卷、教案、课件、论文、素材及各类教学资源下载，还有大量而丰富的教学相关资讯！"/>
                    <pic:cNvPicPr/>
                  </pic:nvPicPr>
                  <pic:blipFill>
                    <a:blip r:embed="rId10"/>
                    <a:stretch>
                      <a:fillRect/>
                    </a:stretch>
                  </pic:blipFill>
                  <pic:spPr>
                    <a:xfrm>
                      <a:off x="0" y="0"/>
                      <a:ext cx="21590" cy="17780"/>
                    </a:xfrm>
                    <a:prstGeom prst="rect">
                      <a:avLst/>
                    </a:prstGeom>
                  </pic:spPr>
                </pic:pic>
              </a:graphicData>
            </a:graphic>
          </wp:inline>
        </w:drawing>
      </w:r>
      <w:r>
        <w:rPr>
          <w:rFonts w:ascii="Times New Roman" w:eastAsia="宋体" w:hAnsi="Times New Roman"/>
        </w:rPr>
        <w:t xml:space="preserve">y skilled workers in 2014 found that parents were more productive than those who were not parents. 35 </w:t>
      </w:r>
    </w:p>
    <w:p w:rsidR="009E6D73" w:rsidRDefault="00300523" w:rsidP="00684675">
      <w:pPr>
        <w:pStyle w:val="a7"/>
        <w:spacing w:line="360" w:lineRule="auto"/>
        <w:ind w:firstLineChars="200" w:firstLine="440"/>
        <w:jc w:val="both"/>
        <w:rPr>
          <w:rFonts w:ascii="Times New Roman" w:eastAsia="宋体" w:hAnsi="Times New Roman"/>
        </w:rPr>
      </w:pPr>
      <w:r>
        <w:rPr>
          <w:rFonts w:ascii="Times New Roman" w:eastAsia="宋体" w:hAnsi="Times New Roman"/>
        </w:rPr>
        <w:t>Professional cultures that make employees feel included are places where employees can do their best work, individually and on teams</w:t>
      </w:r>
      <w:r>
        <w:rPr>
          <w:rFonts w:ascii="Times New Roman" w:eastAsia="宋体" w:hAnsi="Times New Roman"/>
        </w:rPr>
        <w:t>. These cultures experience higher engagement because people are well-positioned to stay for the long term.</w:t>
      </w:r>
    </w:p>
    <w:p w:rsidR="009E6D73" w:rsidRDefault="00300523">
      <w:pPr>
        <w:pStyle w:val="a7"/>
        <w:spacing w:line="360" w:lineRule="auto"/>
        <w:rPr>
          <w:rFonts w:ascii="Times New Roman" w:eastAsia="宋体" w:hAnsi="Times New Roman"/>
        </w:rPr>
      </w:pPr>
      <w:r>
        <w:rPr>
          <w:rFonts w:ascii="Times New Roman" w:eastAsia="宋体" w:hAnsi="Times New Roman"/>
        </w:rPr>
        <w:t>A. Inclusion means being aware that each person is unique.</w:t>
      </w:r>
    </w:p>
    <w:p w:rsidR="009E6D73" w:rsidRDefault="00300523">
      <w:pPr>
        <w:pStyle w:val="a7"/>
        <w:spacing w:line="360" w:lineRule="auto"/>
        <w:rPr>
          <w:rFonts w:ascii="Times New Roman" w:eastAsia="宋体" w:hAnsi="Times New Roman"/>
        </w:rPr>
      </w:pPr>
      <w:r>
        <w:rPr>
          <w:rFonts w:ascii="Times New Roman" w:eastAsia="宋体" w:hAnsi="Times New Roman"/>
        </w:rPr>
        <w:t>B. Building a culture of inclusion is about thinking long term.</w:t>
      </w:r>
    </w:p>
    <w:p w:rsidR="009E6D73" w:rsidRDefault="00300523">
      <w:pPr>
        <w:pStyle w:val="a7"/>
        <w:spacing w:line="360" w:lineRule="auto"/>
        <w:rPr>
          <w:rFonts w:ascii="Times New Roman" w:eastAsia="宋体" w:hAnsi="Times New Roman"/>
        </w:rPr>
      </w:pPr>
      <w:r>
        <w:rPr>
          <w:rFonts w:ascii="Times New Roman" w:eastAsia="宋体" w:hAnsi="Times New Roman"/>
        </w:rPr>
        <w:t>C. Mothers often still ha</w:t>
      </w:r>
      <w:r>
        <w:rPr>
          <w:rFonts w:ascii="Times New Roman" w:eastAsia="宋体" w:hAnsi="Times New Roman"/>
        </w:rPr>
        <w:t>ve to defend themselves in the workplace.</w:t>
      </w:r>
    </w:p>
    <w:p w:rsidR="009E6D73" w:rsidRDefault="00300523">
      <w:pPr>
        <w:pStyle w:val="a7"/>
        <w:spacing w:line="360" w:lineRule="auto"/>
        <w:rPr>
          <w:rFonts w:ascii="Times New Roman" w:eastAsia="宋体" w:hAnsi="Times New Roman"/>
        </w:rPr>
      </w:pPr>
      <w:r>
        <w:rPr>
          <w:rFonts w:ascii="Times New Roman" w:eastAsia="宋体" w:hAnsi="Times New Roman"/>
        </w:rPr>
        <w:t>D. Being a working parent makes it harder to advance in their future.</w:t>
      </w:r>
    </w:p>
    <w:p w:rsidR="009E6D73" w:rsidRDefault="00300523">
      <w:pPr>
        <w:pStyle w:val="a7"/>
        <w:spacing w:line="360" w:lineRule="auto"/>
        <w:rPr>
          <w:rFonts w:ascii="Times New Roman" w:eastAsia="宋体" w:hAnsi="Times New Roman"/>
        </w:rPr>
      </w:pPr>
      <w:r>
        <w:rPr>
          <w:rFonts w:ascii="Times New Roman" w:eastAsia="宋体" w:hAnsi="Times New Roman"/>
        </w:rPr>
        <w:t>E. They're not happy and will eventually leave for a better environment.</w:t>
      </w:r>
    </w:p>
    <w:p w:rsidR="009E6D73" w:rsidRDefault="00300523">
      <w:pPr>
        <w:pStyle w:val="a7"/>
        <w:spacing w:line="360" w:lineRule="auto"/>
        <w:rPr>
          <w:rFonts w:ascii="Times New Roman" w:eastAsia="宋体" w:hAnsi="Times New Roman"/>
        </w:rPr>
      </w:pPr>
      <w:r>
        <w:rPr>
          <w:rFonts w:ascii="Times New Roman" w:eastAsia="宋体" w:hAnsi="Times New Roman"/>
        </w:rPr>
        <w:t>F. Working moms seek out companies with better support and understandin</w:t>
      </w:r>
      <w:r>
        <w:rPr>
          <w:rFonts w:ascii="Times New Roman" w:eastAsia="宋体" w:hAnsi="Times New Roman"/>
        </w:rPr>
        <w:t>g.</w:t>
      </w:r>
    </w:p>
    <w:p w:rsidR="009E6D73" w:rsidRDefault="00300523">
      <w:pPr>
        <w:pStyle w:val="a7"/>
        <w:spacing w:line="360" w:lineRule="auto"/>
        <w:rPr>
          <w:rFonts w:ascii="Times New Roman" w:eastAsia="宋体" w:hAnsi="Times New Roman"/>
        </w:rPr>
      </w:pPr>
      <w:r>
        <w:rPr>
          <w:rFonts w:ascii="Times New Roman" w:eastAsia="宋体" w:hAnsi="Times New Roman"/>
        </w:rPr>
        <w:t>G Mothers of two or more children were considered the most productive in the study.</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第三部分：语言运用（共两节，满分</w:t>
      </w:r>
      <w:r>
        <w:rPr>
          <w:rFonts w:ascii="Times New Roman" w:eastAsia="宋体" w:hAnsi="Times New Roman"/>
          <w:lang w:eastAsia="zh-CN"/>
        </w:rPr>
        <w:t>45</w:t>
      </w:r>
      <w:r>
        <w:rPr>
          <w:rFonts w:ascii="Times New Roman" w:eastAsia="宋体" w:hAnsi="Times New Roman"/>
          <w:lang w:eastAsia="zh-CN"/>
        </w:rPr>
        <w:t>分）</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第一节：完形填空（共</w:t>
      </w:r>
      <w:r>
        <w:rPr>
          <w:rFonts w:ascii="Times New Roman" w:eastAsia="宋体" w:hAnsi="Times New Roman"/>
          <w:lang w:eastAsia="zh-CN"/>
        </w:rPr>
        <w:t>20</w:t>
      </w:r>
      <w:r>
        <w:rPr>
          <w:rFonts w:ascii="Times New Roman" w:eastAsia="宋体" w:hAnsi="Times New Roman"/>
          <w:lang w:eastAsia="zh-CN"/>
        </w:rPr>
        <w:t>个小题；每小题</w:t>
      </w:r>
      <w:r>
        <w:rPr>
          <w:rFonts w:ascii="Times New Roman" w:eastAsia="宋体" w:hAnsi="Times New Roman"/>
          <w:lang w:eastAsia="zh-CN"/>
        </w:rPr>
        <w:t>1.5</w:t>
      </w:r>
      <w:r>
        <w:rPr>
          <w:rFonts w:ascii="Times New Roman" w:eastAsia="宋体" w:hAnsi="Times New Roman"/>
          <w:lang w:eastAsia="zh-CN"/>
        </w:rPr>
        <w:t>分，满分</w:t>
      </w:r>
      <w:r>
        <w:rPr>
          <w:rFonts w:ascii="Times New Roman" w:eastAsia="宋体" w:hAnsi="Times New Roman"/>
          <w:lang w:eastAsia="zh-CN"/>
        </w:rPr>
        <w:t>30</w:t>
      </w:r>
      <w:r>
        <w:rPr>
          <w:rFonts w:ascii="Times New Roman" w:eastAsia="宋体" w:hAnsi="Times New Roman"/>
          <w:lang w:eastAsia="zh-CN"/>
        </w:rPr>
        <w:t>分）</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阅读下面短文，从短文后各题所给的</w:t>
      </w:r>
      <w:r>
        <w:rPr>
          <w:rFonts w:ascii="Times New Roman" w:eastAsia="宋体" w:hAnsi="Times New Roman"/>
          <w:lang w:eastAsia="zh-CN"/>
        </w:rPr>
        <w:t>A</w:t>
      </w:r>
      <w:r>
        <w:rPr>
          <w:rFonts w:ascii="Times New Roman" w:eastAsia="宋体" w:hAnsi="Times New Roman"/>
          <w:lang w:eastAsia="zh-CN"/>
        </w:rPr>
        <w:t>、</w:t>
      </w:r>
      <w:r>
        <w:rPr>
          <w:rFonts w:ascii="Times New Roman" w:eastAsia="宋体" w:hAnsi="Times New Roman"/>
          <w:lang w:eastAsia="zh-CN"/>
        </w:rPr>
        <w:t>B</w:t>
      </w:r>
      <w:r>
        <w:rPr>
          <w:rFonts w:ascii="Times New Roman" w:eastAsia="宋体" w:hAnsi="Times New Roman"/>
          <w:lang w:eastAsia="zh-CN"/>
        </w:rPr>
        <w:t>、</w:t>
      </w:r>
      <w:r>
        <w:rPr>
          <w:rFonts w:ascii="Times New Roman" w:eastAsia="宋体" w:hAnsi="Times New Roman"/>
          <w:lang w:eastAsia="zh-CN"/>
        </w:rPr>
        <w:t>C</w:t>
      </w:r>
      <w:r>
        <w:rPr>
          <w:rFonts w:ascii="Times New Roman" w:eastAsia="宋体" w:hAnsi="Times New Roman"/>
          <w:lang w:eastAsia="zh-CN"/>
        </w:rPr>
        <w:t>和</w:t>
      </w:r>
      <w:r>
        <w:rPr>
          <w:rFonts w:ascii="Times New Roman" w:eastAsia="宋体" w:hAnsi="Times New Roman"/>
          <w:lang w:eastAsia="zh-CN"/>
        </w:rPr>
        <w:t>D</w:t>
      </w:r>
      <w:r>
        <w:rPr>
          <w:rFonts w:ascii="Times New Roman" w:eastAsia="宋体" w:hAnsi="Times New Roman"/>
          <w:lang w:eastAsia="zh-CN"/>
        </w:rPr>
        <w:t>四个选项中，选出可以填入空白处的最佳选项，并在答题纸上将该项涂黑。</w:t>
      </w:r>
    </w:p>
    <w:p w:rsidR="009E6D73" w:rsidRDefault="00300523" w:rsidP="00684675">
      <w:pPr>
        <w:pStyle w:val="a7"/>
        <w:spacing w:line="360" w:lineRule="auto"/>
        <w:ind w:firstLineChars="200" w:firstLine="440"/>
        <w:jc w:val="both"/>
        <w:rPr>
          <w:rFonts w:ascii="Times New Roman" w:eastAsia="宋体" w:hAnsi="Times New Roman"/>
        </w:rPr>
      </w:pPr>
      <w:r>
        <w:rPr>
          <w:rFonts w:ascii="Times New Roman" w:eastAsia="宋体" w:hAnsi="Times New Roman"/>
        </w:rPr>
        <w:t xml:space="preserve">I was walking down the path after visiting the </w:t>
      </w:r>
      <w:proofErr w:type="spellStart"/>
      <w:r>
        <w:rPr>
          <w:rFonts w:ascii="Times New Roman" w:eastAsia="宋体" w:hAnsi="Times New Roman"/>
        </w:rPr>
        <w:t>Vashistha</w:t>
      </w:r>
      <w:proofErr w:type="spellEnd"/>
      <w:r>
        <w:rPr>
          <w:rFonts w:ascii="Times New Roman" w:eastAsia="宋体" w:hAnsi="Times New Roman"/>
        </w:rPr>
        <w:t xml:space="preserve"> Cav</w:t>
      </w:r>
      <w:r>
        <w:rPr>
          <w:rFonts w:ascii="Times New Roman" w:eastAsia="宋体" w:hAnsi="Times New Roman"/>
        </w:rPr>
        <w:t xml:space="preserve">e. Then I </w:t>
      </w:r>
      <w:proofErr w:type="spellStart"/>
      <w:r>
        <w:rPr>
          <w:rFonts w:ascii="Times New Roman" w:eastAsia="宋体" w:hAnsi="Times New Roman"/>
        </w:rPr>
        <w:t>rea</w:t>
      </w:r>
      <w:r>
        <w:rPr>
          <w:rFonts w:ascii="Times New Roman" w:eastAsia="宋体" w:hAnsi="Times New Roman"/>
        </w:rPr>
        <w:t>lised</w:t>
      </w:r>
      <w:proofErr w:type="spellEnd"/>
      <w:r>
        <w:rPr>
          <w:rFonts w:ascii="Times New Roman" w:eastAsia="宋体" w:hAnsi="Times New Roman"/>
        </w:rPr>
        <w:t xml:space="preserve"> that a big monkey </w:t>
      </w:r>
      <w:r w:rsidRPr="00684675">
        <w:rPr>
          <w:rFonts w:ascii="Times New Roman" w:eastAsia="宋体" w:hAnsi="Times New Roman"/>
          <w:u w:val="single"/>
        </w:rPr>
        <w:t>36</w:t>
      </w:r>
      <w:r>
        <w:rPr>
          <w:rFonts w:ascii="Times New Roman" w:eastAsia="宋体" w:hAnsi="Times New Roman"/>
        </w:rPr>
        <w:t xml:space="preserve"> itself ahead, blocking my path.</w:t>
      </w:r>
      <w:r w:rsidR="00684675">
        <w:rPr>
          <w:rFonts w:ascii="Times New Roman" w:eastAsia="宋体" w:hAnsi="Times New Roman" w:hint="eastAsia"/>
          <w:lang w:eastAsia="zh-CN"/>
        </w:rPr>
        <w:t xml:space="preserve"> </w:t>
      </w:r>
      <w:proofErr w:type="gramStart"/>
      <w:r>
        <w:rPr>
          <w:rFonts w:ascii="Times New Roman" w:eastAsia="宋体" w:hAnsi="Times New Roman"/>
        </w:rPr>
        <w:t>I</w:t>
      </w:r>
      <w:r w:rsidR="00684675">
        <w:rPr>
          <w:rFonts w:ascii="Times New Roman" w:eastAsia="宋体" w:hAnsi="Times New Roman" w:hint="eastAsia"/>
          <w:lang w:eastAsia="zh-CN"/>
        </w:rPr>
        <w:t xml:space="preserve"> </w:t>
      </w:r>
      <w:r w:rsidRPr="00684675">
        <w:rPr>
          <w:rFonts w:ascii="Times New Roman" w:eastAsia="宋体" w:hAnsi="Times New Roman"/>
          <w:u w:val="single"/>
        </w:rPr>
        <w:t>37</w:t>
      </w:r>
      <w:r>
        <w:rPr>
          <w:rFonts w:ascii="Times New Roman" w:eastAsia="宋体" w:hAnsi="Times New Roman"/>
        </w:rPr>
        <w:t>,</w:t>
      </w:r>
      <w:r w:rsidR="00684675">
        <w:rPr>
          <w:rFonts w:ascii="Times New Roman" w:eastAsia="宋体" w:hAnsi="Times New Roman" w:hint="eastAsia"/>
          <w:lang w:eastAsia="zh-CN"/>
        </w:rPr>
        <w:t xml:space="preserve"> </w:t>
      </w:r>
      <w:r>
        <w:rPr>
          <w:rFonts w:ascii="Times New Roman" w:eastAsia="宋体" w:hAnsi="Times New Roman"/>
        </w:rPr>
        <w:t>fearing that any movement might annoy him.</w:t>
      </w:r>
      <w:proofErr w:type="gramEnd"/>
      <w:r>
        <w:rPr>
          <w:rFonts w:ascii="Times New Roman" w:eastAsia="宋体" w:hAnsi="Times New Roman"/>
        </w:rPr>
        <w:t xml:space="preserve"> It was a </w:t>
      </w:r>
      <w:r w:rsidRPr="00684675">
        <w:rPr>
          <w:rFonts w:ascii="Times New Roman" w:eastAsia="宋体" w:hAnsi="Times New Roman"/>
          <w:u w:val="single"/>
        </w:rPr>
        <w:t xml:space="preserve">38 </w:t>
      </w:r>
      <w:r>
        <w:rPr>
          <w:rFonts w:ascii="Times New Roman" w:eastAsia="宋体" w:hAnsi="Times New Roman"/>
        </w:rPr>
        <w:t xml:space="preserve">situation. I had to </w:t>
      </w:r>
      <w:r w:rsidRPr="00684675">
        <w:rPr>
          <w:rFonts w:ascii="Times New Roman" w:eastAsia="宋体" w:hAnsi="Times New Roman"/>
          <w:u w:val="single"/>
        </w:rPr>
        <w:t>39</w:t>
      </w:r>
      <w:r>
        <w:rPr>
          <w:rFonts w:ascii="Times New Roman" w:eastAsia="宋体" w:hAnsi="Times New Roman"/>
        </w:rPr>
        <w:t xml:space="preserve"> but running wasn't an option. Worse, any movement on my part produced a</w:t>
      </w:r>
      <w:r w:rsidR="00684675">
        <w:rPr>
          <w:rFonts w:ascii="Times New Roman" w:eastAsia="宋体" w:hAnsi="Times New Roman" w:hint="eastAsia"/>
          <w:lang w:eastAsia="zh-CN"/>
        </w:rPr>
        <w:t xml:space="preserve"> </w:t>
      </w:r>
      <w:r w:rsidRPr="00684675">
        <w:rPr>
          <w:rFonts w:ascii="Times New Roman" w:eastAsia="宋体" w:hAnsi="Times New Roman"/>
          <w:u w:val="single"/>
        </w:rPr>
        <w:t xml:space="preserve">40 </w:t>
      </w:r>
      <w:r>
        <w:rPr>
          <w:rFonts w:ascii="Times New Roman" w:eastAsia="宋体" w:hAnsi="Times New Roman"/>
        </w:rPr>
        <w:t>response from the monkey.</w:t>
      </w:r>
    </w:p>
    <w:p w:rsidR="009E6D73" w:rsidRDefault="00300523" w:rsidP="00684675">
      <w:pPr>
        <w:pStyle w:val="a7"/>
        <w:spacing w:line="360" w:lineRule="auto"/>
        <w:ind w:firstLineChars="200" w:firstLine="440"/>
        <w:jc w:val="both"/>
        <w:rPr>
          <w:rFonts w:ascii="Times New Roman" w:eastAsia="宋体" w:hAnsi="Times New Roman"/>
        </w:rPr>
      </w:pPr>
      <w:r>
        <w:rPr>
          <w:rFonts w:ascii="Times New Roman" w:eastAsia="宋体" w:hAnsi="Times New Roman"/>
        </w:rPr>
        <w:t>Mo</w:t>
      </w:r>
      <w:r>
        <w:rPr>
          <w:rFonts w:ascii="Times New Roman" w:eastAsia="宋体" w:hAnsi="Times New Roman"/>
        </w:rPr>
        <w:t xml:space="preserve">ments later, I took two tentative steps, only to see the monkey match my </w:t>
      </w:r>
      <w:r w:rsidRPr="00684675">
        <w:rPr>
          <w:rFonts w:ascii="Times New Roman" w:eastAsia="宋体" w:hAnsi="Times New Roman"/>
          <w:u w:val="single"/>
        </w:rPr>
        <w:t>41</w:t>
      </w:r>
      <w:r>
        <w:rPr>
          <w:rFonts w:ascii="Times New Roman" w:eastAsia="宋体" w:hAnsi="Times New Roman"/>
        </w:rPr>
        <w:t xml:space="preserve">. My mind was racing with several thoughts. I called my driver and started </w:t>
      </w:r>
      <w:r w:rsidRPr="00684675">
        <w:rPr>
          <w:rFonts w:ascii="Times New Roman" w:eastAsia="宋体" w:hAnsi="Times New Roman"/>
          <w:u w:val="single"/>
        </w:rPr>
        <w:t>42</w:t>
      </w:r>
      <w:r>
        <w:rPr>
          <w:rFonts w:ascii="Times New Roman" w:eastAsia="宋体" w:hAnsi="Times New Roman"/>
        </w:rPr>
        <w:t xml:space="preserve"> towards the main road, he alongside, a bit </w:t>
      </w:r>
      <w:r w:rsidRPr="00684675">
        <w:rPr>
          <w:rFonts w:ascii="Times New Roman" w:eastAsia="宋体" w:hAnsi="Times New Roman"/>
          <w:u w:val="single"/>
        </w:rPr>
        <w:t>43</w:t>
      </w:r>
      <w:r>
        <w:rPr>
          <w:rFonts w:ascii="Times New Roman" w:eastAsia="宋体" w:hAnsi="Times New Roman"/>
        </w:rPr>
        <w:t xml:space="preserve"> as this was not his regular beat. </w:t>
      </w:r>
      <w:proofErr w:type="gramStart"/>
      <w:r>
        <w:rPr>
          <w:rFonts w:ascii="Times New Roman" w:eastAsia="宋体" w:hAnsi="Times New Roman"/>
        </w:rPr>
        <w:t xml:space="preserve">Suddenly, my car </w:t>
      </w:r>
      <w:r w:rsidRPr="00684675">
        <w:rPr>
          <w:rFonts w:ascii="Times New Roman" w:eastAsia="宋体" w:hAnsi="Times New Roman"/>
          <w:u w:val="single"/>
        </w:rPr>
        <w:t>44</w:t>
      </w:r>
      <w:r>
        <w:rPr>
          <w:rFonts w:ascii="Times New Roman" w:eastAsia="宋体" w:hAnsi="Times New Roman"/>
        </w:rPr>
        <w:t>.</w:t>
      </w:r>
      <w:proofErr w:type="gramEnd"/>
      <w:r w:rsidR="00684675">
        <w:rPr>
          <w:rFonts w:ascii="Times New Roman" w:eastAsia="宋体" w:hAnsi="Times New Roman" w:hint="eastAsia"/>
          <w:lang w:eastAsia="zh-CN"/>
        </w:rPr>
        <w:t xml:space="preserve"> </w:t>
      </w:r>
      <w:r>
        <w:rPr>
          <w:rFonts w:ascii="Times New Roman" w:eastAsia="宋体" w:hAnsi="Times New Roman"/>
        </w:rPr>
        <w:t>I q</w:t>
      </w:r>
      <w:r>
        <w:rPr>
          <w:rFonts w:ascii="Times New Roman" w:eastAsia="宋体" w:hAnsi="Times New Roman"/>
        </w:rPr>
        <w:t xml:space="preserve">uietly went ahead, opened the back </w:t>
      </w:r>
      <w:proofErr w:type="gramStart"/>
      <w:r>
        <w:rPr>
          <w:rFonts w:ascii="Times New Roman" w:eastAsia="宋体" w:hAnsi="Times New Roman"/>
        </w:rPr>
        <w:t>door,</w:t>
      </w:r>
      <w:proofErr w:type="gramEnd"/>
      <w:r>
        <w:rPr>
          <w:rFonts w:ascii="Times New Roman" w:eastAsia="宋体" w:hAnsi="Times New Roman"/>
        </w:rPr>
        <w:t xml:space="preserve"> and </w:t>
      </w:r>
      <w:r w:rsidRPr="00684675">
        <w:rPr>
          <w:rFonts w:ascii="Times New Roman" w:eastAsia="宋体" w:hAnsi="Times New Roman"/>
          <w:u w:val="single"/>
        </w:rPr>
        <w:t>45</w:t>
      </w:r>
      <w:r>
        <w:rPr>
          <w:rFonts w:ascii="Times New Roman" w:eastAsia="宋体" w:hAnsi="Times New Roman"/>
        </w:rPr>
        <w:t xml:space="preserve"> him to join me in the car, just for fun. I almost burst into </w:t>
      </w:r>
      <w:r w:rsidRPr="00684675">
        <w:rPr>
          <w:rFonts w:ascii="Times New Roman" w:eastAsia="宋体" w:hAnsi="Times New Roman"/>
          <w:u w:val="single"/>
        </w:rPr>
        <w:t xml:space="preserve">46 </w:t>
      </w:r>
      <w:r>
        <w:rPr>
          <w:rFonts w:ascii="Times New Roman" w:eastAsia="宋体" w:hAnsi="Times New Roman"/>
        </w:rPr>
        <w:t xml:space="preserve">as he did the same. I jumped into the car before he could </w:t>
      </w:r>
      <w:r w:rsidRPr="00684675">
        <w:rPr>
          <w:rFonts w:ascii="Times New Roman" w:eastAsia="宋体" w:hAnsi="Times New Roman"/>
          <w:u w:val="single"/>
        </w:rPr>
        <w:t>47</w:t>
      </w:r>
      <w:r>
        <w:rPr>
          <w:rFonts w:ascii="Times New Roman" w:eastAsia="宋体" w:hAnsi="Times New Roman"/>
        </w:rPr>
        <w:t xml:space="preserve"> me. </w:t>
      </w:r>
      <w:proofErr w:type="gramStart"/>
      <w:r>
        <w:rPr>
          <w:rFonts w:ascii="Times New Roman" w:eastAsia="宋体" w:hAnsi="Times New Roman"/>
        </w:rPr>
        <w:t xml:space="preserve">The driver </w:t>
      </w:r>
      <w:r w:rsidRPr="00684675">
        <w:rPr>
          <w:rFonts w:ascii="Times New Roman" w:eastAsia="宋体" w:hAnsi="Times New Roman"/>
          <w:u w:val="single"/>
        </w:rPr>
        <w:t>48</w:t>
      </w:r>
      <w:r>
        <w:rPr>
          <w:rFonts w:ascii="Times New Roman" w:eastAsia="宋体" w:hAnsi="Times New Roman"/>
        </w:rPr>
        <w:t xml:space="preserve"> immediately.</w:t>
      </w:r>
      <w:proofErr w:type="gramEnd"/>
    </w:p>
    <w:p w:rsidR="009E6D73" w:rsidRDefault="00300523" w:rsidP="00684675">
      <w:pPr>
        <w:pStyle w:val="a7"/>
        <w:spacing w:line="360" w:lineRule="auto"/>
        <w:ind w:firstLineChars="200" w:firstLine="440"/>
        <w:jc w:val="both"/>
        <w:rPr>
          <w:rFonts w:ascii="Times New Roman" w:eastAsia="宋体" w:hAnsi="Times New Roman"/>
        </w:rPr>
      </w:pPr>
      <w:proofErr w:type="gramStart"/>
      <w:r>
        <w:rPr>
          <w:rFonts w:ascii="Times New Roman" w:eastAsia="宋体" w:hAnsi="Times New Roman"/>
        </w:rPr>
        <w:t xml:space="preserve">Later, having picked up some bananas down the road, </w:t>
      </w:r>
      <w:r>
        <w:rPr>
          <w:rFonts w:ascii="Times New Roman" w:eastAsia="宋体" w:hAnsi="Times New Roman"/>
        </w:rPr>
        <w:t xml:space="preserve">we </w:t>
      </w:r>
      <w:r w:rsidRPr="00684675">
        <w:rPr>
          <w:rFonts w:ascii="Times New Roman" w:eastAsia="宋体" w:hAnsi="Times New Roman"/>
          <w:u w:val="single"/>
        </w:rPr>
        <w:t>49</w:t>
      </w:r>
      <w:r>
        <w:rPr>
          <w:rFonts w:ascii="Times New Roman" w:eastAsia="宋体" w:hAnsi="Times New Roman"/>
        </w:rPr>
        <w:t xml:space="preserve"> to the spot where we had left him.</w:t>
      </w:r>
      <w:proofErr w:type="gramEnd"/>
      <w:r>
        <w:rPr>
          <w:rFonts w:ascii="Times New Roman" w:eastAsia="宋体" w:hAnsi="Times New Roman"/>
        </w:rPr>
        <w:t xml:space="preserve"> Placing the bananas near the road, I waved my arm,</w:t>
      </w:r>
      <w:r w:rsidR="00684675">
        <w:rPr>
          <w:rFonts w:ascii="Times New Roman" w:eastAsia="宋体" w:hAnsi="Times New Roman" w:hint="eastAsia"/>
          <w:lang w:eastAsia="zh-CN"/>
        </w:rPr>
        <w:t xml:space="preserve"> </w:t>
      </w:r>
      <w:r w:rsidRPr="00684675">
        <w:rPr>
          <w:rFonts w:ascii="Times New Roman" w:eastAsia="宋体" w:hAnsi="Times New Roman"/>
          <w:u w:val="single"/>
        </w:rPr>
        <w:t>50</w:t>
      </w:r>
      <w:r>
        <w:rPr>
          <w:rFonts w:ascii="Times New Roman" w:eastAsia="宋体" w:hAnsi="Times New Roman"/>
        </w:rPr>
        <w:t xml:space="preserve"> him to get them. With eyes locked on mine, he </w:t>
      </w:r>
      <w:r>
        <w:rPr>
          <w:rFonts w:ascii="Times New Roman" w:eastAsia="宋体" w:hAnsi="Times New Roman"/>
        </w:rPr>
        <w:lastRenderedPageBreak/>
        <w:t xml:space="preserve">didn't </w:t>
      </w:r>
      <w:r w:rsidRPr="00684675">
        <w:rPr>
          <w:rFonts w:ascii="Times New Roman" w:eastAsia="宋体" w:hAnsi="Times New Roman"/>
          <w:u w:val="single"/>
        </w:rPr>
        <w:t>51</w:t>
      </w:r>
      <w:r>
        <w:rPr>
          <w:rFonts w:ascii="Times New Roman" w:eastAsia="宋体" w:hAnsi="Times New Roman"/>
        </w:rPr>
        <w:t xml:space="preserve">. As we </w:t>
      </w:r>
      <w:proofErr w:type="spellStart"/>
      <w:r>
        <w:rPr>
          <w:rFonts w:ascii="Times New Roman" w:eastAsia="宋体" w:hAnsi="Times New Roman"/>
        </w:rPr>
        <w:t>dr</w:t>
      </w:r>
      <w:proofErr w:type="spellEnd"/>
      <w:r>
        <w:rPr>
          <w:rFonts w:ascii="Times New Roman" w:eastAsia="宋体" w:hAnsi="Times New Roman"/>
          <w:noProof/>
          <w:lang w:eastAsia="zh-CN"/>
        </w:rPr>
        <w:drawing>
          <wp:inline distT="0" distB="0" distL="0" distR="0" wp14:anchorId="3706543A" wp14:editId="08DA0C11">
            <wp:extent cx="12700" cy="2286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19103842" name="图片 10" descr="学科网(www.zxxk.com)--教育资源门户，提供试卷、教案、课件、论文、素材及各类教学资源下载，还有大量而丰富的教学相关资讯！"/>
                    <pic:cNvPicPr/>
                  </pic:nvPicPr>
                  <pic:blipFill>
                    <a:blip r:embed="rId10"/>
                    <a:stretch>
                      <a:fillRect/>
                    </a:stretch>
                  </pic:blipFill>
                  <pic:spPr>
                    <a:xfrm>
                      <a:off x="0" y="0"/>
                      <a:ext cx="12700" cy="22860"/>
                    </a:xfrm>
                    <a:prstGeom prst="rect">
                      <a:avLst/>
                    </a:prstGeom>
                  </pic:spPr>
                </pic:pic>
              </a:graphicData>
            </a:graphic>
          </wp:inline>
        </w:drawing>
      </w:r>
      <w:proofErr w:type="spellStart"/>
      <w:r>
        <w:rPr>
          <w:rFonts w:ascii="Times New Roman" w:eastAsia="宋体" w:hAnsi="Times New Roman"/>
        </w:rPr>
        <w:t>ove</w:t>
      </w:r>
      <w:proofErr w:type="spellEnd"/>
      <w:r>
        <w:rPr>
          <w:rFonts w:ascii="Times New Roman" w:eastAsia="宋体" w:hAnsi="Times New Roman"/>
        </w:rPr>
        <w:t xml:space="preserve"> away, I turned around to see the monkey approach the </w:t>
      </w:r>
      <w:r w:rsidRPr="00684675">
        <w:rPr>
          <w:rFonts w:ascii="Times New Roman" w:eastAsia="宋体" w:hAnsi="Times New Roman"/>
          <w:u w:val="single"/>
        </w:rPr>
        <w:t>52</w:t>
      </w:r>
      <w:r>
        <w:rPr>
          <w:rFonts w:ascii="Times New Roman" w:eastAsia="宋体" w:hAnsi="Times New Roman"/>
        </w:rPr>
        <w:t xml:space="preserve">.Perhaps he now </w:t>
      </w:r>
      <w:proofErr w:type="spellStart"/>
      <w:r>
        <w:rPr>
          <w:rFonts w:ascii="Times New Roman" w:eastAsia="宋体" w:hAnsi="Times New Roman"/>
        </w:rPr>
        <w:t>realised</w:t>
      </w:r>
      <w:proofErr w:type="spellEnd"/>
      <w:r>
        <w:rPr>
          <w:rFonts w:ascii="Times New Roman" w:eastAsia="宋体" w:hAnsi="Times New Roman"/>
        </w:rPr>
        <w:t xml:space="preserve"> that I wasn'</w:t>
      </w:r>
      <w:r>
        <w:rPr>
          <w:rFonts w:ascii="Times New Roman" w:eastAsia="宋体" w:hAnsi="Times New Roman"/>
        </w:rPr>
        <w:t xml:space="preserve">t </w:t>
      </w:r>
      <w:proofErr w:type="gramStart"/>
      <w:r>
        <w:rPr>
          <w:rFonts w:ascii="Times New Roman" w:eastAsia="宋体" w:hAnsi="Times New Roman"/>
        </w:rPr>
        <w:t>a(</w:t>
      </w:r>
      <w:proofErr w:type="gramEnd"/>
      <w:r>
        <w:rPr>
          <w:rFonts w:ascii="Times New Roman" w:eastAsia="宋体" w:hAnsi="Times New Roman"/>
        </w:rPr>
        <w:t>n)</w:t>
      </w:r>
      <w:r w:rsidRPr="00684675">
        <w:rPr>
          <w:rFonts w:ascii="Times New Roman" w:eastAsia="宋体" w:hAnsi="Times New Roman"/>
          <w:u w:val="single"/>
        </w:rPr>
        <w:t xml:space="preserve"> 53</w:t>
      </w:r>
      <w:r>
        <w:rPr>
          <w:rFonts w:ascii="Times New Roman" w:eastAsia="宋体" w:hAnsi="Times New Roman"/>
        </w:rPr>
        <w:t xml:space="preserve"> at all.</w:t>
      </w:r>
    </w:p>
    <w:p w:rsidR="009E6D73" w:rsidRDefault="00300523" w:rsidP="00684675">
      <w:pPr>
        <w:pStyle w:val="a7"/>
        <w:spacing w:line="360" w:lineRule="auto"/>
        <w:ind w:firstLineChars="200" w:firstLine="440"/>
        <w:jc w:val="both"/>
        <w:rPr>
          <w:rFonts w:ascii="Times New Roman" w:eastAsia="宋体" w:hAnsi="Times New Roman"/>
        </w:rPr>
      </w:pPr>
      <w:r>
        <w:rPr>
          <w:rFonts w:ascii="Times New Roman" w:eastAsia="宋体" w:hAnsi="Times New Roman"/>
        </w:rPr>
        <w:t xml:space="preserve">I came away thinking that our own insecurities </w:t>
      </w:r>
      <w:r w:rsidRPr="00684675">
        <w:rPr>
          <w:rFonts w:ascii="Times New Roman" w:eastAsia="宋体" w:hAnsi="Times New Roman"/>
          <w:u w:val="single"/>
        </w:rPr>
        <w:t>54</w:t>
      </w:r>
      <w:r>
        <w:rPr>
          <w:rFonts w:ascii="Times New Roman" w:eastAsia="宋体" w:hAnsi="Times New Roman"/>
        </w:rPr>
        <w:t xml:space="preserve"> us from understanding others, whether humans or other creatures. We might be able to understand other people better if we attempt to understand </w:t>
      </w:r>
      <w:r w:rsidRPr="00684675">
        <w:rPr>
          <w:rFonts w:ascii="Times New Roman" w:eastAsia="宋体" w:hAnsi="Times New Roman"/>
          <w:u w:val="single"/>
        </w:rPr>
        <w:t xml:space="preserve">55 </w:t>
      </w:r>
      <w:r>
        <w:rPr>
          <w:rFonts w:ascii="Times New Roman" w:eastAsia="宋体" w:hAnsi="Times New Roman"/>
        </w:rPr>
        <w:t>first.</w:t>
      </w:r>
    </w:p>
    <w:p w:rsidR="009E6D73" w:rsidRDefault="00300523">
      <w:pPr>
        <w:pStyle w:val="a7"/>
        <w:spacing w:line="360" w:lineRule="auto"/>
        <w:rPr>
          <w:rFonts w:ascii="Times New Roman" w:eastAsia="宋体" w:hAnsi="Times New Roman"/>
        </w:rPr>
      </w:pPr>
      <w:r>
        <w:rPr>
          <w:rFonts w:ascii="Times New Roman" w:eastAsia="宋体" w:hAnsi="Times New Roman"/>
        </w:rPr>
        <w:t>36.</w:t>
      </w:r>
      <w:r w:rsidR="00684675">
        <w:rPr>
          <w:rFonts w:ascii="Times New Roman" w:eastAsia="宋体" w:hAnsi="Times New Roman" w:hint="eastAsia"/>
          <w:lang w:eastAsia="zh-CN"/>
        </w:rPr>
        <w:t xml:space="preserve"> </w:t>
      </w:r>
      <w:r>
        <w:rPr>
          <w:rFonts w:ascii="Times New Roman" w:eastAsia="宋体" w:hAnsi="Times New Roman"/>
        </w:rPr>
        <w:t xml:space="preserve">A. hid          </w:t>
      </w:r>
      <w:r w:rsidR="00684675">
        <w:rPr>
          <w:rFonts w:ascii="Times New Roman" w:eastAsia="宋体" w:hAnsi="Times New Roman" w:hint="eastAsia"/>
          <w:lang w:eastAsia="zh-CN"/>
        </w:rPr>
        <w:tab/>
      </w:r>
      <w:r w:rsidR="00684675">
        <w:rPr>
          <w:rFonts w:ascii="Times New Roman" w:eastAsia="宋体" w:hAnsi="Times New Roman" w:hint="eastAsia"/>
          <w:lang w:eastAsia="zh-CN"/>
        </w:rPr>
        <w:tab/>
      </w:r>
      <w:r>
        <w:rPr>
          <w:rFonts w:ascii="Times New Roman" w:eastAsia="宋体" w:hAnsi="Times New Roman"/>
        </w:rPr>
        <w:t xml:space="preserve">B. hurt        </w:t>
      </w:r>
      <w:r>
        <w:rPr>
          <w:rFonts w:ascii="Times New Roman" w:eastAsia="宋体" w:hAnsi="Times New Roman"/>
        </w:rPr>
        <w:t xml:space="preserve">  </w:t>
      </w:r>
      <w:r w:rsidR="00684675">
        <w:rPr>
          <w:rFonts w:ascii="Times New Roman" w:eastAsia="宋体" w:hAnsi="Times New Roman" w:hint="eastAsia"/>
          <w:lang w:eastAsia="zh-CN"/>
        </w:rPr>
        <w:tab/>
      </w:r>
      <w:r w:rsidR="00684675">
        <w:rPr>
          <w:rFonts w:ascii="Times New Roman" w:eastAsia="宋体" w:hAnsi="Times New Roman" w:hint="eastAsia"/>
          <w:lang w:eastAsia="zh-CN"/>
        </w:rPr>
        <w:tab/>
      </w:r>
      <w:r>
        <w:rPr>
          <w:rFonts w:ascii="Times New Roman" w:eastAsia="宋体" w:hAnsi="Times New Roman"/>
        </w:rPr>
        <w:t xml:space="preserve">C. parked          </w:t>
      </w:r>
      <w:r w:rsidR="00684675">
        <w:rPr>
          <w:rFonts w:ascii="Times New Roman" w:eastAsia="宋体" w:hAnsi="Times New Roman" w:hint="eastAsia"/>
          <w:lang w:eastAsia="zh-CN"/>
        </w:rPr>
        <w:tab/>
      </w:r>
      <w:r w:rsidR="00684675">
        <w:rPr>
          <w:rFonts w:ascii="Times New Roman" w:eastAsia="宋体" w:hAnsi="Times New Roman" w:hint="eastAsia"/>
          <w:lang w:eastAsia="zh-CN"/>
        </w:rPr>
        <w:tab/>
      </w:r>
      <w:r>
        <w:rPr>
          <w:rFonts w:ascii="Times New Roman" w:eastAsia="宋体" w:hAnsi="Times New Roman"/>
        </w:rPr>
        <w:t>D. controlled</w:t>
      </w:r>
    </w:p>
    <w:p w:rsidR="009E6D73" w:rsidRDefault="00300523">
      <w:pPr>
        <w:pStyle w:val="a7"/>
        <w:spacing w:line="360" w:lineRule="auto"/>
        <w:rPr>
          <w:rFonts w:ascii="Times New Roman" w:eastAsia="宋体" w:hAnsi="Times New Roman"/>
        </w:rPr>
      </w:pPr>
      <w:r>
        <w:rPr>
          <w:rFonts w:ascii="Times New Roman" w:eastAsia="宋体" w:hAnsi="Times New Roman"/>
        </w:rPr>
        <w:t>37.</w:t>
      </w:r>
      <w:r w:rsidR="00684675">
        <w:rPr>
          <w:rFonts w:ascii="Times New Roman" w:eastAsia="宋体" w:hAnsi="Times New Roman" w:hint="eastAsia"/>
          <w:lang w:eastAsia="zh-CN"/>
        </w:rPr>
        <w:t xml:space="preserve"> </w:t>
      </w:r>
      <w:r>
        <w:rPr>
          <w:rFonts w:ascii="Times New Roman" w:eastAsia="宋体" w:hAnsi="Times New Roman"/>
        </w:rPr>
        <w:t xml:space="preserve">A. fell          </w:t>
      </w:r>
      <w:r w:rsidR="00684675">
        <w:rPr>
          <w:rFonts w:ascii="Times New Roman" w:eastAsia="宋体" w:hAnsi="Times New Roman" w:hint="eastAsia"/>
          <w:lang w:eastAsia="zh-CN"/>
        </w:rPr>
        <w:tab/>
      </w:r>
      <w:r>
        <w:rPr>
          <w:rFonts w:ascii="Times New Roman" w:eastAsia="宋体" w:hAnsi="Times New Roman"/>
        </w:rPr>
        <w:t xml:space="preserve">B. froze          </w:t>
      </w:r>
      <w:r w:rsidR="00684675">
        <w:rPr>
          <w:rFonts w:ascii="Times New Roman" w:eastAsia="宋体" w:hAnsi="Times New Roman" w:hint="eastAsia"/>
          <w:lang w:eastAsia="zh-CN"/>
        </w:rPr>
        <w:tab/>
      </w:r>
      <w:r w:rsidR="00684675">
        <w:rPr>
          <w:rFonts w:ascii="Times New Roman" w:eastAsia="宋体" w:hAnsi="Times New Roman" w:hint="eastAsia"/>
          <w:lang w:eastAsia="zh-CN"/>
        </w:rPr>
        <w:tab/>
      </w:r>
      <w:r>
        <w:rPr>
          <w:rFonts w:ascii="Times New Roman" w:eastAsia="宋体" w:hAnsi="Times New Roman"/>
        </w:rPr>
        <w:t xml:space="preserve">C. rushed          </w:t>
      </w:r>
      <w:r w:rsidR="00684675">
        <w:rPr>
          <w:rFonts w:ascii="Times New Roman" w:eastAsia="宋体" w:hAnsi="Times New Roman" w:hint="eastAsia"/>
          <w:lang w:eastAsia="zh-CN"/>
        </w:rPr>
        <w:tab/>
      </w:r>
      <w:r w:rsidR="00684675">
        <w:rPr>
          <w:rFonts w:ascii="Times New Roman" w:eastAsia="宋体" w:hAnsi="Times New Roman" w:hint="eastAsia"/>
          <w:lang w:eastAsia="zh-CN"/>
        </w:rPr>
        <w:tab/>
      </w:r>
      <w:r>
        <w:rPr>
          <w:rFonts w:ascii="Times New Roman" w:eastAsia="宋体" w:hAnsi="Times New Roman"/>
        </w:rPr>
        <w:t>D. jumped</w:t>
      </w:r>
    </w:p>
    <w:p w:rsidR="009E6D73" w:rsidRDefault="00300523">
      <w:pPr>
        <w:pStyle w:val="a7"/>
        <w:spacing w:line="360" w:lineRule="auto"/>
        <w:rPr>
          <w:rFonts w:ascii="Times New Roman" w:eastAsia="宋体" w:hAnsi="Times New Roman"/>
        </w:rPr>
      </w:pPr>
      <w:r>
        <w:rPr>
          <w:rFonts w:ascii="Times New Roman" w:eastAsia="宋体" w:hAnsi="Times New Roman"/>
        </w:rPr>
        <w:t>38.</w:t>
      </w:r>
      <w:r w:rsidR="00684675">
        <w:rPr>
          <w:rFonts w:ascii="Times New Roman" w:eastAsia="宋体" w:hAnsi="Times New Roman" w:hint="eastAsia"/>
          <w:lang w:eastAsia="zh-CN"/>
        </w:rPr>
        <w:t xml:space="preserve"> </w:t>
      </w:r>
      <w:r>
        <w:rPr>
          <w:rFonts w:ascii="Times New Roman" w:eastAsia="宋体" w:hAnsi="Times New Roman"/>
        </w:rPr>
        <w:t xml:space="preserve">A. tense          </w:t>
      </w:r>
      <w:r w:rsidR="00684675">
        <w:rPr>
          <w:rFonts w:ascii="Times New Roman" w:eastAsia="宋体" w:hAnsi="Times New Roman" w:hint="eastAsia"/>
          <w:lang w:eastAsia="zh-CN"/>
        </w:rPr>
        <w:tab/>
      </w:r>
      <w:r>
        <w:rPr>
          <w:rFonts w:ascii="Times New Roman" w:eastAsia="宋体" w:hAnsi="Times New Roman"/>
        </w:rPr>
        <w:t xml:space="preserve">B. simple          </w:t>
      </w:r>
      <w:r w:rsidR="00684675">
        <w:rPr>
          <w:rFonts w:ascii="Times New Roman" w:eastAsia="宋体" w:hAnsi="Times New Roman" w:hint="eastAsia"/>
          <w:lang w:eastAsia="zh-CN"/>
        </w:rPr>
        <w:tab/>
      </w:r>
      <w:r w:rsidR="00684675">
        <w:rPr>
          <w:rFonts w:ascii="Times New Roman" w:eastAsia="宋体" w:hAnsi="Times New Roman" w:hint="eastAsia"/>
          <w:lang w:eastAsia="zh-CN"/>
        </w:rPr>
        <w:tab/>
      </w:r>
      <w:r>
        <w:rPr>
          <w:rFonts w:ascii="Times New Roman" w:eastAsia="宋体" w:hAnsi="Times New Roman"/>
        </w:rPr>
        <w:t xml:space="preserve">C. pleasant          </w:t>
      </w:r>
      <w:r w:rsidR="00684675">
        <w:rPr>
          <w:rFonts w:ascii="Times New Roman" w:eastAsia="宋体" w:hAnsi="Times New Roman" w:hint="eastAsia"/>
          <w:lang w:eastAsia="zh-CN"/>
        </w:rPr>
        <w:tab/>
      </w:r>
      <w:r>
        <w:rPr>
          <w:rFonts w:ascii="Times New Roman" w:eastAsia="宋体" w:hAnsi="Times New Roman"/>
        </w:rPr>
        <w:t>D. concrete</w:t>
      </w:r>
    </w:p>
    <w:p w:rsidR="009E6D73" w:rsidRDefault="00300523">
      <w:pPr>
        <w:pStyle w:val="a7"/>
        <w:spacing w:line="360" w:lineRule="auto"/>
        <w:rPr>
          <w:rFonts w:ascii="Times New Roman" w:eastAsia="宋体" w:hAnsi="Times New Roman"/>
        </w:rPr>
      </w:pPr>
      <w:r>
        <w:rPr>
          <w:rFonts w:ascii="Times New Roman" w:eastAsia="宋体" w:hAnsi="Times New Roman"/>
        </w:rPr>
        <w:t>39.</w:t>
      </w:r>
      <w:r w:rsidR="00684675">
        <w:rPr>
          <w:rFonts w:ascii="Times New Roman" w:eastAsia="宋体" w:hAnsi="Times New Roman" w:hint="eastAsia"/>
          <w:lang w:eastAsia="zh-CN"/>
        </w:rPr>
        <w:t xml:space="preserve"> </w:t>
      </w:r>
      <w:r>
        <w:rPr>
          <w:rFonts w:ascii="Times New Roman" w:eastAsia="宋体" w:hAnsi="Times New Roman"/>
        </w:rPr>
        <w:t xml:space="preserve">A. get away          </w:t>
      </w:r>
      <w:r w:rsidR="00684675">
        <w:rPr>
          <w:rFonts w:ascii="Times New Roman" w:eastAsia="宋体" w:hAnsi="Times New Roman" w:hint="eastAsia"/>
          <w:lang w:eastAsia="zh-CN"/>
        </w:rPr>
        <w:tab/>
      </w:r>
      <w:r>
        <w:rPr>
          <w:rFonts w:ascii="Times New Roman" w:eastAsia="宋体" w:hAnsi="Times New Roman"/>
        </w:rPr>
        <w:t xml:space="preserve">B. break in          </w:t>
      </w:r>
      <w:r w:rsidR="00684675">
        <w:rPr>
          <w:rFonts w:ascii="Times New Roman" w:eastAsia="宋体" w:hAnsi="Times New Roman" w:hint="eastAsia"/>
          <w:lang w:eastAsia="zh-CN"/>
        </w:rPr>
        <w:tab/>
      </w:r>
      <w:r>
        <w:rPr>
          <w:rFonts w:ascii="Times New Roman" w:eastAsia="宋体" w:hAnsi="Times New Roman"/>
        </w:rPr>
        <w:t xml:space="preserve">C. hold on          </w:t>
      </w:r>
      <w:r w:rsidR="00684675">
        <w:rPr>
          <w:rFonts w:ascii="Times New Roman" w:eastAsia="宋体" w:hAnsi="Times New Roman" w:hint="eastAsia"/>
          <w:lang w:eastAsia="zh-CN"/>
        </w:rPr>
        <w:tab/>
      </w:r>
      <w:r>
        <w:rPr>
          <w:rFonts w:ascii="Times New Roman" w:eastAsia="宋体" w:hAnsi="Times New Roman"/>
        </w:rPr>
        <w:t>D. give up</w:t>
      </w:r>
    </w:p>
    <w:p w:rsidR="009E6D73" w:rsidRDefault="00300523">
      <w:pPr>
        <w:pStyle w:val="a7"/>
        <w:spacing w:line="360" w:lineRule="auto"/>
        <w:rPr>
          <w:rFonts w:ascii="Times New Roman" w:eastAsia="宋体" w:hAnsi="Times New Roman"/>
        </w:rPr>
      </w:pPr>
      <w:r>
        <w:rPr>
          <w:rFonts w:ascii="Times New Roman" w:eastAsia="宋体" w:hAnsi="Times New Roman"/>
        </w:rPr>
        <w:t>40.</w:t>
      </w:r>
      <w:r w:rsidR="00684675">
        <w:rPr>
          <w:rFonts w:ascii="Times New Roman" w:eastAsia="宋体" w:hAnsi="Times New Roman" w:hint="eastAsia"/>
          <w:lang w:eastAsia="zh-CN"/>
        </w:rPr>
        <w:t xml:space="preserve"> </w:t>
      </w:r>
      <w:r>
        <w:rPr>
          <w:rFonts w:ascii="Times New Roman" w:eastAsia="宋体" w:hAnsi="Times New Roman"/>
        </w:rPr>
        <w:t>A.</w:t>
      </w:r>
      <w:r>
        <w:rPr>
          <w:rFonts w:ascii="Times New Roman" w:eastAsia="宋体" w:hAnsi="Times New Roman"/>
        </w:rPr>
        <w:t xml:space="preserve"> rare          </w:t>
      </w:r>
      <w:r w:rsidR="00684675">
        <w:rPr>
          <w:rFonts w:ascii="Times New Roman" w:eastAsia="宋体" w:hAnsi="Times New Roman" w:hint="eastAsia"/>
          <w:lang w:eastAsia="zh-CN"/>
        </w:rPr>
        <w:tab/>
      </w:r>
      <w:r>
        <w:rPr>
          <w:rFonts w:ascii="Times New Roman" w:eastAsia="宋体" w:hAnsi="Times New Roman"/>
        </w:rPr>
        <w:t xml:space="preserve">B. wrong          </w:t>
      </w:r>
      <w:r w:rsidR="00684675">
        <w:rPr>
          <w:rFonts w:ascii="Times New Roman" w:eastAsia="宋体" w:hAnsi="Times New Roman" w:hint="eastAsia"/>
          <w:lang w:eastAsia="zh-CN"/>
        </w:rPr>
        <w:tab/>
      </w:r>
      <w:r w:rsidR="00684675">
        <w:rPr>
          <w:rFonts w:ascii="Times New Roman" w:eastAsia="宋体" w:hAnsi="Times New Roman" w:hint="eastAsia"/>
          <w:lang w:eastAsia="zh-CN"/>
        </w:rPr>
        <w:tab/>
      </w:r>
      <w:r>
        <w:rPr>
          <w:rFonts w:ascii="Times New Roman" w:eastAsia="宋体" w:hAnsi="Times New Roman"/>
        </w:rPr>
        <w:t xml:space="preserve">C. proper          </w:t>
      </w:r>
      <w:r w:rsidR="00684675">
        <w:rPr>
          <w:rFonts w:ascii="Times New Roman" w:eastAsia="宋体" w:hAnsi="Times New Roman" w:hint="eastAsia"/>
          <w:lang w:eastAsia="zh-CN"/>
        </w:rPr>
        <w:tab/>
      </w:r>
      <w:r w:rsidR="00684675">
        <w:rPr>
          <w:rFonts w:ascii="Times New Roman" w:eastAsia="宋体" w:hAnsi="Times New Roman" w:hint="eastAsia"/>
          <w:lang w:eastAsia="zh-CN"/>
        </w:rPr>
        <w:tab/>
      </w:r>
      <w:r>
        <w:rPr>
          <w:rFonts w:ascii="Times New Roman" w:eastAsia="宋体" w:hAnsi="Times New Roman"/>
        </w:rPr>
        <w:t>D. similar</w:t>
      </w:r>
    </w:p>
    <w:p w:rsidR="009E6D73" w:rsidRDefault="00300523">
      <w:pPr>
        <w:pStyle w:val="a7"/>
        <w:spacing w:line="360" w:lineRule="auto"/>
        <w:rPr>
          <w:rFonts w:ascii="Times New Roman" w:eastAsia="宋体" w:hAnsi="Times New Roman"/>
        </w:rPr>
      </w:pPr>
      <w:r>
        <w:rPr>
          <w:rFonts w:ascii="Times New Roman" w:eastAsia="宋体" w:hAnsi="Times New Roman"/>
        </w:rPr>
        <w:t>41.</w:t>
      </w:r>
      <w:r w:rsidR="00684675">
        <w:rPr>
          <w:rFonts w:ascii="Times New Roman" w:eastAsia="宋体" w:hAnsi="Times New Roman" w:hint="eastAsia"/>
          <w:lang w:eastAsia="zh-CN"/>
        </w:rPr>
        <w:t xml:space="preserve"> </w:t>
      </w:r>
      <w:r>
        <w:rPr>
          <w:rFonts w:ascii="Times New Roman" w:eastAsia="宋体" w:hAnsi="Times New Roman"/>
        </w:rPr>
        <w:t xml:space="preserve">A. action          </w:t>
      </w:r>
      <w:r w:rsidR="00684675">
        <w:rPr>
          <w:rFonts w:ascii="Times New Roman" w:eastAsia="宋体" w:hAnsi="Times New Roman" w:hint="eastAsia"/>
          <w:lang w:eastAsia="zh-CN"/>
        </w:rPr>
        <w:tab/>
      </w:r>
      <w:r>
        <w:rPr>
          <w:rFonts w:ascii="Times New Roman" w:eastAsia="宋体" w:hAnsi="Times New Roman"/>
        </w:rPr>
        <w:t xml:space="preserve">B. wisdom          </w:t>
      </w:r>
      <w:r w:rsidR="00684675">
        <w:rPr>
          <w:rFonts w:ascii="Times New Roman" w:eastAsia="宋体" w:hAnsi="Times New Roman" w:hint="eastAsia"/>
          <w:lang w:eastAsia="zh-CN"/>
        </w:rPr>
        <w:tab/>
      </w:r>
      <w:r>
        <w:rPr>
          <w:rFonts w:ascii="Times New Roman" w:eastAsia="宋体" w:hAnsi="Times New Roman"/>
        </w:rPr>
        <w:t xml:space="preserve">C. character          </w:t>
      </w:r>
      <w:r w:rsidR="00684675">
        <w:rPr>
          <w:rFonts w:ascii="Times New Roman" w:eastAsia="宋体" w:hAnsi="Times New Roman" w:hint="eastAsia"/>
          <w:lang w:eastAsia="zh-CN"/>
        </w:rPr>
        <w:tab/>
      </w:r>
      <w:r>
        <w:rPr>
          <w:rFonts w:ascii="Times New Roman" w:eastAsia="宋体" w:hAnsi="Times New Roman"/>
        </w:rPr>
        <w:t>D. appearance</w:t>
      </w:r>
    </w:p>
    <w:p w:rsidR="009E6D73" w:rsidRDefault="00300523">
      <w:pPr>
        <w:pStyle w:val="a7"/>
        <w:spacing w:line="360" w:lineRule="auto"/>
        <w:rPr>
          <w:rFonts w:ascii="Times New Roman" w:eastAsia="宋体" w:hAnsi="Times New Roman"/>
        </w:rPr>
      </w:pPr>
      <w:r>
        <w:rPr>
          <w:rFonts w:ascii="Times New Roman" w:eastAsia="宋体" w:hAnsi="Times New Roman"/>
        </w:rPr>
        <w:t>42.</w:t>
      </w:r>
      <w:r w:rsidR="00684675">
        <w:rPr>
          <w:rFonts w:ascii="Times New Roman" w:eastAsia="宋体" w:hAnsi="Times New Roman" w:hint="eastAsia"/>
          <w:lang w:eastAsia="zh-CN"/>
        </w:rPr>
        <w:t xml:space="preserve"> </w:t>
      </w:r>
      <w:r>
        <w:rPr>
          <w:rFonts w:ascii="Times New Roman" w:eastAsia="宋体" w:hAnsi="Times New Roman"/>
        </w:rPr>
        <w:t xml:space="preserve">A. rolling          </w:t>
      </w:r>
      <w:r w:rsidR="00684675">
        <w:rPr>
          <w:rFonts w:ascii="Times New Roman" w:eastAsia="宋体" w:hAnsi="Times New Roman" w:hint="eastAsia"/>
          <w:lang w:eastAsia="zh-CN"/>
        </w:rPr>
        <w:tab/>
      </w:r>
      <w:r>
        <w:rPr>
          <w:rFonts w:ascii="Times New Roman" w:eastAsia="宋体" w:hAnsi="Times New Roman"/>
        </w:rPr>
        <w:t xml:space="preserve">B. walking          </w:t>
      </w:r>
      <w:r w:rsidR="00684675">
        <w:rPr>
          <w:rFonts w:ascii="Times New Roman" w:eastAsia="宋体" w:hAnsi="Times New Roman" w:hint="eastAsia"/>
          <w:lang w:eastAsia="zh-CN"/>
        </w:rPr>
        <w:tab/>
      </w:r>
      <w:r>
        <w:rPr>
          <w:rFonts w:ascii="Times New Roman" w:eastAsia="宋体" w:hAnsi="Times New Roman"/>
        </w:rPr>
        <w:t xml:space="preserve">C. driving          </w:t>
      </w:r>
      <w:r w:rsidR="00684675">
        <w:rPr>
          <w:rFonts w:ascii="Times New Roman" w:eastAsia="宋体" w:hAnsi="Times New Roman" w:hint="eastAsia"/>
          <w:lang w:eastAsia="zh-CN"/>
        </w:rPr>
        <w:tab/>
      </w:r>
      <w:r>
        <w:rPr>
          <w:rFonts w:ascii="Times New Roman" w:eastAsia="宋体" w:hAnsi="Times New Roman"/>
        </w:rPr>
        <w:t>D. cycling</w:t>
      </w:r>
    </w:p>
    <w:p w:rsidR="009E6D73" w:rsidRDefault="00300523">
      <w:pPr>
        <w:pStyle w:val="a7"/>
        <w:spacing w:line="360" w:lineRule="auto"/>
        <w:rPr>
          <w:rFonts w:ascii="Times New Roman" w:eastAsia="宋体" w:hAnsi="Times New Roman"/>
        </w:rPr>
      </w:pPr>
      <w:r>
        <w:rPr>
          <w:rFonts w:ascii="Times New Roman" w:eastAsia="宋体" w:hAnsi="Times New Roman"/>
        </w:rPr>
        <w:t>43.</w:t>
      </w:r>
      <w:r w:rsidR="00684675">
        <w:rPr>
          <w:rFonts w:ascii="Times New Roman" w:eastAsia="宋体" w:hAnsi="Times New Roman" w:hint="eastAsia"/>
          <w:lang w:eastAsia="zh-CN"/>
        </w:rPr>
        <w:t xml:space="preserve"> </w:t>
      </w:r>
      <w:r>
        <w:rPr>
          <w:rFonts w:ascii="Times New Roman" w:eastAsia="宋体" w:hAnsi="Times New Roman"/>
        </w:rPr>
        <w:t xml:space="preserve">A. satisfied          </w:t>
      </w:r>
      <w:r w:rsidR="00684675">
        <w:rPr>
          <w:rFonts w:ascii="Times New Roman" w:eastAsia="宋体" w:hAnsi="Times New Roman" w:hint="eastAsia"/>
          <w:lang w:eastAsia="zh-CN"/>
        </w:rPr>
        <w:tab/>
      </w:r>
      <w:r>
        <w:rPr>
          <w:rFonts w:ascii="Times New Roman" w:eastAsia="宋体" w:hAnsi="Times New Roman"/>
        </w:rPr>
        <w:t xml:space="preserve">B. relaxed       </w:t>
      </w:r>
      <w:r>
        <w:rPr>
          <w:rFonts w:ascii="Times New Roman" w:eastAsia="宋体" w:hAnsi="Times New Roman"/>
        </w:rPr>
        <w:t xml:space="preserve">   </w:t>
      </w:r>
      <w:r w:rsidR="00684675">
        <w:rPr>
          <w:rFonts w:ascii="Times New Roman" w:eastAsia="宋体" w:hAnsi="Times New Roman" w:hint="eastAsia"/>
          <w:lang w:eastAsia="zh-CN"/>
        </w:rPr>
        <w:tab/>
      </w:r>
      <w:r>
        <w:rPr>
          <w:rFonts w:ascii="Times New Roman" w:eastAsia="宋体" w:hAnsi="Times New Roman"/>
        </w:rPr>
        <w:t xml:space="preserve">C. embarrassed          </w:t>
      </w:r>
      <w:r w:rsidR="00684675">
        <w:rPr>
          <w:rFonts w:ascii="Times New Roman" w:eastAsia="宋体" w:hAnsi="Times New Roman" w:hint="eastAsia"/>
          <w:lang w:eastAsia="zh-CN"/>
        </w:rPr>
        <w:tab/>
      </w:r>
      <w:r>
        <w:rPr>
          <w:rFonts w:ascii="Times New Roman" w:eastAsia="宋体" w:hAnsi="Times New Roman"/>
        </w:rPr>
        <w:t>D. worried</w:t>
      </w:r>
    </w:p>
    <w:p w:rsidR="009E6D73" w:rsidRDefault="00300523">
      <w:pPr>
        <w:pStyle w:val="a7"/>
        <w:spacing w:line="360" w:lineRule="auto"/>
        <w:rPr>
          <w:rFonts w:ascii="Times New Roman" w:eastAsia="宋体" w:hAnsi="Times New Roman"/>
        </w:rPr>
      </w:pPr>
      <w:r>
        <w:rPr>
          <w:rFonts w:ascii="Times New Roman" w:eastAsia="宋体" w:hAnsi="Times New Roman"/>
        </w:rPr>
        <w:t>44.</w:t>
      </w:r>
      <w:r w:rsidR="00684675">
        <w:rPr>
          <w:rFonts w:ascii="Times New Roman" w:eastAsia="宋体" w:hAnsi="Times New Roman" w:hint="eastAsia"/>
          <w:lang w:eastAsia="zh-CN"/>
        </w:rPr>
        <w:t xml:space="preserve"> </w:t>
      </w:r>
      <w:r>
        <w:rPr>
          <w:rFonts w:ascii="Times New Roman" w:eastAsia="宋体" w:hAnsi="Times New Roman"/>
        </w:rPr>
        <w:t xml:space="preserve">A. died          </w:t>
      </w:r>
      <w:r w:rsidR="00684675">
        <w:rPr>
          <w:rFonts w:ascii="Times New Roman" w:eastAsia="宋体" w:hAnsi="Times New Roman" w:hint="eastAsia"/>
          <w:lang w:eastAsia="zh-CN"/>
        </w:rPr>
        <w:tab/>
      </w:r>
      <w:r>
        <w:rPr>
          <w:rFonts w:ascii="Times New Roman" w:eastAsia="宋体" w:hAnsi="Times New Roman"/>
        </w:rPr>
        <w:t xml:space="preserve">B. crashed          </w:t>
      </w:r>
      <w:r w:rsidR="00684675">
        <w:rPr>
          <w:rFonts w:ascii="Times New Roman" w:eastAsia="宋体" w:hAnsi="Times New Roman" w:hint="eastAsia"/>
          <w:lang w:eastAsia="zh-CN"/>
        </w:rPr>
        <w:tab/>
      </w:r>
      <w:r>
        <w:rPr>
          <w:rFonts w:ascii="Times New Roman" w:eastAsia="宋体" w:hAnsi="Times New Roman"/>
        </w:rPr>
        <w:t xml:space="preserve">C. arrived          </w:t>
      </w:r>
      <w:r w:rsidR="00684675">
        <w:rPr>
          <w:rFonts w:ascii="Times New Roman" w:eastAsia="宋体" w:hAnsi="Times New Roman" w:hint="eastAsia"/>
          <w:lang w:eastAsia="zh-CN"/>
        </w:rPr>
        <w:tab/>
      </w:r>
      <w:r w:rsidR="00684675">
        <w:rPr>
          <w:rFonts w:ascii="Times New Roman" w:eastAsia="宋体" w:hAnsi="Times New Roman" w:hint="eastAsia"/>
          <w:lang w:eastAsia="zh-CN"/>
        </w:rPr>
        <w:tab/>
      </w:r>
      <w:r>
        <w:rPr>
          <w:rFonts w:ascii="Times New Roman" w:eastAsia="宋体" w:hAnsi="Times New Roman"/>
        </w:rPr>
        <w:t>D. disappeared</w:t>
      </w:r>
    </w:p>
    <w:p w:rsidR="009E6D73" w:rsidRDefault="00300523">
      <w:pPr>
        <w:pStyle w:val="a7"/>
        <w:spacing w:line="360" w:lineRule="auto"/>
        <w:rPr>
          <w:rFonts w:ascii="Times New Roman" w:eastAsia="宋体" w:hAnsi="Times New Roman"/>
        </w:rPr>
      </w:pPr>
      <w:r>
        <w:rPr>
          <w:rFonts w:ascii="Times New Roman" w:eastAsia="宋体" w:hAnsi="Times New Roman"/>
        </w:rPr>
        <w:t>45.</w:t>
      </w:r>
      <w:r w:rsidR="00684675">
        <w:rPr>
          <w:rFonts w:ascii="Times New Roman" w:eastAsia="宋体" w:hAnsi="Times New Roman" w:hint="eastAsia"/>
          <w:lang w:eastAsia="zh-CN"/>
        </w:rPr>
        <w:t xml:space="preserve"> </w:t>
      </w:r>
      <w:r>
        <w:rPr>
          <w:rFonts w:ascii="Times New Roman" w:eastAsia="宋体" w:hAnsi="Times New Roman"/>
        </w:rPr>
        <w:t xml:space="preserve">A. forced          </w:t>
      </w:r>
      <w:r w:rsidR="00684675">
        <w:rPr>
          <w:rFonts w:ascii="Times New Roman" w:eastAsia="宋体" w:hAnsi="Times New Roman" w:hint="eastAsia"/>
          <w:lang w:eastAsia="zh-CN"/>
        </w:rPr>
        <w:tab/>
      </w:r>
      <w:r>
        <w:rPr>
          <w:rFonts w:ascii="Times New Roman" w:eastAsia="宋体" w:hAnsi="Times New Roman"/>
        </w:rPr>
        <w:t xml:space="preserve">B. signaled          </w:t>
      </w:r>
      <w:r w:rsidR="00684675">
        <w:rPr>
          <w:rFonts w:ascii="Times New Roman" w:eastAsia="宋体" w:hAnsi="Times New Roman" w:hint="eastAsia"/>
          <w:lang w:eastAsia="zh-CN"/>
        </w:rPr>
        <w:tab/>
      </w:r>
      <w:r>
        <w:rPr>
          <w:rFonts w:ascii="Times New Roman" w:eastAsia="宋体" w:hAnsi="Times New Roman"/>
        </w:rPr>
        <w:t xml:space="preserve">C. reminded          </w:t>
      </w:r>
      <w:r w:rsidR="00684675">
        <w:rPr>
          <w:rFonts w:ascii="Times New Roman" w:eastAsia="宋体" w:hAnsi="Times New Roman" w:hint="eastAsia"/>
          <w:lang w:eastAsia="zh-CN"/>
        </w:rPr>
        <w:tab/>
      </w:r>
      <w:r>
        <w:rPr>
          <w:rFonts w:ascii="Times New Roman" w:eastAsia="宋体" w:hAnsi="Times New Roman"/>
        </w:rPr>
        <w:t>D. taught</w:t>
      </w:r>
    </w:p>
    <w:p w:rsidR="009E6D73" w:rsidRDefault="00300523">
      <w:pPr>
        <w:pStyle w:val="a7"/>
        <w:spacing w:line="360" w:lineRule="auto"/>
        <w:rPr>
          <w:rFonts w:ascii="Times New Roman" w:eastAsia="宋体" w:hAnsi="Times New Roman"/>
        </w:rPr>
      </w:pPr>
      <w:r>
        <w:rPr>
          <w:rFonts w:ascii="Times New Roman" w:eastAsia="宋体" w:hAnsi="Times New Roman"/>
        </w:rPr>
        <w:t>46.</w:t>
      </w:r>
      <w:r w:rsidR="00684675">
        <w:rPr>
          <w:rFonts w:ascii="Times New Roman" w:eastAsia="宋体" w:hAnsi="Times New Roman" w:hint="eastAsia"/>
          <w:lang w:eastAsia="zh-CN"/>
        </w:rPr>
        <w:t xml:space="preserve"> </w:t>
      </w:r>
      <w:r>
        <w:rPr>
          <w:rFonts w:ascii="Times New Roman" w:eastAsia="宋体" w:hAnsi="Times New Roman"/>
        </w:rPr>
        <w:t xml:space="preserve">A. life          </w:t>
      </w:r>
      <w:r w:rsidR="00684675">
        <w:rPr>
          <w:rFonts w:ascii="Times New Roman" w:eastAsia="宋体" w:hAnsi="Times New Roman" w:hint="eastAsia"/>
          <w:lang w:eastAsia="zh-CN"/>
        </w:rPr>
        <w:tab/>
      </w:r>
      <w:r>
        <w:rPr>
          <w:rFonts w:ascii="Times New Roman" w:eastAsia="宋体" w:hAnsi="Times New Roman"/>
        </w:rPr>
        <w:t xml:space="preserve">B. tears          </w:t>
      </w:r>
      <w:r w:rsidR="00684675">
        <w:rPr>
          <w:rFonts w:ascii="Times New Roman" w:eastAsia="宋体" w:hAnsi="Times New Roman" w:hint="eastAsia"/>
          <w:lang w:eastAsia="zh-CN"/>
        </w:rPr>
        <w:tab/>
      </w:r>
      <w:r w:rsidR="00684675">
        <w:rPr>
          <w:rFonts w:ascii="Times New Roman" w:eastAsia="宋体" w:hAnsi="Times New Roman" w:hint="eastAsia"/>
          <w:lang w:eastAsia="zh-CN"/>
        </w:rPr>
        <w:tab/>
      </w:r>
      <w:r>
        <w:rPr>
          <w:rFonts w:ascii="Times New Roman" w:eastAsia="宋体" w:hAnsi="Times New Roman"/>
        </w:rPr>
        <w:t xml:space="preserve">C. anger          </w:t>
      </w:r>
      <w:r w:rsidR="00684675">
        <w:rPr>
          <w:rFonts w:ascii="Times New Roman" w:eastAsia="宋体" w:hAnsi="Times New Roman" w:hint="eastAsia"/>
          <w:lang w:eastAsia="zh-CN"/>
        </w:rPr>
        <w:tab/>
      </w:r>
      <w:r w:rsidR="00684675">
        <w:rPr>
          <w:rFonts w:ascii="Times New Roman" w:eastAsia="宋体" w:hAnsi="Times New Roman" w:hint="eastAsia"/>
          <w:lang w:eastAsia="zh-CN"/>
        </w:rPr>
        <w:tab/>
      </w:r>
      <w:r>
        <w:rPr>
          <w:rFonts w:ascii="Times New Roman" w:eastAsia="宋体" w:hAnsi="Times New Roman"/>
        </w:rPr>
        <w:t>D. laughter</w:t>
      </w:r>
    </w:p>
    <w:p w:rsidR="009E6D73" w:rsidRDefault="00300523">
      <w:pPr>
        <w:pStyle w:val="a7"/>
        <w:spacing w:line="360" w:lineRule="auto"/>
        <w:rPr>
          <w:rFonts w:ascii="Times New Roman" w:eastAsia="宋体" w:hAnsi="Times New Roman"/>
        </w:rPr>
      </w:pPr>
      <w:r>
        <w:rPr>
          <w:rFonts w:ascii="Times New Roman" w:eastAsia="宋体" w:hAnsi="Times New Roman"/>
        </w:rPr>
        <w:t>47.</w:t>
      </w:r>
      <w:r w:rsidR="00684675">
        <w:rPr>
          <w:rFonts w:ascii="Times New Roman" w:eastAsia="宋体" w:hAnsi="Times New Roman" w:hint="eastAsia"/>
          <w:lang w:eastAsia="zh-CN"/>
        </w:rPr>
        <w:t xml:space="preserve"> </w:t>
      </w:r>
      <w:r>
        <w:rPr>
          <w:rFonts w:ascii="Times New Roman" w:eastAsia="宋体" w:hAnsi="Times New Roman"/>
        </w:rPr>
        <w:t xml:space="preserve">A. cheat          </w:t>
      </w:r>
      <w:r w:rsidR="00684675">
        <w:rPr>
          <w:rFonts w:ascii="Times New Roman" w:eastAsia="宋体" w:hAnsi="Times New Roman" w:hint="eastAsia"/>
          <w:lang w:eastAsia="zh-CN"/>
        </w:rPr>
        <w:tab/>
      </w:r>
      <w:r>
        <w:rPr>
          <w:rFonts w:ascii="Times New Roman" w:eastAsia="宋体" w:hAnsi="Times New Roman"/>
        </w:rPr>
        <w:t xml:space="preserve">B. follow         </w:t>
      </w:r>
      <w:r w:rsidR="00684675">
        <w:rPr>
          <w:rFonts w:ascii="Times New Roman" w:eastAsia="宋体" w:hAnsi="Times New Roman" w:hint="eastAsia"/>
          <w:lang w:eastAsia="zh-CN"/>
        </w:rPr>
        <w:tab/>
      </w:r>
      <w:r w:rsidR="00684675">
        <w:rPr>
          <w:rFonts w:ascii="Times New Roman" w:eastAsia="宋体" w:hAnsi="Times New Roman" w:hint="eastAsia"/>
          <w:lang w:eastAsia="zh-CN"/>
        </w:rPr>
        <w:tab/>
      </w:r>
      <w:r>
        <w:rPr>
          <w:rFonts w:ascii="Times New Roman" w:eastAsia="宋体" w:hAnsi="Times New Roman"/>
        </w:rPr>
        <w:t xml:space="preserve"> C. accept          </w:t>
      </w:r>
      <w:r w:rsidR="00684675">
        <w:rPr>
          <w:rFonts w:ascii="Times New Roman" w:eastAsia="宋体" w:hAnsi="Times New Roman" w:hint="eastAsia"/>
          <w:lang w:eastAsia="zh-CN"/>
        </w:rPr>
        <w:tab/>
      </w:r>
      <w:r w:rsidR="00684675">
        <w:rPr>
          <w:rFonts w:ascii="Times New Roman" w:eastAsia="宋体" w:hAnsi="Times New Roman" w:hint="eastAsia"/>
          <w:lang w:eastAsia="zh-CN"/>
        </w:rPr>
        <w:tab/>
      </w:r>
      <w:r>
        <w:rPr>
          <w:rFonts w:ascii="Times New Roman" w:eastAsia="宋体" w:hAnsi="Times New Roman"/>
        </w:rPr>
        <w:t>D. find</w:t>
      </w:r>
    </w:p>
    <w:p w:rsidR="009E6D73" w:rsidRDefault="00300523">
      <w:pPr>
        <w:pStyle w:val="a7"/>
        <w:spacing w:line="360" w:lineRule="auto"/>
        <w:rPr>
          <w:rFonts w:ascii="Times New Roman" w:eastAsia="宋体" w:hAnsi="Times New Roman"/>
        </w:rPr>
      </w:pPr>
      <w:r>
        <w:rPr>
          <w:rFonts w:ascii="Times New Roman" w:eastAsia="宋体" w:hAnsi="Times New Roman"/>
        </w:rPr>
        <w:t>48.</w:t>
      </w:r>
      <w:r w:rsidR="00684675">
        <w:rPr>
          <w:rFonts w:ascii="Times New Roman" w:eastAsia="宋体" w:hAnsi="Times New Roman" w:hint="eastAsia"/>
          <w:lang w:eastAsia="zh-CN"/>
        </w:rPr>
        <w:t xml:space="preserve"> </w:t>
      </w:r>
      <w:r>
        <w:rPr>
          <w:rFonts w:ascii="Times New Roman" w:eastAsia="宋体" w:hAnsi="Times New Roman"/>
        </w:rPr>
        <w:t xml:space="preserve">A. shot off          </w:t>
      </w:r>
      <w:r w:rsidR="00684675">
        <w:rPr>
          <w:rFonts w:ascii="Times New Roman" w:eastAsia="宋体" w:hAnsi="Times New Roman" w:hint="eastAsia"/>
          <w:lang w:eastAsia="zh-CN"/>
        </w:rPr>
        <w:tab/>
      </w:r>
      <w:r>
        <w:rPr>
          <w:rFonts w:ascii="Times New Roman" w:eastAsia="宋体" w:hAnsi="Times New Roman"/>
        </w:rPr>
        <w:t xml:space="preserve">B. slowed down          </w:t>
      </w:r>
      <w:r w:rsidR="00684675">
        <w:rPr>
          <w:rFonts w:ascii="Times New Roman" w:eastAsia="宋体" w:hAnsi="Times New Roman" w:hint="eastAsia"/>
          <w:lang w:eastAsia="zh-CN"/>
        </w:rPr>
        <w:tab/>
      </w:r>
      <w:r>
        <w:rPr>
          <w:rFonts w:ascii="Times New Roman" w:eastAsia="宋体" w:hAnsi="Times New Roman"/>
        </w:rPr>
        <w:t xml:space="preserve">C. cheered up          </w:t>
      </w:r>
      <w:r w:rsidR="00684675">
        <w:rPr>
          <w:rFonts w:ascii="Times New Roman" w:eastAsia="宋体" w:hAnsi="Times New Roman" w:hint="eastAsia"/>
          <w:lang w:eastAsia="zh-CN"/>
        </w:rPr>
        <w:tab/>
      </w:r>
      <w:r>
        <w:rPr>
          <w:rFonts w:ascii="Times New Roman" w:eastAsia="宋体" w:hAnsi="Times New Roman"/>
        </w:rPr>
        <w:t>D. came along</w:t>
      </w:r>
    </w:p>
    <w:p w:rsidR="009E6D73" w:rsidRDefault="00300523">
      <w:pPr>
        <w:pStyle w:val="a7"/>
        <w:spacing w:line="360" w:lineRule="auto"/>
        <w:rPr>
          <w:rFonts w:ascii="Times New Roman" w:eastAsia="宋体" w:hAnsi="Times New Roman"/>
        </w:rPr>
      </w:pPr>
      <w:r>
        <w:rPr>
          <w:rFonts w:ascii="Times New Roman" w:eastAsia="宋体" w:hAnsi="Times New Roman"/>
        </w:rPr>
        <w:t>49.</w:t>
      </w:r>
      <w:r w:rsidR="00684675">
        <w:rPr>
          <w:rFonts w:ascii="Times New Roman" w:eastAsia="宋体" w:hAnsi="Times New Roman" w:hint="eastAsia"/>
          <w:lang w:eastAsia="zh-CN"/>
        </w:rPr>
        <w:t xml:space="preserve"> </w:t>
      </w:r>
      <w:r>
        <w:rPr>
          <w:rFonts w:ascii="Times New Roman" w:eastAsia="宋体" w:hAnsi="Times New Roman"/>
        </w:rPr>
        <w:t xml:space="preserve">A. fled          </w:t>
      </w:r>
      <w:r w:rsidR="00684675">
        <w:rPr>
          <w:rFonts w:ascii="Times New Roman" w:eastAsia="宋体" w:hAnsi="Times New Roman" w:hint="eastAsia"/>
          <w:lang w:eastAsia="zh-CN"/>
        </w:rPr>
        <w:tab/>
      </w:r>
      <w:r>
        <w:rPr>
          <w:rFonts w:ascii="Times New Roman" w:eastAsia="宋体" w:hAnsi="Times New Roman"/>
        </w:rPr>
        <w:t xml:space="preserve">B. pointed          </w:t>
      </w:r>
      <w:r w:rsidR="00684675">
        <w:rPr>
          <w:rFonts w:ascii="Times New Roman" w:eastAsia="宋体" w:hAnsi="Times New Roman" w:hint="eastAsia"/>
          <w:lang w:eastAsia="zh-CN"/>
        </w:rPr>
        <w:tab/>
      </w:r>
      <w:r>
        <w:rPr>
          <w:rFonts w:ascii="Times New Roman" w:eastAsia="宋体" w:hAnsi="Times New Roman"/>
        </w:rPr>
        <w:t xml:space="preserve">C. returned          </w:t>
      </w:r>
      <w:r w:rsidR="00684675">
        <w:rPr>
          <w:rFonts w:ascii="Times New Roman" w:eastAsia="宋体" w:hAnsi="Times New Roman" w:hint="eastAsia"/>
          <w:lang w:eastAsia="zh-CN"/>
        </w:rPr>
        <w:tab/>
      </w:r>
      <w:r>
        <w:rPr>
          <w:rFonts w:ascii="Times New Roman" w:eastAsia="宋体" w:hAnsi="Times New Roman"/>
        </w:rPr>
        <w:t>D. connected</w:t>
      </w:r>
    </w:p>
    <w:p w:rsidR="009E6D73" w:rsidRDefault="00300523">
      <w:pPr>
        <w:pStyle w:val="a7"/>
        <w:spacing w:line="360" w:lineRule="auto"/>
        <w:rPr>
          <w:rFonts w:ascii="Times New Roman" w:eastAsia="宋体" w:hAnsi="Times New Roman"/>
        </w:rPr>
      </w:pPr>
      <w:r>
        <w:rPr>
          <w:rFonts w:ascii="Times New Roman" w:eastAsia="宋体" w:hAnsi="Times New Roman"/>
        </w:rPr>
        <w:t>50.</w:t>
      </w:r>
      <w:r w:rsidR="00684675">
        <w:rPr>
          <w:rFonts w:ascii="Times New Roman" w:eastAsia="宋体" w:hAnsi="Times New Roman" w:hint="eastAsia"/>
          <w:lang w:eastAsia="zh-CN"/>
        </w:rPr>
        <w:t xml:space="preserve"> </w:t>
      </w:r>
      <w:r>
        <w:rPr>
          <w:rFonts w:ascii="Times New Roman" w:eastAsia="宋体" w:hAnsi="Times New Roman"/>
        </w:rPr>
        <w:t xml:space="preserve">A. begging          </w:t>
      </w:r>
      <w:r w:rsidR="00684675">
        <w:rPr>
          <w:rFonts w:ascii="Times New Roman" w:eastAsia="宋体" w:hAnsi="Times New Roman" w:hint="eastAsia"/>
          <w:lang w:eastAsia="zh-CN"/>
        </w:rPr>
        <w:tab/>
      </w:r>
      <w:r>
        <w:rPr>
          <w:rFonts w:ascii="Times New Roman" w:eastAsia="宋体" w:hAnsi="Times New Roman"/>
        </w:rPr>
        <w:t>B. trai</w:t>
      </w:r>
      <w:r>
        <w:rPr>
          <w:rFonts w:ascii="Times New Roman" w:eastAsia="宋体" w:hAnsi="Times New Roman"/>
        </w:rPr>
        <w:t xml:space="preserve">ning          </w:t>
      </w:r>
      <w:r w:rsidR="00684675">
        <w:rPr>
          <w:rFonts w:ascii="Times New Roman" w:eastAsia="宋体" w:hAnsi="Times New Roman" w:hint="eastAsia"/>
          <w:lang w:eastAsia="zh-CN"/>
        </w:rPr>
        <w:tab/>
      </w:r>
      <w:r>
        <w:rPr>
          <w:rFonts w:ascii="Times New Roman" w:eastAsia="宋体" w:hAnsi="Times New Roman"/>
        </w:rPr>
        <w:t xml:space="preserve">C. ordering          </w:t>
      </w:r>
      <w:r w:rsidR="00684675">
        <w:rPr>
          <w:rFonts w:ascii="Times New Roman" w:eastAsia="宋体" w:hAnsi="Times New Roman" w:hint="eastAsia"/>
          <w:lang w:eastAsia="zh-CN"/>
        </w:rPr>
        <w:tab/>
      </w:r>
      <w:r>
        <w:rPr>
          <w:rFonts w:ascii="Times New Roman" w:eastAsia="宋体" w:hAnsi="Times New Roman"/>
        </w:rPr>
        <w:t>D. inviting</w:t>
      </w:r>
    </w:p>
    <w:p w:rsidR="009E6D73" w:rsidRDefault="00300523">
      <w:pPr>
        <w:pStyle w:val="a7"/>
        <w:spacing w:line="360" w:lineRule="auto"/>
        <w:rPr>
          <w:rFonts w:ascii="Times New Roman" w:eastAsia="宋体" w:hAnsi="Times New Roman"/>
        </w:rPr>
      </w:pPr>
      <w:r>
        <w:rPr>
          <w:rFonts w:ascii="Times New Roman" w:eastAsia="宋体" w:hAnsi="Times New Roman"/>
        </w:rPr>
        <w:t>51.</w:t>
      </w:r>
      <w:r w:rsidR="00684675">
        <w:rPr>
          <w:rFonts w:ascii="Times New Roman" w:eastAsia="宋体" w:hAnsi="Times New Roman" w:hint="eastAsia"/>
          <w:lang w:eastAsia="zh-CN"/>
        </w:rPr>
        <w:t xml:space="preserve"> </w:t>
      </w:r>
      <w:r>
        <w:rPr>
          <w:rFonts w:ascii="Times New Roman" w:eastAsia="宋体" w:hAnsi="Times New Roman"/>
        </w:rPr>
        <w:t xml:space="preserve">A. nod          </w:t>
      </w:r>
      <w:r w:rsidR="00684675">
        <w:rPr>
          <w:rFonts w:ascii="Times New Roman" w:eastAsia="宋体" w:hAnsi="Times New Roman" w:hint="eastAsia"/>
          <w:lang w:eastAsia="zh-CN"/>
        </w:rPr>
        <w:tab/>
      </w:r>
      <w:r>
        <w:rPr>
          <w:rFonts w:ascii="Times New Roman" w:eastAsia="宋体" w:hAnsi="Times New Roman"/>
        </w:rPr>
        <w:t xml:space="preserve">B. speak          </w:t>
      </w:r>
      <w:r w:rsidR="00684675">
        <w:rPr>
          <w:rFonts w:ascii="Times New Roman" w:eastAsia="宋体" w:hAnsi="Times New Roman" w:hint="eastAsia"/>
          <w:lang w:eastAsia="zh-CN"/>
        </w:rPr>
        <w:tab/>
      </w:r>
      <w:r w:rsidR="00684675">
        <w:rPr>
          <w:rFonts w:ascii="Times New Roman" w:eastAsia="宋体" w:hAnsi="Times New Roman" w:hint="eastAsia"/>
          <w:lang w:eastAsia="zh-CN"/>
        </w:rPr>
        <w:tab/>
      </w:r>
      <w:r>
        <w:rPr>
          <w:rFonts w:ascii="Times New Roman" w:eastAsia="宋体" w:hAnsi="Times New Roman"/>
        </w:rPr>
        <w:t xml:space="preserve">C. move          </w:t>
      </w:r>
      <w:r w:rsidR="00684675">
        <w:rPr>
          <w:rFonts w:ascii="Times New Roman" w:eastAsia="宋体" w:hAnsi="Times New Roman" w:hint="eastAsia"/>
          <w:lang w:eastAsia="zh-CN"/>
        </w:rPr>
        <w:tab/>
      </w:r>
      <w:r w:rsidR="00684675">
        <w:rPr>
          <w:rFonts w:ascii="Times New Roman" w:eastAsia="宋体" w:hAnsi="Times New Roman" w:hint="eastAsia"/>
          <w:lang w:eastAsia="zh-CN"/>
        </w:rPr>
        <w:tab/>
      </w:r>
      <w:r>
        <w:rPr>
          <w:rFonts w:ascii="Times New Roman" w:eastAsia="宋体" w:hAnsi="Times New Roman"/>
        </w:rPr>
        <w:t>D. pause</w:t>
      </w:r>
    </w:p>
    <w:p w:rsidR="009E6D73" w:rsidRDefault="00300523">
      <w:pPr>
        <w:pStyle w:val="a7"/>
        <w:spacing w:line="360" w:lineRule="auto"/>
        <w:rPr>
          <w:rFonts w:ascii="Times New Roman" w:eastAsia="宋体" w:hAnsi="Times New Roman"/>
        </w:rPr>
      </w:pPr>
      <w:r>
        <w:rPr>
          <w:rFonts w:ascii="Times New Roman" w:eastAsia="宋体" w:hAnsi="Times New Roman"/>
        </w:rPr>
        <w:t>52.</w:t>
      </w:r>
      <w:r w:rsidR="00684675">
        <w:rPr>
          <w:rFonts w:ascii="Times New Roman" w:eastAsia="宋体" w:hAnsi="Times New Roman" w:hint="eastAsia"/>
          <w:lang w:eastAsia="zh-CN"/>
        </w:rPr>
        <w:t xml:space="preserve"> </w:t>
      </w:r>
      <w:r>
        <w:rPr>
          <w:rFonts w:ascii="Times New Roman" w:eastAsia="宋体" w:hAnsi="Times New Roman"/>
        </w:rPr>
        <w:t xml:space="preserve">A. car          </w:t>
      </w:r>
      <w:r w:rsidR="00684675">
        <w:rPr>
          <w:rFonts w:ascii="Times New Roman" w:eastAsia="宋体" w:hAnsi="Times New Roman" w:hint="eastAsia"/>
          <w:lang w:eastAsia="zh-CN"/>
        </w:rPr>
        <w:tab/>
      </w:r>
      <w:r w:rsidR="00684675">
        <w:rPr>
          <w:rFonts w:ascii="Times New Roman" w:eastAsia="宋体" w:hAnsi="Times New Roman" w:hint="eastAsia"/>
          <w:lang w:eastAsia="zh-CN"/>
        </w:rPr>
        <w:tab/>
      </w:r>
      <w:r>
        <w:rPr>
          <w:rFonts w:ascii="Times New Roman" w:eastAsia="宋体" w:hAnsi="Times New Roman"/>
        </w:rPr>
        <w:t xml:space="preserve">B. cave          </w:t>
      </w:r>
      <w:r w:rsidR="00684675">
        <w:rPr>
          <w:rFonts w:ascii="Times New Roman" w:eastAsia="宋体" w:hAnsi="Times New Roman" w:hint="eastAsia"/>
          <w:lang w:eastAsia="zh-CN"/>
        </w:rPr>
        <w:tab/>
      </w:r>
      <w:r w:rsidR="00684675">
        <w:rPr>
          <w:rFonts w:ascii="Times New Roman" w:eastAsia="宋体" w:hAnsi="Times New Roman" w:hint="eastAsia"/>
          <w:lang w:eastAsia="zh-CN"/>
        </w:rPr>
        <w:tab/>
      </w:r>
      <w:r>
        <w:rPr>
          <w:rFonts w:ascii="Times New Roman" w:eastAsia="宋体" w:hAnsi="Times New Roman"/>
        </w:rPr>
        <w:t xml:space="preserve">C. fruit          </w:t>
      </w:r>
      <w:r w:rsidR="00684675">
        <w:rPr>
          <w:rFonts w:ascii="Times New Roman" w:eastAsia="宋体" w:hAnsi="Times New Roman" w:hint="eastAsia"/>
          <w:lang w:eastAsia="zh-CN"/>
        </w:rPr>
        <w:tab/>
      </w:r>
      <w:r w:rsidR="00684675">
        <w:rPr>
          <w:rFonts w:ascii="Times New Roman" w:eastAsia="宋体" w:hAnsi="Times New Roman" w:hint="eastAsia"/>
          <w:lang w:eastAsia="zh-CN"/>
        </w:rPr>
        <w:tab/>
      </w:r>
      <w:r>
        <w:rPr>
          <w:rFonts w:ascii="Times New Roman" w:eastAsia="宋体" w:hAnsi="Times New Roman"/>
        </w:rPr>
        <w:t>D. driver</w:t>
      </w:r>
    </w:p>
    <w:p w:rsidR="009E6D73" w:rsidRDefault="00300523">
      <w:pPr>
        <w:pStyle w:val="a7"/>
        <w:spacing w:line="360" w:lineRule="auto"/>
        <w:rPr>
          <w:rFonts w:ascii="Times New Roman" w:eastAsia="宋体" w:hAnsi="Times New Roman"/>
        </w:rPr>
      </w:pPr>
      <w:r>
        <w:rPr>
          <w:rFonts w:ascii="Times New Roman" w:eastAsia="宋体" w:hAnsi="Times New Roman"/>
        </w:rPr>
        <w:t>53.</w:t>
      </w:r>
      <w:r w:rsidR="00684675">
        <w:rPr>
          <w:rFonts w:ascii="Times New Roman" w:eastAsia="宋体" w:hAnsi="Times New Roman" w:hint="eastAsia"/>
          <w:lang w:eastAsia="zh-CN"/>
        </w:rPr>
        <w:t xml:space="preserve"> </w:t>
      </w:r>
      <w:r>
        <w:rPr>
          <w:rFonts w:ascii="Times New Roman" w:eastAsia="宋体" w:hAnsi="Times New Roman"/>
        </w:rPr>
        <w:t xml:space="preserve">A. enemy          </w:t>
      </w:r>
      <w:r w:rsidR="00684675">
        <w:rPr>
          <w:rFonts w:ascii="Times New Roman" w:eastAsia="宋体" w:hAnsi="Times New Roman" w:hint="eastAsia"/>
          <w:lang w:eastAsia="zh-CN"/>
        </w:rPr>
        <w:tab/>
      </w:r>
      <w:r>
        <w:rPr>
          <w:rFonts w:ascii="Times New Roman" w:eastAsia="宋体" w:hAnsi="Times New Roman"/>
        </w:rPr>
        <w:t xml:space="preserve">B. visitor          </w:t>
      </w:r>
      <w:r w:rsidR="00684675">
        <w:rPr>
          <w:rFonts w:ascii="Times New Roman" w:eastAsia="宋体" w:hAnsi="Times New Roman" w:hint="eastAsia"/>
          <w:lang w:eastAsia="zh-CN"/>
        </w:rPr>
        <w:tab/>
      </w:r>
      <w:r w:rsidR="00684675">
        <w:rPr>
          <w:rFonts w:ascii="Times New Roman" w:eastAsia="宋体" w:hAnsi="Times New Roman" w:hint="eastAsia"/>
          <w:lang w:eastAsia="zh-CN"/>
        </w:rPr>
        <w:tab/>
      </w:r>
      <w:r>
        <w:rPr>
          <w:rFonts w:ascii="Times New Roman" w:eastAsia="宋体" w:hAnsi="Times New Roman"/>
        </w:rPr>
        <w:t xml:space="preserve">C. stranger          </w:t>
      </w:r>
      <w:r w:rsidR="00684675">
        <w:rPr>
          <w:rFonts w:ascii="Times New Roman" w:eastAsia="宋体" w:hAnsi="Times New Roman" w:hint="eastAsia"/>
          <w:lang w:eastAsia="zh-CN"/>
        </w:rPr>
        <w:tab/>
      </w:r>
      <w:r>
        <w:rPr>
          <w:rFonts w:ascii="Times New Roman" w:eastAsia="宋体" w:hAnsi="Times New Roman"/>
        </w:rPr>
        <w:t>D. owner</w:t>
      </w:r>
    </w:p>
    <w:p w:rsidR="009E6D73" w:rsidRDefault="00300523">
      <w:pPr>
        <w:pStyle w:val="a7"/>
        <w:spacing w:line="360" w:lineRule="auto"/>
        <w:rPr>
          <w:rFonts w:ascii="Times New Roman" w:eastAsia="宋体" w:hAnsi="Times New Roman"/>
        </w:rPr>
      </w:pPr>
      <w:r>
        <w:rPr>
          <w:rFonts w:ascii="Times New Roman" w:eastAsia="宋体" w:hAnsi="Times New Roman"/>
        </w:rPr>
        <w:t>54.</w:t>
      </w:r>
      <w:r w:rsidR="00684675">
        <w:rPr>
          <w:rFonts w:ascii="Times New Roman" w:eastAsia="宋体" w:hAnsi="Times New Roman" w:hint="eastAsia"/>
          <w:lang w:eastAsia="zh-CN"/>
        </w:rPr>
        <w:t xml:space="preserve"> </w:t>
      </w:r>
      <w:r>
        <w:rPr>
          <w:rFonts w:ascii="Times New Roman" w:eastAsia="宋体" w:hAnsi="Times New Roman"/>
        </w:rPr>
        <w:t xml:space="preserve">A. save </w:t>
      </w:r>
      <w:r>
        <w:rPr>
          <w:rFonts w:ascii="Times New Roman" w:eastAsia="宋体" w:hAnsi="Times New Roman"/>
        </w:rPr>
        <w:t xml:space="preserve">         </w:t>
      </w:r>
      <w:r w:rsidR="00684675">
        <w:rPr>
          <w:rFonts w:ascii="Times New Roman" w:eastAsia="宋体" w:hAnsi="Times New Roman" w:hint="eastAsia"/>
          <w:lang w:eastAsia="zh-CN"/>
        </w:rPr>
        <w:tab/>
      </w:r>
      <w:r>
        <w:rPr>
          <w:rFonts w:ascii="Times New Roman" w:eastAsia="宋体" w:hAnsi="Times New Roman"/>
        </w:rPr>
        <w:t xml:space="preserve">B. excuse          </w:t>
      </w:r>
      <w:r w:rsidR="00684675">
        <w:rPr>
          <w:rFonts w:ascii="Times New Roman" w:eastAsia="宋体" w:hAnsi="Times New Roman" w:hint="eastAsia"/>
          <w:lang w:eastAsia="zh-CN"/>
        </w:rPr>
        <w:tab/>
      </w:r>
      <w:r w:rsidR="00684675">
        <w:rPr>
          <w:rFonts w:ascii="Times New Roman" w:eastAsia="宋体" w:hAnsi="Times New Roman" w:hint="eastAsia"/>
          <w:lang w:eastAsia="zh-CN"/>
        </w:rPr>
        <w:tab/>
      </w:r>
      <w:r>
        <w:rPr>
          <w:rFonts w:ascii="Times New Roman" w:eastAsia="宋体" w:hAnsi="Times New Roman"/>
        </w:rPr>
        <w:t xml:space="preserve">C. protect          </w:t>
      </w:r>
      <w:r w:rsidR="00684675">
        <w:rPr>
          <w:rFonts w:ascii="Times New Roman" w:eastAsia="宋体" w:hAnsi="Times New Roman" w:hint="eastAsia"/>
          <w:lang w:eastAsia="zh-CN"/>
        </w:rPr>
        <w:tab/>
      </w:r>
      <w:r w:rsidR="00684675">
        <w:rPr>
          <w:rFonts w:ascii="Times New Roman" w:eastAsia="宋体" w:hAnsi="Times New Roman" w:hint="eastAsia"/>
          <w:lang w:eastAsia="zh-CN"/>
        </w:rPr>
        <w:tab/>
      </w:r>
      <w:r>
        <w:rPr>
          <w:rFonts w:ascii="Times New Roman" w:eastAsia="宋体" w:hAnsi="Times New Roman"/>
        </w:rPr>
        <w:t>D. prevent</w:t>
      </w:r>
    </w:p>
    <w:p w:rsidR="009E6D73" w:rsidRDefault="00300523">
      <w:pPr>
        <w:pStyle w:val="a7"/>
        <w:spacing w:line="360" w:lineRule="auto"/>
        <w:rPr>
          <w:rFonts w:ascii="Times New Roman" w:eastAsia="宋体" w:hAnsi="Times New Roman"/>
        </w:rPr>
      </w:pPr>
      <w:r>
        <w:rPr>
          <w:rFonts w:ascii="Times New Roman" w:eastAsia="宋体" w:hAnsi="Times New Roman"/>
        </w:rPr>
        <w:t>55.</w:t>
      </w:r>
      <w:r w:rsidR="00684675">
        <w:rPr>
          <w:rFonts w:ascii="Times New Roman" w:eastAsia="宋体" w:hAnsi="Times New Roman" w:hint="eastAsia"/>
          <w:lang w:eastAsia="zh-CN"/>
        </w:rPr>
        <w:t xml:space="preserve"> </w:t>
      </w:r>
      <w:r>
        <w:rPr>
          <w:rFonts w:ascii="Times New Roman" w:eastAsia="宋体" w:hAnsi="Times New Roman"/>
        </w:rPr>
        <w:t xml:space="preserve">A. environment       </w:t>
      </w:r>
      <w:r w:rsidR="00684675">
        <w:rPr>
          <w:rFonts w:ascii="Times New Roman" w:eastAsia="宋体" w:hAnsi="Times New Roman" w:hint="eastAsia"/>
          <w:lang w:eastAsia="zh-CN"/>
        </w:rPr>
        <w:tab/>
      </w:r>
      <w:r>
        <w:rPr>
          <w:rFonts w:ascii="Times New Roman" w:eastAsia="宋体" w:hAnsi="Times New Roman"/>
        </w:rPr>
        <w:t xml:space="preserve">B. </w:t>
      </w:r>
      <w:proofErr w:type="gramStart"/>
      <w:r>
        <w:rPr>
          <w:rFonts w:ascii="Times New Roman" w:eastAsia="宋体" w:hAnsi="Times New Roman"/>
        </w:rPr>
        <w:t>animals</w:t>
      </w:r>
      <w:proofErr w:type="gramEnd"/>
      <w:r>
        <w:rPr>
          <w:rFonts w:ascii="Times New Roman" w:eastAsia="宋体" w:hAnsi="Times New Roman"/>
        </w:rPr>
        <w:t xml:space="preserve">          </w:t>
      </w:r>
      <w:r w:rsidR="00684675">
        <w:rPr>
          <w:rFonts w:ascii="Times New Roman" w:eastAsia="宋体" w:hAnsi="Times New Roman" w:hint="eastAsia"/>
          <w:lang w:eastAsia="zh-CN"/>
        </w:rPr>
        <w:tab/>
      </w:r>
      <w:r>
        <w:rPr>
          <w:rFonts w:ascii="Times New Roman" w:eastAsia="宋体" w:hAnsi="Times New Roman"/>
        </w:rPr>
        <w:t xml:space="preserve">C. adventure          </w:t>
      </w:r>
      <w:r w:rsidR="00684675">
        <w:rPr>
          <w:rFonts w:ascii="Times New Roman" w:eastAsia="宋体" w:hAnsi="Times New Roman" w:hint="eastAsia"/>
          <w:lang w:eastAsia="zh-CN"/>
        </w:rPr>
        <w:tab/>
      </w:r>
      <w:r>
        <w:rPr>
          <w:rFonts w:ascii="Times New Roman" w:eastAsia="宋体" w:hAnsi="Times New Roman"/>
        </w:rPr>
        <w:t>D. resources</w:t>
      </w:r>
    </w:p>
    <w:p w:rsidR="009E6D73" w:rsidRDefault="00300523">
      <w:pPr>
        <w:pStyle w:val="a7"/>
        <w:spacing w:line="360" w:lineRule="auto"/>
        <w:jc w:val="center"/>
        <w:rPr>
          <w:rFonts w:ascii="Times New Roman" w:eastAsia="宋体" w:hAnsi="Times New Roman"/>
          <w:lang w:eastAsia="zh-CN"/>
        </w:rPr>
      </w:pPr>
      <w:r>
        <w:rPr>
          <w:rFonts w:ascii="Times New Roman" w:eastAsia="宋体" w:hAnsi="Times New Roman"/>
          <w:b/>
          <w:bCs/>
          <w:lang w:eastAsia="zh-CN"/>
        </w:rPr>
        <w:t>非选择题部分</w:t>
      </w:r>
      <w:r>
        <w:rPr>
          <w:rFonts w:ascii="Times New Roman" w:eastAsia="宋体" w:hAnsi="Times New Roman"/>
          <w:lang w:eastAsia="zh-CN"/>
        </w:rPr>
        <w:t>（共</w:t>
      </w:r>
      <w:r>
        <w:rPr>
          <w:rFonts w:ascii="Times New Roman" w:eastAsia="宋体" w:hAnsi="Times New Roman"/>
          <w:lang w:eastAsia="zh-CN"/>
        </w:rPr>
        <w:t>55</w:t>
      </w:r>
      <w:r>
        <w:rPr>
          <w:rFonts w:ascii="Times New Roman" w:eastAsia="宋体" w:hAnsi="Times New Roman"/>
          <w:lang w:eastAsia="zh-CN"/>
        </w:rPr>
        <w:t>分）</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第三部分：语言运用（共两节，满分</w:t>
      </w:r>
      <w:r>
        <w:rPr>
          <w:rFonts w:ascii="Times New Roman" w:eastAsia="宋体" w:hAnsi="Times New Roman"/>
          <w:lang w:eastAsia="zh-CN"/>
        </w:rPr>
        <w:t>45</w:t>
      </w:r>
      <w:r>
        <w:rPr>
          <w:rFonts w:ascii="Times New Roman" w:eastAsia="宋体" w:hAnsi="Times New Roman"/>
          <w:lang w:eastAsia="zh-CN"/>
        </w:rPr>
        <w:t>分）</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第二节（共</w:t>
      </w:r>
      <w:r>
        <w:rPr>
          <w:rFonts w:ascii="Times New Roman" w:eastAsia="宋体" w:hAnsi="Times New Roman"/>
          <w:lang w:eastAsia="zh-CN"/>
        </w:rPr>
        <w:t>10</w:t>
      </w:r>
      <w:r>
        <w:rPr>
          <w:rFonts w:ascii="Times New Roman" w:eastAsia="宋体" w:hAnsi="Times New Roman"/>
          <w:lang w:eastAsia="zh-CN"/>
        </w:rPr>
        <w:t>个小题；每小题</w:t>
      </w:r>
      <w:r>
        <w:rPr>
          <w:rFonts w:ascii="Times New Roman" w:eastAsia="宋体" w:hAnsi="Times New Roman"/>
          <w:lang w:eastAsia="zh-CN"/>
        </w:rPr>
        <w:t>1.5</w:t>
      </w:r>
      <w:r>
        <w:rPr>
          <w:rFonts w:ascii="Times New Roman" w:eastAsia="宋体" w:hAnsi="Times New Roman"/>
          <w:lang w:eastAsia="zh-CN"/>
        </w:rPr>
        <w:t>分，满分</w:t>
      </w:r>
      <w:r>
        <w:rPr>
          <w:rFonts w:ascii="Times New Roman" w:eastAsia="宋体" w:hAnsi="Times New Roman"/>
          <w:lang w:eastAsia="zh-CN"/>
        </w:rPr>
        <w:t>15</w:t>
      </w:r>
      <w:r>
        <w:rPr>
          <w:rFonts w:ascii="Times New Roman" w:eastAsia="宋体" w:hAnsi="Times New Roman"/>
          <w:lang w:eastAsia="zh-CN"/>
        </w:rPr>
        <w:t>分）</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lastRenderedPageBreak/>
        <w:t>阅读下面材料，在空白处填入适当的内容（</w:t>
      </w:r>
      <w:r>
        <w:rPr>
          <w:rFonts w:ascii="Times New Roman" w:eastAsia="宋体" w:hAnsi="Times New Roman"/>
          <w:lang w:eastAsia="zh-CN"/>
        </w:rPr>
        <w:t>1</w:t>
      </w:r>
      <w:r>
        <w:rPr>
          <w:rFonts w:ascii="Times New Roman" w:eastAsia="宋体" w:hAnsi="Times New Roman"/>
          <w:lang w:eastAsia="zh-CN"/>
        </w:rPr>
        <w:t>个单词）或括号内单词的正确形式。</w:t>
      </w:r>
    </w:p>
    <w:p w:rsidR="009E6D73" w:rsidRDefault="00300523" w:rsidP="00684675">
      <w:pPr>
        <w:pStyle w:val="a7"/>
        <w:spacing w:line="360" w:lineRule="auto"/>
        <w:ind w:firstLineChars="200" w:firstLine="440"/>
        <w:jc w:val="both"/>
        <w:rPr>
          <w:rFonts w:ascii="Times New Roman" w:eastAsia="宋体" w:hAnsi="Times New Roman"/>
        </w:rPr>
      </w:pPr>
      <w:r>
        <w:rPr>
          <w:rFonts w:ascii="Times New Roman" w:eastAsia="宋体" w:hAnsi="Times New Roman"/>
        </w:rPr>
        <w:t>You may have heard</w:t>
      </w:r>
      <w:r>
        <w:rPr>
          <w:rFonts w:ascii="Times New Roman" w:eastAsia="宋体" w:hAnsi="Times New Roman"/>
        </w:rPr>
        <w:t xml:space="preserve"> of the old expression “Go tell it to the bees". But 56_____ exactly does it mean?</w:t>
      </w:r>
    </w:p>
    <w:p w:rsidR="009E6D73" w:rsidRDefault="00300523" w:rsidP="00684675">
      <w:pPr>
        <w:pStyle w:val="a7"/>
        <w:spacing w:line="360" w:lineRule="auto"/>
        <w:ind w:firstLineChars="200" w:firstLine="440"/>
        <w:jc w:val="both"/>
        <w:rPr>
          <w:rFonts w:ascii="Times New Roman" w:eastAsia="宋体" w:hAnsi="Times New Roman"/>
        </w:rPr>
      </w:pPr>
      <w:r>
        <w:rPr>
          <w:rFonts w:ascii="Times New Roman" w:eastAsia="宋体" w:hAnsi="Times New Roman"/>
        </w:rPr>
        <w:t>There was a time when almost every British family who kept bees 57____</w:t>
      </w:r>
      <w:proofErr w:type="gramStart"/>
      <w:r>
        <w:rPr>
          <w:rFonts w:ascii="Times New Roman" w:eastAsia="宋体" w:hAnsi="Times New Roman"/>
        </w:rPr>
        <w:t>_(</w:t>
      </w:r>
      <w:proofErr w:type="gramEnd"/>
      <w:r>
        <w:rPr>
          <w:rFonts w:ascii="Times New Roman" w:eastAsia="宋体" w:hAnsi="Times New Roman"/>
        </w:rPr>
        <w:t>follow)this rather strange tradition. Whenever there was a death in the family, someone had to tell t</w:t>
      </w:r>
      <w:r>
        <w:rPr>
          <w:rFonts w:ascii="Times New Roman" w:eastAsia="宋体" w:hAnsi="Times New Roman"/>
        </w:rPr>
        <w:t>he bees of the terrible loss 58_____had happened to the family. Failing to do so often resulted in further losses. Traditionally, the bees were kept up to date with not only deaths but all important family 59____</w:t>
      </w:r>
      <w:proofErr w:type="gramStart"/>
      <w:r>
        <w:rPr>
          <w:rFonts w:ascii="Times New Roman" w:eastAsia="宋体" w:hAnsi="Times New Roman"/>
        </w:rPr>
        <w:t>_(</w:t>
      </w:r>
      <w:proofErr w:type="gramEnd"/>
      <w:r>
        <w:rPr>
          <w:rFonts w:ascii="Times New Roman" w:eastAsia="宋体" w:hAnsi="Times New Roman"/>
        </w:rPr>
        <w:t>matter)including births, marriages, and lo</w:t>
      </w:r>
      <w:r>
        <w:rPr>
          <w:rFonts w:ascii="Times New Roman" w:eastAsia="宋体" w:hAnsi="Times New Roman"/>
        </w:rPr>
        <w:t>ng absence due to journeys.</w:t>
      </w:r>
    </w:p>
    <w:p w:rsidR="009E6D73" w:rsidRDefault="00300523" w:rsidP="00684675">
      <w:pPr>
        <w:pStyle w:val="a7"/>
        <w:spacing w:line="360" w:lineRule="auto"/>
        <w:ind w:firstLineChars="200" w:firstLine="440"/>
        <w:jc w:val="both"/>
        <w:rPr>
          <w:rFonts w:ascii="Times New Roman" w:eastAsia="宋体" w:hAnsi="Times New Roman"/>
        </w:rPr>
      </w:pPr>
      <w:r>
        <w:rPr>
          <w:rFonts w:ascii="Times New Roman" w:eastAsia="宋体" w:hAnsi="Times New Roman"/>
        </w:rPr>
        <w:t>The practice of telling the bees may have 60 _____</w:t>
      </w:r>
      <w:proofErr w:type="gramStart"/>
      <w:r>
        <w:rPr>
          <w:rFonts w:ascii="Times New Roman" w:eastAsia="宋体" w:hAnsi="Times New Roman"/>
        </w:rPr>
        <w:t>_(</w:t>
      </w:r>
      <w:proofErr w:type="gramEnd"/>
      <w:r>
        <w:rPr>
          <w:rFonts w:ascii="Times New Roman" w:eastAsia="宋体" w:hAnsi="Times New Roman"/>
        </w:rPr>
        <w:t>it)origins in Celtic mythology (</w:t>
      </w:r>
      <w:proofErr w:type="spellStart"/>
      <w:r>
        <w:rPr>
          <w:rFonts w:ascii="Times New Roman" w:eastAsia="宋体" w:hAnsi="Times New Roman"/>
        </w:rPr>
        <w:t>神话）</w:t>
      </w:r>
      <w:r>
        <w:rPr>
          <w:rFonts w:ascii="Times New Roman" w:eastAsia="宋体" w:hAnsi="Times New Roman"/>
        </w:rPr>
        <w:t>that</w:t>
      </w:r>
      <w:proofErr w:type="spellEnd"/>
      <w:r>
        <w:rPr>
          <w:rFonts w:ascii="Times New Roman" w:eastAsia="宋体" w:hAnsi="Times New Roman"/>
        </w:rPr>
        <w:t xml:space="preserve"> held that bees were the link 61______ our world and the spirit world. </w:t>
      </w:r>
    </w:p>
    <w:p w:rsidR="009E6D73" w:rsidRDefault="00300523" w:rsidP="00684675">
      <w:pPr>
        <w:pStyle w:val="a7"/>
        <w:spacing w:line="360" w:lineRule="auto"/>
        <w:ind w:firstLineChars="200" w:firstLine="440"/>
        <w:jc w:val="both"/>
        <w:rPr>
          <w:rFonts w:ascii="Times New Roman" w:eastAsia="宋体" w:hAnsi="Times New Roman"/>
        </w:rPr>
      </w:pPr>
      <w:r>
        <w:rPr>
          <w:rFonts w:ascii="Times New Roman" w:eastAsia="宋体" w:hAnsi="Times New Roman"/>
        </w:rPr>
        <w:t>But for bees and humans, their relationship goes beyond supersti</w:t>
      </w:r>
      <w:r>
        <w:rPr>
          <w:rFonts w:ascii="Times New Roman" w:eastAsia="宋体" w:hAnsi="Times New Roman"/>
        </w:rPr>
        <w:t>tion(</w:t>
      </w:r>
      <w:r>
        <w:rPr>
          <w:rFonts w:ascii="Times New Roman" w:eastAsia="宋体" w:hAnsi="Times New Roman"/>
        </w:rPr>
        <w:t>迷信）</w:t>
      </w:r>
      <w:r>
        <w:rPr>
          <w:rFonts w:ascii="Times New Roman" w:eastAsia="宋体" w:hAnsi="Times New Roman" w:hint="eastAsia"/>
          <w:lang w:eastAsia="zh-CN"/>
        </w:rPr>
        <w:t>.</w:t>
      </w:r>
      <w:r>
        <w:rPr>
          <w:rFonts w:ascii="Times New Roman" w:eastAsia="宋体" w:hAnsi="Times New Roman"/>
          <w:lang w:eastAsia="zh-CN"/>
        </w:rPr>
        <w:t>62_____</w:t>
      </w:r>
      <w:r>
        <w:rPr>
          <w:rFonts w:ascii="Times New Roman" w:eastAsia="宋体" w:hAnsi="Times New Roman"/>
        </w:rPr>
        <w:t>（</w:t>
      </w:r>
      <w:r>
        <w:rPr>
          <w:rFonts w:ascii="Times New Roman" w:eastAsia="宋体" w:hAnsi="Times New Roman"/>
        </w:rPr>
        <w:t>actual), bees help humans survive.70 of the top 100 crops that feed 90% of the human population rely on bees for pollination(</w:t>
      </w:r>
      <w:proofErr w:type="spellStart"/>
      <w:r>
        <w:rPr>
          <w:rFonts w:ascii="Times New Roman" w:eastAsia="宋体" w:hAnsi="Times New Roman"/>
        </w:rPr>
        <w:t>授粉</w:t>
      </w:r>
      <w:proofErr w:type="spellEnd"/>
      <w:r>
        <w:rPr>
          <w:rFonts w:ascii="Times New Roman" w:eastAsia="宋体" w:hAnsi="Times New Roman"/>
        </w:rPr>
        <w:t>）</w:t>
      </w:r>
      <w:r>
        <w:rPr>
          <w:rFonts w:ascii="Times New Roman" w:eastAsia="宋体" w:hAnsi="Times New Roman" w:hint="eastAsia"/>
          <w:lang w:eastAsia="zh-CN"/>
        </w:rPr>
        <w:t>.</w:t>
      </w:r>
      <w:r>
        <w:rPr>
          <w:rFonts w:ascii="Times New Roman" w:eastAsia="宋体" w:hAnsi="Times New Roman"/>
        </w:rPr>
        <w:t>Without them, these plants would stop 63_____</w:t>
      </w:r>
      <w:r>
        <w:rPr>
          <w:rFonts w:ascii="Times New Roman" w:eastAsia="宋体" w:hAnsi="Times New Roman"/>
        </w:rPr>
        <w:t>（</w:t>
      </w:r>
      <w:r>
        <w:rPr>
          <w:rFonts w:ascii="Times New Roman" w:eastAsia="宋体" w:hAnsi="Times New Roman"/>
        </w:rPr>
        <w:t>exist) and with it all animals that eat those plants. This can h</w:t>
      </w:r>
      <w:r>
        <w:rPr>
          <w:rFonts w:ascii="Times New Roman" w:eastAsia="宋体" w:hAnsi="Times New Roman"/>
        </w:rPr>
        <w:t>ave a 64____</w:t>
      </w:r>
      <w:proofErr w:type="gramStart"/>
      <w:r>
        <w:rPr>
          <w:rFonts w:ascii="Times New Roman" w:eastAsia="宋体" w:hAnsi="Times New Roman"/>
        </w:rPr>
        <w:t>_(</w:t>
      </w:r>
      <w:proofErr w:type="gramEnd"/>
      <w:r>
        <w:rPr>
          <w:rFonts w:ascii="Times New Roman" w:eastAsia="宋体" w:hAnsi="Times New Roman"/>
        </w:rPr>
        <w:t>harm)effect on the food chain. The act of telling the bees stresses this deep 65___</w:t>
      </w:r>
      <w:proofErr w:type="gramStart"/>
      <w:r>
        <w:rPr>
          <w:rFonts w:ascii="Times New Roman" w:eastAsia="宋体" w:hAnsi="Times New Roman"/>
        </w:rPr>
        <w:t>_(</w:t>
      </w:r>
      <w:proofErr w:type="gramEnd"/>
      <w:r>
        <w:rPr>
          <w:rFonts w:ascii="Times New Roman" w:eastAsia="宋体" w:hAnsi="Times New Roman"/>
        </w:rPr>
        <w:t>connect)humans share with the insect and n</w:t>
      </w:r>
      <w:r>
        <w:rPr>
          <w:rFonts w:ascii="Times New Roman" w:eastAsia="宋体" w:hAnsi="Times New Roman"/>
          <w:noProof/>
          <w:lang w:eastAsia="zh-CN"/>
        </w:rPr>
        <w:drawing>
          <wp:inline distT="0" distB="0" distL="0" distR="0" wp14:anchorId="7409FC0A" wp14:editId="3E17094A">
            <wp:extent cx="12700" cy="2413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59412165" name="图片 14" descr="学科网(www.zxxk.com)--教育资源门户，提供试卷、教案、课件、论文、素材及各类教学资源下载，还有大量而丰富的教学相关资讯！"/>
                    <pic:cNvPicPr/>
                  </pic:nvPicPr>
                  <pic:blipFill>
                    <a:blip r:embed="rId10"/>
                    <a:stretch>
                      <a:fillRect/>
                    </a:stretch>
                  </pic:blipFill>
                  <pic:spPr>
                    <a:xfrm>
                      <a:off x="0" y="0"/>
                      <a:ext cx="12700" cy="24130"/>
                    </a:xfrm>
                    <a:prstGeom prst="rect">
                      <a:avLst/>
                    </a:prstGeom>
                  </pic:spPr>
                </pic:pic>
              </a:graphicData>
            </a:graphic>
          </wp:inline>
        </w:drawing>
      </w:r>
      <w:proofErr w:type="spellStart"/>
      <w:r>
        <w:rPr>
          <w:rFonts w:ascii="Times New Roman" w:eastAsia="宋体" w:hAnsi="Times New Roman"/>
        </w:rPr>
        <w:t>ature</w:t>
      </w:r>
      <w:proofErr w:type="spellEnd"/>
      <w:r>
        <w:rPr>
          <w:rFonts w:ascii="Times New Roman" w:eastAsia="宋体" w:hAnsi="Times New Roman"/>
        </w:rPr>
        <w:t xml:space="preserve"> generally.</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第四部分：写作（共两节，满分</w:t>
      </w:r>
      <w:r>
        <w:rPr>
          <w:rFonts w:ascii="Times New Roman" w:eastAsia="宋体" w:hAnsi="Times New Roman"/>
          <w:lang w:eastAsia="zh-CN"/>
        </w:rPr>
        <w:t>40</w:t>
      </w:r>
      <w:r>
        <w:rPr>
          <w:rFonts w:ascii="Times New Roman" w:eastAsia="宋体" w:hAnsi="Times New Roman"/>
          <w:lang w:eastAsia="zh-CN"/>
        </w:rPr>
        <w:t>分）</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第一节：应用文写作（满分</w:t>
      </w:r>
      <w:r>
        <w:rPr>
          <w:rFonts w:ascii="Times New Roman" w:eastAsia="宋体" w:hAnsi="Times New Roman"/>
          <w:lang w:eastAsia="zh-CN"/>
        </w:rPr>
        <w:t>15</w:t>
      </w:r>
      <w:r>
        <w:rPr>
          <w:rFonts w:ascii="Times New Roman" w:eastAsia="宋体" w:hAnsi="Times New Roman"/>
          <w:lang w:eastAsia="zh-CN"/>
        </w:rPr>
        <w:t>分）</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假定你是李华，在英国朋友</w:t>
      </w:r>
      <w:r>
        <w:rPr>
          <w:rFonts w:ascii="Times New Roman" w:eastAsia="宋体" w:hAnsi="Times New Roman"/>
          <w:lang w:eastAsia="zh-CN"/>
        </w:rPr>
        <w:t>Alex</w:t>
      </w:r>
      <w:r>
        <w:rPr>
          <w:rFonts w:ascii="Times New Roman" w:eastAsia="宋体" w:hAnsi="Times New Roman"/>
          <w:lang w:eastAsia="zh-CN"/>
        </w:rPr>
        <w:t>的帮助下，你的英语有所进步。但是目前你在</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英语写作方面遇到一些困难，请给</w:t>
      </w:r>
      <w:r>
        <w:rPr>
          <w:rFonts w:ascii="Times New Roman" w:eastAsia="宋体" w:hAnsi="Times New Roman"/>
          <w:lang w:eastAsia="zh-CN"/>
        </w:rPr>
        <w:t>Alex</w:t>
      </w:r>
      <w:r>
        <w:rPr>
          <w:rFonts w:ascii="Times New Roman" w:eastAsia="宋体" w:hAnsi="Times New Roman"/>
          <w:lang w:eastAsia="zh-CN"/>
        </w:rPr>
        <w:t>写封邮件，内容包括：</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1.</w:t>
      </w:r>
      <w:r>
        <w:rPr>
          <w:rFonts w:ascii="Times New Roman" w:eastAsia="宋体" w:hAnsi="Times New Roman"/>
          <w:lang w:eastAsia="zh-CN"/>
        </w:rPr>
        <w:t>感谢帮助；</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2.</w:t>
      </w:r>
      <w:r>
        <w:rPr>
          <w:rFonts w:ascii="Times New Roman" w:eastAsia="宋体" w:hAnsi="Times New Roman"/>
          <w:lang w:eastAsia="zh-CN"/>
        </w:rPr>
        <w:t>说明困难；</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3.</w:t>
      </w:r>
      <w:r>
        <w:rPr>
          <w:rFonts w:ascii="Times New Roman" w:eastAsia="宋体" w:hAnsi="Times New Roman"/>
          <w:lang w:eastAsia="zh-CN"/>
        </w:rPr>
        <w:t>寻求建议。</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注意：</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1.</w:t>
      </w:r>
      <w:r>
        <w:rPr>
          <w:rFonts w:ascii="Times New Roman" w:eastAsia="宋体" w:hAnsi="Times New Roman"/>
          <w:lang w:eastAsia="zh-CN"/>
        </w:rPr>
        <w:t>词数</w:t>
      </w:r>
      <w:r>
        <w:rPr>
          <w:rFonts w:ascii="Times New Roman" w:eastAsia="宋体" w:hAnsi="Times New Roman"/>
          <w:lang w:eastAsia="zh-CN"/>
        </w:rPr>
        <w:t>80</w:t>
      </w:r>
      <w:r>
        <w:rPr>
          <w:rFonts w:ascii="Times New Roman" w:eastAsia="宋体" w:hAnsi="Times New Roman"/>
          <w:lang w:eastAsia="zh-CN"/>
        </w:rPr>
        <w:t>左右；</w:t>
      </w:r>
    </w:p>
    <w:p w:rsidR="009E6D73" w:rsidRDefault="00300523">
      <w:pPr>
        <w:pStyle w:val="a7"/>
        <w:spacing w:line="360" w:lineRule="auto"/>
        <w:rPr>
          <w:rFonts w:ascii="Times New Roman" w:eastAsia="宋体" w:hAnsi="Times New Roman" w:hint="eastAsia"/>
          <w:lang w:eastAsia="zh-CN"/>
        </w:rPr>
      </w:pPr>
      <w:r>
        <w:rPr>
          <w:rFonts w:ascii="Times New Roman" w:eastAsia="宋体" w:hAnsi="Times New Roman"/>
          <w:lang w:eastAsia="zh-CN"/>
        </w:rPr>
        <w:t>2.</w:t>
      </w:r>
      <w:r>
        <w:rPr>
          <w:rFonts w:ascii="Times New Roman" w:eastAsia="宋体" w:hAnsi="Times New Roman"/>
          <w:lang w:eastAsia="zh-CN"/>
        </w:rPr>
        <w:t>可适当增加细节，使行文连贯。</w:t>
      </w:r>
    </w:p>
    <w:p w:rsidR="00684675" w:rsidRPr="00684675" w:rsidRDefault="00684675">
      <w:pPr>
        <w:pStyle w:val="a7"/>
        <w:spacing w:line="360" w:lineRule="auto"/>
        <w:rPr>
          <w:rFonts w:ascii="Times New Roman" w:eastAsia="宋体" w:hAnsi="Times New Roman" w:hint="eastAsia"/>
          <w:u w:val="single"/>
          <w:lang w:eastAsia="zh-CN"/>
        </w:rPr>
      </w:pPr>
    </w:p>
    <w:p w:rsidR="00684675" w:rsidRDefault="00684675">
      <w:pPr>
        <w:pStyle w:val="a7"/>
        <w:spacing w:line="360" w:lineRule="auto"/>
        <w:rPr>
          <w:rFonts w:ascii="Times New Roman" w:eastAsia="宋体" w:hAnsi="Times New Roman" w:hint="eastAsia"/>
          <w:lang w:eastAsia="zh-CN"/>
        </w:rPr>
      </w:pPr>
    </w:p>
    <w:p w:rsidR="00684675" w:rsidRDefault="00684675">
      <w:pPr>
        <w:pStyle w:val="a7"/>
        <w:spacing w:line="360" w:lineRule="auto"/>
        <w:rPr>
          <w:rFonts w:ascii="Times New Roman" w:eastAsia="宋体" w:hAnsi="Times New Roman" w:hint="eastAsia"/>
          <w:lang w:eastAsia="zh-CN"/>
        </w:rPr>
      </w:pPr>
    </w:p>
    <w:p w:rsidR="00684675" w:rsidRDefault="00684675">
      <w:pPr>
        <w:pStyle w:val="a7"/>
        <w:spacing w:line="360" w:lineRule="auto"/>
        <w:rPr>
          <w:rFonts w:ascii="Times New Roman" w:eastAsia="宋体" w:hAnsi="Times New Roman"/>
          <w:lang w:eastAsia="zh-CN"/>
        </w:rPr>
      </w:pP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lastRenderedPageBreak/>
        <w:t>第二节：读后续写（满分</w:t>
      </w:r>
      <w:r>
        <w:rPr>
          <w:rFonts w:ascii="Times New Roman" w:eastAsia="宋体" w:hAnsi="Times New Roman"/>
          <w:lang w:eastAsia="zh-CN"/>
        </w:rPr>
        <w:t>25</w:t>
      </w:r>
      <w:r>
        <w:rPr>
          <w:rFonts w:ascii="Times New Roman" w:eastAsia="宋体" w:hAnsi="Times New Roman"/>
          <w:lang w:eastAsia="zh-CN"/>
        </w:rPr>
        <w:t>分）</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阅读下面短文，根据所给情节进行续写，使之构成一个完整的故事。</w:t>
      </w:r>
    </w:p>
    <w:p w:rsidR="009E6D73" w:rsidRDefault="00300523" w:rsidP="00684675">
      <w:pPr>
        <w:pStyle w:val="a7"/>
        <w:spacing w:line="360" w:lineRule="auto"/>
        <w:ind w:firstLineChars="200" w:firstLine="440"/>
        <w:jc w:val="both"/>
        <w:rPr>
          <w:rFonts w:ascii="Times New Roman" w:eastAsia="宋体" w:hAnsi="Times New Roman"/>
        </w:rPr>
      </w:pPr>
      <w:r>
        <w:rPr>
          <w:rFonts w:ascii="Times New Roman" w:eastAsia="宋体" w:hAnsi="Times New Roman"/>
        </w:rPr>
        <w:t xml:space="preserve">On a weekend, a woman won a big bag of </w:t>
      </w:r>
      <w:r>
        <w:rPr>
          <w:rFonts w:ascii="Times New Roman" w:eastAsia="宋体" w:hAnsi="Times New Roman"/>
          <w:u w:val="single"/>
        </w:rPr>
        <w:t>coins</w:t>
      </w:r>
      <w:r>
        <w:rPr>
          <w:rFonts w:ascii="Times New Roman" w:eastAsia="宋体" w:hAnsi="Times New Roman"/>
        </w:rPr>
        <w:t xml:space="preserve"> at a game machine. She took a break for </w:t>
      </w:r>
      <w:r>
        <w:rPr>
          <w:rFonts w:ascii="Times New Roman" w:eastAsia="宋体" w:hAnsi="Times New Roman"/>
          <w:u w:val="single"/>
        </w:rPr>
        <w:t>dinner</w:t>
      </w:r>
      <w:r>
        <w:rPr>
          <w:rFonts w:ascii="Times New Roman" w:eastAsia="宋体" w:hAnsi="Times New Roman"/>
        </w:rPr>
        <w:t xml:space="preserve"> with her husband in the hotel dining room. But first she wanted to put the coins in her room.</w:t>
      </w:r>
    </w:p>
    <w:p w:rsidR="009E6D73" w:rsidRDefault="00300523" w:rsidP="00684675">
      <w:pPr>
        <w:pStyle w:val="a7"/>
        <w:spacing w:line="360" w:lineRule="auto"/>
        <w:ind w:firstLineChars="200" w:firstLine="440"/>
        <w:jc w:val="both"/>
        <w:rPr>
          <w:rFonts w:ascii="Times New Roman" w:eastAsia="宋体" w:hAnsi="Times New Roman"/>
        </w:rPr>
      </w:pPr>
      <w:r>
        <w:rPr>
          <w:rFonts w:ascii="Times New Roman" w:eastAsia="宋体" w:hAnsi="Times New Roman"/>
        </w:rPr>
        <w:t xml:space="preserve">“I'll be right back and we'll go to eat," she told her husband. Then she carried the bag to the lift. As she was about to walk into the lift she noticed two men </w:t>
      </w:r>
      <w:r>
        <w:rPr>
          <w:rFonts w:ascii="Times New Roman" w:eastAsia="宋体" w:hAnsi="Times New Roman"/>
        </w:rPr>
        <w:t>already aboard.</w:t>
      </w:r>
    </w:p>
    <w:p w:rsidR="009E6D73" w:rsidRDefault="00300523" w:rsidP="00684675">
      <w:pPr>
        <w:pStyle w:val="a7"/>
        <w:spacing w:line="360" w:lineRule="auto"/>
        <w:ind w:firstLineChars="200" w:firstLine="440"/>
        <w:jc w:val="both"/>
        <w:rPr>
          <w:rFonts w:ascii="Times New Roman" w:eastAsia="宋体" w:hAnsi="Times New Roman"/>
        </w:rPr>
      </w:pPr>
      <w:r>
        <w:rPr>
          <w:rFonts w:ascii="Times New Roman" w:eastAsia="宋体" w:hAnsi="Times New Roman"/>
        </w:rPr>
        <w:t xml:space="preserve">Both were huge, very huge figures. The woman was scared. Her first thought was: </w:t>
      </w:r>
      <w:r>
        <w:rPr>
          <w:rFonts w:ascii="Times New Roman" w:eastAsia="宋体" w:hAnsi="Times New Roman"/>
        </w:rPr>
        <w:t>＂</w:t>
      </w:r>
      <w:r>
        <w:rPr>
          <w:rFonts w:ascii="Times New Roman" w:eastAsia="宋体" w:hAnsi="Times New Roman"/>
        </w:rPr>
        <w:t xml:space="preserve">These two are going to </w:t>
      </w:r>
      <w:r>
        <w:rPr>
          <w:rFonts w:ascii="Times New Roman" w:eastAsia="宋体" w:hAnsi="Times New Roman"/>
          <w:u w:val="single"/>
        </w:rPr>
        <w:t>rob</w:t>
      </w:r>
      <w:r>
        <w:rPr>
          <w:rFonts w:ascii="Times New Roman" w:eastAsia="宋体" w:hAnsi="Times New Roman"/>
        </w:rPr>
        <w:t xml:space="preserve"> me.” Her next thought was: “Don't be afraid. They look like nice gentlemen.”</w:t>
      </w:r>
    </w:p>
    <w:p w:rsidR="009E6D73" w:rsidRDefault="00300523" w:rsidP="00684675">
      <w:pPr>
        <w:pStyle w:val="a7"/>
        <w:spacing w:line="360" w:lineRule="auto"/>
        <w:ind w:firstLineChars="200" w:firstLine="440"/>
        <w:jc w:val="both"/>
        <w:rPr>
          <w:rFonts w:ascii="Times New Roman" w:eastAsia="宋体" w:hAnsi="Times New Roman"/>
        </w:rPr>
      </w:pPr>
      <w:r>
        <w:rPr>
          <w:rFonts w:ascii="Times New Roman" w:eastAsia="宋体" w:hAnsi="Times New Roman"/>
        </w:rPr>
        <w:t xml:space="preserve">But </w:t>
      </w:r>
      <w:r>
        <w:rPr>
          <w:rFonts w:ascii="Times New Roman" w:eastAsia="宋体" w:hAnsi="Times New Roman"/>
          <w:u w:val="single"/>
        </w:rPr>
        <w:t>fear</w:t>
      </w:r>
      <w:r>
        <w:rPr>
          <w:rFonts w:ascii="Times New Roman" w:eastAsia="宋体" w:hAnsi="Times New Roman"/>
        </w:rPr>
        <w:t xml:space="preserve"> seized her. She stood and stared at the two me</w:t>
      </w:r>
      <w:r>
        <w:rPr>
          <w:rFonts w:ascii="Times New Roman" w:eastAsia="宋体" w:hAnsi="Times New Roman"/>
        </w:rPr>
        <w:t xml:space="preserve">n. She felt anxious and </w:t>
      </w:r>
      <w:r>
        <w:rPr>
          <w:rFonts w:ascii="Times New Roman" w:eastAsia="宋体" w:hAnsi="Times New Roman"/>
          <w:u w:val="single"/>
        </w:rPr>
        <w:t>ashamed</w:t>
      </w:r>
      <w:r>
        <w:rPr>
          <w:rFonts w:ascii="Times New Roman" w:eastAsia="宋体" w:hAnsi="Times New Roman"/>
        </w:rPr>
        <w:t xml:space="preserve">. She hoped they didn't read her mind. Surely they knew her hesitation about joining them in the lift. It was all too obvious. Her face was red. She couldn't just stand there, so with an effort of will she picked up one foot </w:t>
      </w:r>
      <w:r>
        <w:rPr>
          <w:rFonts w:ascii="Times New Roman" w:eastAsia="宋体" w:hAnsi="Times New Roman"/>
        </w:rPr>
        <w:t xml:space="preserve">and </w:t>
      </w:r>
      <w:r>
        <w:rPr>
          <w:rFonts w:ascii="Times New Roman" w:eastAsia="宋体" w:hAnsi="Times New Roman"/>
          <w:u w:val="single"/>
        </w:rPr>
        <w:t>stepped</w:t>
      </w:r>
      <w:r>
        <w:rPr>
          <w:rFonts w:ascii="Times New Roman" w:eastAsia="宋体" w:hAnsi="Times New Roman"/>
        </w:rPr>
        <w:t xml:space="preserve"> forward and followed with the other foot and was on the lift. Avoiding eye contact, she turned around and faced the lift doors as they closed.</w:t>
      </w:r>
    </w:p>
    <w:p w:rsidR="009E6D73" w:rsidRDefault="00300523" w:rsidP="00684675">
      <w:pPr>
        <w:pStyle w:val="a7"/>
        <w:spacing w:line="360" w:lineRule="auto"/>
        <w:ind w:firstLineChars="200" w:firstLine="440"/>
        <w:jc w:val="both"/>
        <w:rPr>
          <w:rFonts w:ascii="Times New Roman" w:eastAsia="宋体" w:hAnsi="Times New Roman"/>
        </w:rPr>
      </w:pPr>
      <w:r>
        <w:rPr>
          <w:rFonts w:ascii="Times New Roman" w:eastAsia="宋体" w:hAnsi="Times New Roman"/>
        </w:rPr>
        <w:t>A second passed, and then another second, and then another. Her fear increased! The lift didn't move.</w:t>
      </w:r>
      <w:r>
        <w:rPr>
          <w:rFonts w:ascii="Times New Roman" w:eastAsia="宋体" w:hAnsi="Times New Roman"/>
        </w:rPr>
        <w:t xml:space="preserve"> Panic consumed her. “Oh dear," she thought, “I'm about to be robbed!”</w:t>
      </w:r>
    </w:p>
    <w:p w:rsidR="009E6D73" w:rsidRDefault="00300523" w:rsidP="00684675">
      <w:pPr>
        <w:pStyle w:val="a7"/>
        <w:spacing w:line="360" w:lineRule="auto"/>
        <w:ind w:firstLineChars="200" w:firstLine="440"/>
        <w:jc w:val="both"/>
        <w:rPr>
          <w:rFonts w:ascii="Times New Roman" w:eastAsia="宋体" w:hAnsi="Times New Roman"/>
        </w:rPr>
      </w:pPr>
      <w:r>
        <w:rPr>
          <w:rFonts w:ascii="Times New Roman" w:eastAsia="宋体" w:hAnsi="Times New Roman"/>
        </w:rPr>
        <w:t>Her heart sank and sweat poured. Then one of the men said, “</w:t>
      </w:r>
      <w:r>
        <w:rPr>
          <w:rFonts w:ascii="Times New Roman" w:eastAsia="宋体" w:hAnsi="Times New Roman"/>
          <w:u w:val="single"/>
        </w:rPr>
        <w:t>Hit</w:t>
      </w:r>
      <w:r>
        <w:rPr>
          <w:rFonts w:ascii="Times New Roman" w:eastAsia="宋体" w:hAnsi="Times New Roman"/>
        </w:rPr>
        <w:t xml:space="preserve"> the floor.” Instinct (</w:t>
      </w:r>
      <w:proofErr w:type="spellStart"/>
      <w:r>
        <w:rPr>
          <w:rFonts w:ascii="Times New Roman" w:eastAsia="宋体" w:hAnsi="Times New Roman"/>
        </w:rPr>
        <w:t>本能</w:t>
      </w:r>
      <w:proofErr w:type="spellEnd"/>
      <w:r>
        <w:rPr>
          <w:rFonts w:ascii="Times New Roman" w:eastAsia="宋体" w:hAnsi="Times New Roman"/>
        </w:rPr>
        <w:t>）</w:t>
      </w:r>
      <w:r>
        <w:rPr>
          <w:rFonts w:ascii="Times New Roman" w:eastAsia="宋体" w:hAnsi="Times New Roman" w:hint="eastAsia"/>
          <w:lang w:eastAsia="zh-CN"/>
        </w:rPr>
        <w:t xml:space="preserve"> </w:t>
      </w:r>
      <w:r>
        <w:rPr>
          <w:rFonts w:ascii="Times New Roman" w:eastAsia="宋体" w:hAnsi="Times New Roman"/>
        </w:rPr>
        <w:t>told her: Do what they tell you. The bag of coins flew upwards as she threw out her arms and co</w:t>
      </w:r>
      <w:r>
        <w:rPr>
          <w:rFonts w:ascii="Times New Roman" w:eastAsia="宋体" w:hAnsi="Times New Roman"/>
        </w:rPr>
        <w:t>llapsed on the lift carpet. A shower of coins rained down on her. “Take my money and spare me," she prayed. More seconds passed.</w:t>
      </w:r>
    </w:p>
    <w:p w:rsidR="009E6D73" w:rsidRDefault="00300523" w:rsidP="00684675">
      <w:pPr>
        <w:pStyle w:val="a7"/>
        <w:spacing w:line="360" w:lineRule="auto"/>
        <w:ind w:firstLineChars="200" w:firstLine="440"/>
        <w:jc w:val="both"/>
        <w:rPr>
          <w:rFonts w:ascii="Times New Roman" w:eastAsia="宋体" w:hAnsi="Times New Roman"/>
        </w:rPr>
      </w:pPr>
      <w:r>
        <w:rPr>
          <w:rFonts w:ascii="Times New Roman" w:eastAsia="宋体" w:hAnsi="Times New Roman"/>
        </w:rPr>
        <w:t xml:space="preserve">She heard one of the men say </w:t>
      </w:r>
      <w:r>
        <w:rPr>
          <w:rFonts w:ascii="Times New Roman" w:eastAsia="宋体" w:hAnsi="Times New Roman"/>
          <w:u w:val="single"/>
        </w:rPr>
        <w:t>politely</w:t>
      </w:r>
      <w:r>
        <w:rPr>
          <w:rFonts w:ascii="Times New Roman" w:eastAsia="宋体" w:hAnsi="Times New Roman"/>
        </w:rPr>
        <w:t xml:space="preserve">, "Madam, if you'll just tell us what floor you're going to, we'll push the </w:t>
      </w:r>
      <w:r>
        <w:rPr>
          <w:rFonts w:ascii="Times New Roman" w:eastAsia="宋体" w:hAnsi="Times New Roman"/>
          <w:u w:val="single"/>
        </w:rPr>
        <w:t>button</w:t>
      </w:r>
      <w:proofErr w:type="gramStart"/>
      <w:r>
        <w:rPr>
          <w:rFonts w:ascii="Times New Roman" w:eastAsia="宋体" w:hAnsi="Times New Roman"/>
        </w:rPr>
        <w:t>. "</w:t>
      </w:r>
      <w:proofErr w:type="gramEnd"/>
      <w:r>
        <w:rPr>
          <w:rFonts w:ascii="Times New Roman" w:eastAsia="宋体" w:hAnsi="Times New Roman"/>
        </w:rPr>
        <w:t>The o</w:t>
      </w:r>
      <w:r>
        <w:rPr>
          <w:rFonts w:ascii="Times New Roman" w:eastAsia="宋体" w:hAnsi="Times New Roman"/>
        </w:rPr>
        <w:t xml:space="preserve">ne who said it had a little trouble getting the words out .He couldn't help </w:t>
      </w:r>
      <w:r>
        <w:rPr>
          <w:rFonts w:ascii="Times New Roman" w:eastAsia="宋体" w:hAnsi="Times New Roman"/>
          <w:u w:val="single"/>
        </w:rPr>
        <w:t>laughing</w:t>
      </w:r>
      <w:r>
        <w:rPr>
          <w:rFonts w:ascii="Times New Roman" w:eastAsia="宋体" w:hAnsi="Times New Roman"/>
        </w:rPr>
        <w:t>.</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注意：</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1.</w:t>
      </w:r>
      <w:r>
        <w:rPr>
          <w:rFonts w:ascii="Times New Roman" w:eastAsia="宋体" w:hAnsi="Times New Roman"/>
          <w:lang w:eastAsia="zh-CN"/>
        </w:rPr>
        <w:t>所续写短文的词数应为</w:t>
      </w:r>
      <w:r>
        <w:rPr>
          <w:rFonts w:ascii="Times New Roman" w:eastAsia="宋体" w:hAnsi="Times New Roman"/>
          <w:lang w:eastAsia="zh-CN"/>
        </w:rPr>
        <w:t>150</w:t>
      </w:r>
      <w:r>
        <w:rPr>
          <w:rFonts w:ascii="Times New Roman" w:eastAsia="宋体" w:hAnsi="Times New Roman"/>
          <w:lang w:eastAsia="zh-CN"/>
        </w:rPr>
        <w:t>左右；</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2.</w:t>
      </w:r>
      <w:r>
        <w:rPr>
          <w:rFonts w:ascii="Times New Roman" w:eastAsia="宋体" w:hAnsi="Times New Roman"/>
          <w:lang w:eastAsia="zh-CN"/>
        </w:rPr>
        <w:t>至少使用</w:t>
      </w:r>
      <w:r>
        <w:rPr>
          <w:rFonts w:ascii="Times New Roman" w:eastAsia="宋体" w:hAnsi="Times New Roman"/>
          <w:lang w:eastAsia="zh-CN"/>
        </w:rPr>
        <w:t>5</w:t>
      </w:r>
      <w:r>
        <w:rPr>
          <w:rFonts w:ascii="Times New Roman" w:eastAsia="宋体" w:hAnsi="Times New Roman"/>
          <w:lang w:eastAsia="zh-CN"/>
        </w:rPr>
        <w:t>个短文中标有下划线的关键词语；</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3.</w:t>
      </w:r>
      <w:r>
        <w:rPr>
          <w:rFonts w:ascii="Times New Roman" w:eastAsia="宋体" w:hAnsi="Times New Roman"/>
          <w:lang w:eastAsia="zh-CN"/>
        </w:rPr>
        <w:t>续写部分分为两段，每段的开头语已为你写好；</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4.</w:t>
      </w:r>
      <w:r>
        <w:rPr>
          <w:rFonts w:ascii="Times New Roman" w:eastAsia="宋体" w:hAnsi="Times New Roman"/>
          <w:lang w:eastAsia="zh-CN"/>
        </w:rPr>
        <w:t>续写完成后，请用下划线标出你所使用的关键词语。</w:t>
      </w:r>
    </w:p>
    <w:p w:rsidR="009E6D73" w:rsidRDefault="00300523">
      <w:pPr>
        <w:pStyle w:val="a7"/>
        <w:spacing w:line="360" w:lineRule="auto"/>
        <w:rPr>
          <w:rFonts w:ascii="Times New Roman" w:eastAsia="宋体" w:hAnsi="Times New Roman"/>
        </w:rPr>
      </w:pPr>
      <w:r>
        <w:rPr>
          <w:rFonts w:ascii="Times New Roman" w:eastAsia="宋体" w:hAnsi="Times New Roman"/>
        </w:rPr>
        <w:t>Paragraph 1:</w:t>
      </w:r>
    </w:p>
    <w:p w:rsidR="009E6D73" w:rsidRDefault="00300523">
      <w:pPr>
        <w:pStyle w:val="a7"/>
        <w:spacing w:line="360" w:lineRule="auto"/>
        <w:rPr>
          <w:rFonts w:ascii="Times New Roman" w:eastAsia="宋体" w:hAnsi="Times New Roman"/>
        </w:rPr>
      </w:pPr>
      <w:r>
        <w:rPr>
          <w:rFonts w:ascii="Times New Roman" w:eastAsia="宋体" w:hAnsi="Times New Roman"/>
        </w:rPr>
        <w:t>She lifted her head and looked up at the two men.</w:t>
      </w:r>
    </w:p>
    <w:p w:rsidR="009E6D73" w:rsidRDefault="009E6D73">
      <w:pPr>
        <w:pStyle w:val="a7"/>
        <w:spacing w:line="360" w:lineRule="auto"/>
        <w:rPr>
          <w:rFonts w:ascii="Times New Roman" w:eastAsia="宋体" w:hAnsi="Times New Roman"/>
        </w:rPr>
      </w:pPr>
    </w:p>
    <w:p w:rsidR="009E6D73" w:rsidRDefault="00300523">
      <w:pPr>
        <w:pStyle w:val="a7"/>
        <w:spacing w:line="360" w:lineRule="auto"/>
        <w:rPr>
          <w:rFonts w:ascii="Times New Roman" w:eastAsia="宋体" w:hAnsi="Times New Roman"/>
        </w:rPr>
      </w:pPr>
      <w:r>
        <w:rPr>
          <w:rFonts w:ascii="Times New Roman" w:eastAsia="宋体" w:hAnsi="Times New Roman"/>
        </w:rPr>
        <w:lastRenderedPageBreak/>
        <w:t>Paragrap</w:t>
      </w:r>
      <w:r>
        <w:rPr>
          <w:rFonts w:ascii="Times New Roman" w:eastAsia="宋体" w:hAnsi="Times New Roman"/>
        </w:rPr>
        <w:t>h 2:</w:t>
      </w:r>
    </w:p>
    <w:p w:rsidR="009E6D73" w:rsidRDefault="00300523">
      <w:pPr>
        <w:pStyle w:val="a7"/>
        <w:spacing w:line="360" w:lineRule="auto"/>
        <w:rPr>
          <w:rFonts w:ascii="Times New Roman" w:eastAsia="宋体" w:hAnsi="Times New Roman"/>
        </w:rPr>
      </w:pPr>
      <w:r>
        <w:rPr>
          <w:rFonts w:ascii="Times New Roman" w:eastAsia="宋体" w:hAnsi="Times New Roman"/>
        </w:rPr>
        <w:t>Then, the lift arrived at her floor.</w:t>
      </w:r>
    </w:p>
    <w:p w:rsidR="009E6D73" w:rsidRDefault="009E6D73">
      <w:pPr>
        <w:pStyle w:val="a7"/>
        <w:spacing w:line="360" w:lineRule="auto"/>
        <w:rPr>
          <w:rFonts w:ascii="Times New Roman" w:eastAsia="宋体" w:hAnsi="Times New Roman"/>
        </w:rPr>
      </w:pPr>
    </w:p>
    <w:p w:rsidR="009E6D73" w:rsidRPr="00684675" w:rsidRDefault="009E6D73">
      <w:pPr>
        <w:pStyle w:val="a7"/>
        <w:spacing w:line="360" w:lineRule="auto"/>
        <w:rPr>
          <w:rFonts w:ascii="Times New Roman" w:eastAsia="宋体" w:hAnsi="Times New Roman"/>
          <w:b/>
          <w:sz w:val="44"/>
          <w:szCs w:val="44"/>
        </w:rPr>
      </w:pPr>
    </w:p>
    <w:p w:rsidR="009E6D73" w:rsidRPr="00684675" w:rsidRDefault="00684675" w:rsidP="00684675">
      <w:pPr>
        <w:pStyle w:val="a7"/>
        <w:spacing w:line="360" w:lineRule="auto"/>
        <w:jc w:val="center"/>
        <w:rPr>
          <w:rFonts w:ascii="Times New Roman" w:eastAsia="宋体" w:hAnsi="Times New Roman" w:hint="eastAsia"/>
          <w:b/>
          <w:sz w:val="44"/>
          <w:szCs w:val="44"/>
          <w:lang w:eastAsia="zh-CN"/>
        </w:rPr>
      </w:pPr>
      <w:r w:rsidRPr="00684675">
        <w:rPr>
          <w:rFonts w:ascii="Times New Roman" w:eastAsia="宋体" w:hAnsi="Times New Roman" w:hint="eastAsia"/>
          <w:b/>
          <w:sz w:val="44"/>
          <w:szCs w:val="44"/>
          <w:lang w:eastAsia="zh-CN"/>
        </w:rPr>
        <w:t>参考答案</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1-5</w:t>
      </w:r>
      <w:r>
        <w:rPr>
          <w:rFonts w:ascii="Times New Roman" w:eastAsia="宋体" w:hAnsi="Times New Roman" w:hint="eastAsia"/>
          <w:lang w:eastAsia="zh-CN"/>
        </w:rPr>
        <w:t>C</w:t>
      </w:r>
      <w:r>
        <w:rPr>
          <w:rFonts w:ascii="Times New Roman" w:eastAsia="宋体" w:hAnsi="Times New Roman"/>
          <w:lang w:eastAsia="zh-CN"/>
        </w:rPr>
        <w:t>ACBB    6-10BCCAA    11-15BABCA    16-20CCAAB</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21-23</w:t>
      </w:r>
      <w:r>
        <w:rPr>
          <w:rFonts w:ascii="Times New Roman" w:eastAsia="宋体" w:hAnsi="Times New Roman" w:hint="eastAsia"/>
          <w:lang w:eastAsia="zh-CN"/>
        </w:rPr>
        <w:t>A</w:t>
      </w:r>
      <w:r>
        <w:rPr>
          <w:rFonts w:ascii="Times New Roman" w:eastAsia="宋体" w:hAnsi="Times New Roman"/>
          <w:lang w:eastAsia="zh-CN"/>
        </w:rPr>
        <w:t>DB     24-26BDC        27-30ADCB</w:t>
      </w:r>
      <w:bookmarkStart w:id="0" w:name="_GoBack"/>
      <w:bookmarkEnd w:id="0"/>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31-35</w:t>
      </w:r>
      <w:r>
        <w:rPr>
          <w:rFonts w:ascii="Times New Roman" w:eastAsia="宋体" w:hAnsi="Times New Roman" w:hint="eastAsia"/>
          <w:lang w:eastAsia="zh-CN"/>
        </w:rPr>
        <w:t>E</w:t>
      </w:r>
      <w:r>
        <w:rPr>
          <w:rFonts w:ascii="Times New Roman" w:eastAsia="宋体" w:hAnsi="Times New Roman"/>
          <w:lang w:eastAsia="zh-CN"/>
        </w:rPr>
        <w:t>AFCG</w:t>
      </w:r>
    </w:p>
    <w:p w:rsidR="009E6D73" w:rsidRDefault="00300523">
      <w:pPr>
        <w:pStyle w:val="a7"/>
        <w:spacing w:line="360" w:lineRule="auto"/>
        <w:rPr>
          <w:rFonts w:ascii="Times New Roman" w:eastAsia="宋体" w:hAnsi="Times New Roman"/>
          <w:lang w:eastAsia="zh-CN"/>
        </w:rPr>
      </w:pPr>
      <w:r>
        <w:rPr>
          <w:rFonts w:ascii="Times New Roman" w:eastAsia="宋体" w:hAnsi="Times New Roman"/>
          <w:lang w:eastAsia="zh-CN"/>
        </w:rPr>
        <w:t>36-40</w:t>
      </w:r>
      <w:r>
        <w:rPr>
          <w:rFonts w:ascii="Times New Roman" w:eastAsia="宋体" w:hAnsi="Times New Roman" w:hint="eastAsia"/>
          <w:lang w:eastAsia="zh-CN"/>
        </w:rPr>
        <w:t>C</w:t>
      </w:r>
      <w:r>
        <w:rPr>
          <w:rFonts w:ascii="Times New Roman" w:eastAsia="宋体" w:hAnsi="Times New Roman"/>
          <w:lang w:eastAsia="zh-CN"/>
        </w:rPr>
        <w:t>BAAD      41-45ABDCB       46-50DBACD        51-55CCADB</w:t>
      </w:r>
      <w:r>
        <w:rPr>
          <w:rFonts w:ascii="Times New Roman" w:eastAsia="宋体" w:hAnsi="Times New Roman" w:hint="eastAsia"/>
          <w:color w:val="FFFFFF"/>
          <w:sz w:val="4"/>
          <w:lang w:eastAsia="zh-CN"/>
        </w:rPr>
        <w:t>[</w:t>
      </w:r>
      <w:r>
        <w:rPr>
          <w:rFonts w:ascii="Times New Roman" w:eastAsia="宋体" w:hAnsi="Times New Roman" w:hint="eastAsia"/>
          <w:color w:val="FFFFFF"/>
          <w:sz w:val="4"/>
          <w:lang w:eastAsia="zh-CN"/>
        </w:rPr>
        <w:t>来源</w:t>
      </w:r>
      <w:r>
        <w:rPr>
          <w:rFonts w:ascii="Times New Roman" w:eastAsia="宋体" w:hAnsi="Times New Roman" w:hint="eastAsia"/>
          <w:color w:val="FFFFFF"/>
          <w:sz w:val="4"/>
          <w:lang w:eastAsia="zh-CN"/>
        </w:rPr>
        <w:t>:Zxxk.Com]</w:t>
      </w:r>
    </w:p>
    <w:p w:rsidR="009E6D73" w:rsidRDefault="00300523">
      <w:pPr>
        <w:pStyle w:val="a7"/>
        <w:spacing w:line="360" w:lineRule="auto"/>
        <w:ind w:firstLineChars="100" w:firstLine="220"/>
        <w:rPr>
          <w:rFonts w:ascii="Times New Roman" w:eastAsia="宋体" w:hAnsi="Times New Roman"/>
          <w:lang w:eastAsia="zh-CN"/>
        </w:rPr>
      </w:pPr>
      <w:r>
        <w:rPr>
          <w:rFonts w:ascii="Times New Roman" w:eastAsia="宋体" w:hAnsi="Times New Roman"/>
          <w:lang w:eastAsia="zh-CN"/>
        </w:rPr>
        <w:t xml:space="preserve">56. </w:t>
      </w:r>
      <w:proofErr w:type="gramStart"/>
      <w:r>
        <w:rPr>
          <w:rFonts w:ascii="Times New Roman" w:eastAsia="宋体" w:hAnsi="Times New Roman"/>
          <w:lang w:eastAsia="zh-CN"/>
        </w:rPr>
        <w:t>what</w:t>
      </w:r>
      <w:proofErr w:type="gramEnd"/>
      <w:r>
        <w:rPr>
          <w:rFonts w:ascii="Times New Roman" w:eastAsia="宋体" w:hAnsi="Times New Roman"/>
          <w:lang w:eastAsia="zh-CN"/>
        </w:rPr>
        <w:t xml:space="preserve">  </w:t>
      </w:r>
      <w:r w:rsidR="008E0B24">
        <w:rPr>
          <w:rFonts w:ascii="Times New Roman" w:eastAsia="宋体" w:hAnsi="Times New Roman" w:hint="eastAsia"/>
          <w:lang w:eastAsia="zh-CN"/>
        </w:rPr>
        <w:tab/>
      </w:r>
      <w:r>
        <w:rPr>
          <w:rFonts w:ascii="Times New Roman" w:eastAsia="宋体" w:hAnsi="Times New Roman"/>
          <w:lang w:eastAsia="zh-CN"/>
        </w:rPr>
        <w:t xml:space="preserve">57.followed  </w:t>
      </w:r>
      <w:r w:rsidR="008E0B24">
        <w:rPr>
          <w:rFonts w:ascii="Times New Roman" w:eastAsia="宋体" w:hAnsi="Times New Roman" w:hint="eastAsia"/>
          <w:lang w:eastAsia="zh-CN"/>
        </w:rPr>
        <w:tab/>
      </w:r>
      <w:r>
        <w:rPr>
          <w:rFonts w:ascii="Times New Roman" w:eastAsia="宋体" w:hAnsi="Times New Roman"/>
          <w:lang w:eastAsia="zh-CN"/>
        </w:rPr>
        <w:t xml:space="preserve">58.that/which </w:t>
      </w:r>
      <w:r w:rsidR="008E0B24">
        <w:rPr>
          <w:rFonts w:ascii="Times New Roman" w:eastAsia="宋体" w:hAnsi="Times New Roman" w:hint="eastAsia"/>
          <w:lang w:eastAsia="zh-CN"/>
        </w:rPr>
        <w:tab/>
      </w:r>
      <w:r>
        <w:rPr>
          <w:rFonts w:ascii="Times New Roman" w:eastAsia="宋体" w:hAnsi="Times New Roman"/>
          <w:lang w:eastAsia="zh-CN"/>
        </w:rPr>
        <w:t xml:space="preserve">59.matters </w:t>
      </w:r>
      <w:r w:rsidR="008E0B24">
        <w:rPr>
          <w:rFonts w:ascii="Times New Roman" w:eastAsia="宋体" w:hAnsi="Times New Roman" w:hint="eastAsia"/>
          <w:lang w:eastAsia="zh-CN"/>
        </w:rPr>
        <w:tab/>
      </w:r>
      <w:r>
        <w:rPr>
          <w:rFonts w:ascii="Times New Roman" w:eastAsia="宋体" w:hAnsi="Times New Roman"/>
          <w:lang w:eastAsia="zh-CN"/>
        </w:rPr>
        <w:t>60.its</w:t>
      </w:r>
    </w:p>
    <w:p w:rsidR="009E6D73" w:rsidRDefault="00300523">
      <w:pPr>
        <w:pStyle w:val="a7"/>
        <w:spacing w:line="360" w:lineRule="auto"/>
        <w:ind w:firstLineChars="100" w:firstLine="220"/>
        <w:rPr>
          <w:rFonts w:ascii="Times New Roman" w:eastAsia="宋体" w:hAnsi="Times New Roman"/>
          <w:lang w:eastAsia="zh-CN"/>
        </w:rPr>
      </w:pPr>
      <w:r>
        <w:rPr>
          <w:rFonts w:ascii="Times New Roman" w:eastAsia="宋体" w:hAnsi="Times New Roman"/>
          <w:lang w:eastAsia="zh-CN"/>
        </w:rPr>
        <w:t>61</w:t>
      </w:r>
      <w:proofErr w:type="gramStart"/>
      <w:r>
        <w:rPr>
          <w:rFonts w:ascii="Times New Roman" w:eastAsia="宋体" w:hAnsi="Times New Roman"/>
          <w:lang w:eastAsia="zh-CN"/>
        </w:rPr>
        <w:t>.between</w:t>
      </w:r>
      <w:proofErr w:type="gramEnd"/>
      <w:r>
        <w:rPr>
          <w:rFonts w:ascii="Times New Roman" w:eastAsia="宋体" w:hAnsi="Times New Roman"/>
          <w:lang w:eastAsia="zh-CN"/>
        </w:rPr>
        <w:t xml:space="preserve"> </w:t>
      </w:r>
      <w:r w:rsidR="008E0B24">
        <w:rPr>
          <w:rFonts w:ascii="Times New Roman" w:eastAsia="宋体" w:hAnsi="Times New Roman" w:hint="eastAsia"/>
          <w:lang w:eastAsia="zh-CN"/>
        </w:rPr>
        <w:tab/>
      </w:r>
      <w:r>
        <w:rPr>
          <w:rFonts w:ascii="Times New Roman" w:eastAsia="宋体" w:hAnsi="Times New Roman"/>
          <w:lang w:eastAsia="zh-CN"/>
        </w:rPr>
        <w:t xml:space="preserve">62.Actually </w:t>
      </w:r>
      <w:r w:rsidR="008E0B24">
        <w:rPr>
          <w:rFonts w:ascii="Times New Roman" w:eastAsia="宋体" w:hAnsi="Times New Roman" w:hint="eastAsia"/>
          <w:lang w:eastAsia="zh-CN"/>
        </w:rPr>
        <w:tab/>
      </w:r>
      <w:r>
        <w:rPr>
          <w:rFonts w:ascii="Times New Roman" w:eastAsia="宋体" w:hAnsi="Times New Roman"/>
          <w:lang w:eastAsia="zh-CN"/>
        </w:rPr>
        <w:t xml:space="preserve">63.existing </w:t>
      </w:r>
      <w:r w:rsidR="008E0B24">
        <w:rPr>
          <w:rFonts w:ascii="Times New Roman" w:eastAsia="宋体" w:hAnsi="Times New Roman" w:hint="eastAsia"/>
          <w:lang w:eastAsia="zh-CN"/>
        </w:rPr>
        <w:tab/>
      </w:r>
      <w:r>
        <w:rPr>
          <w:rFonts w:ascii="Times New Roman" w:eastAsia="宋体" w:hAnsi="Times New Roman"/>
          <w:lang w:eastAsia="zh-CN"/>
        </w:rPr>
        <w:t xml:space="preserve">64 harming </w:t>
      </w:r>
      <w:r w:rsidR="008E0B24">
        <w:rPr>
          <w:rFonts w:ascii="Times New Roman" w:eastAsia="宋体" w:hAnsi="Times New Roman" w:hint="eastAsia"/>
          <w:lang w:eastAsia="zh-CN"/>
        </w:rPr>
        <w:tab/>
      </w:r>
      <w:r>
        <w:rPr>
          <w:rFonts w:ascii="Times New Roman" w:eastAsia="宋体" w:hAnsi="Times New Roman"/>
          <w:lang w:eastAsia="zh-CN"/>
        </w:rPr>
        <w:t xml:space="preserve">65.connrction </w:t>
      </w:r>
    </w:p>
    <w:p w:rsidR="009E6D73" w:rsidRDefault="00300523">
      <w:pPr>
        <w:pStyle w:val="a7"/>
        <w:spacing w:line="360" w:lineRule="auto"/>
        <w:ind w:firstLineChars="100" w:firstLine="220"/>
        <w:rPr>
          <w:rFonts w:ascii="Times New Roman" w:eastAsia="宋体" w:hAnsi="Times New Roman"/>
          <w:lang w:eastAsia="zh-CN"/>
        </w:rPr>
      </w:pPr>
      <w:r>
        <w:rPr>
          <w:rFonts w:ascii="Times New Roman" w:eastAsia="宋体" w:hAnsi="Times New Roman" w:hint="eastAsia"/>
          <w:lang w:eastAsia="zh-CN"/>
        </w:rPr>
        <w:t>作文范文：略</w:t>
      </w:r>
    </w:p>
    <w:sectPr w:rsidR="009E6D73">
      <w:pgSz w:w="11906" w:h="16838"/>
      <w:pgMar w:top="1417" w:right="1417" w:bottom="1417" w:left="1417" w:header="850" w:footer="99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523" w:rsidRDefault="00300523">
      <w:pPr>
        <w:spacing w:after="0" w:line="240" w:lineRule="auto"/>
      </w:pPr>
      <w:r>
        <w:separator/>
      </w:r>
    </w:p>
  </w:endnote>
  <w:endnote w:type="continuationSeparator" w:id="0">
    <w:p w:rsidR="00300523" w:rsidRDefault="00300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523" w:rsidRDefault="00300523">
      <w:pPr>
        <w:spacing w:after="0" w:line="240" w:lineRule="auto"/>
      </w:pPr>
      <w:r>
        <w:separator/>
      </w:r>
    </w:p>
  </w:footnote>
  <w:footnote w:type="continuationSeparator" w:id="0">
    <w:p w:rsidR="00300523" w:rsidRDefault="003005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start w:val="1"/>
      <w:numFmt w:val="decimal"/>
      <w:pStyle w:val="3"/>
      <w:lvlText w:val="%1."/>
      <w:lvlJc w:val="left"/>
      <w:pPr>
        <w:tabs>
          <w:tab w:val="left" w:pos="1080"/>
        </w:tabs>
        <w:ind w:left="1080" w:hanging="360"/>
      </w:pPr>
    </w:lvl>
  </w:abstractNum>
  <w:abstractNum w:abstractNumId="1">
    <w:nsid w:val="FFFFFF7F"/>
    <w:multiLevelType w:val="singleLevel"/>
    <w:tmpl w:val="FFFFFF7F"/>
    <w:lvl w:ilvl="0">
      <w:start w:val="1"/>
      <w:numFmt w:val="decimal"/>
      <w:pStyle w:val="2"/>
      <w:lvlText w:val="%1."/>
      <w:lvlJc w:val="left"/>
      <w:pPr>
        <w:tabs>
          <w:tab w:val="left" w:pos="720"/>
        </w:tabs>
        <w:ind w:left="720" w:hanging="360"/>
      </w:pPr>
    </w:lvl>
  </w:abstractNum>
  <w:abstractNum w:abstractNumId="2">
    <w:nsid w:val="FFFFFF82"/>
    <w:multiLevelType w:val="singleLevel"/>
    <w:tmpl w:val="FFFFFF82"/>
    <w:lvl w:ilvl="0">
      <w:start w:val="1"/>
      <w:numFmt w:val="bullet"/>
      <w:pStyle w:val="30"/>
      <w:lvlText w:val=""/>
      <w:lvlJc w:val="left"/>
      <w:pPr>
        <w:tabs>
          <w:tab w:val="left" w:pos="1080"/>
        </w:tabs>
        <w:ind w:left="1080" w:hanging="360"/>
      </w:pPr>
      <w:rPr>
        <w:rFonts w:ascii="Symbol" w:hAnsi="Symbol" w:hint="default"/>
      </w:rPr>
    </w:lvl>
  </w:abstractNum>
  <w:abstractNum w:abstractNumId="3">
    <w:nsid w:val="FFFFFF83"/>
    <w:multiLevelType w:val="singleLevel"/>
    <w:tmpl w:val="FFFFFF83"/>
    <w:lvl w:ilvl="0">
      <w:start w:val="1"/>
      <w:numFmt w:val="bullet"/>
      <w:pStyle w:val="20"/>
      <w:lvlText w:val=""/>
      <w:lvlJc w:val="left"/>
      <w:pPr>
        <w:tabs>
          <w:tab w:val="left" w:pos="720"/>
        </w:tabs>
        <w:ind w:left="720" w:hanging="360"/>
      </w:pPr>
      <w:rPr>
        <w:rFonts w:ascii="Symbol" w:hAnsi="Symbol" w:hint="default"/>
      </w:rPr>
    </w:lvl>
  </w:abstractNum>
  <w:abstractNum w:abstractNumId="4">
    <w:nsid w:val="FFFFFF88"/>
    <w:multiLevelType w:val="singleLevel"/>
    <w:tmpl w:val="FFFFFF88"/>
    <w:lvl w:ilvl="0">
      <w:start w:val="1"/>
      <w:numFmt w:val="decimal"/>
      <w:pStyle w:val="a"/>
      <w:lvlText w:val="%1."/>
      <w:lvlJc w:val="left"/>
      <w:pPr>
        <w:tabs>
          <w:tab w:val="left" w:pos="360"/>
        </w:tabs>
        <w:ind w:left="360" w:hanging="360"/>
      </w:pPr>
    </w:lvl>
  </w:abstractNum>
  <w:abstractNum w:abstractNumId="5">
    <w:nsid w:val="FFFFFF89"/>
    <w:multiLevelType w:val="singleLevel"/>
    <w:tmpl w:val="FFFFFF89"/>
    <w:lvl w:ilvl="0">
      <w:start w:val="1"/>
      <w:numFmt w:val="bullet"/>
      <w:pStyle w:val="a0"/>
      <w:lvlText w:val=""/>
      <w:lvlJc w:val="left"/>
      <w:pPr>
        <w:tabs>
          <w:tab w:val="left" w:pos="360"/>
        </w:tabs>
        <w:ind w:left="360" w:hanging="360"/>
      </w:pPr>
      <w:rPr>
        <w:rFonts w:ascii="Symbol" w:hAnsi="Symbol" w:hint="default"/>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00806"/>
    <w:rsid w:val="000102A4"/>
    <w:rsid w:val="00012C38"/>
    <w:rsid w:val="00034616"/>
    <w:rsid w:val="00051724"/>
    <w:rsid w:val="00057A65"/>
    <w:rsid w:val="0006063C"/>
    <w:rsid w:val="000C4354"/>
    <w:rsid w:val="00107A36"/>
    <w:rsid w:val="00141C73"/>
    <w:rsid w:val="0015074B"/>
    <w:rsid w:val="001928C4"/>
    <w:rsid w:val="001C5438"/>
    <w:rsid w:val="00206E8B"/>
    <w:rsid w:val="00215D1E"/>
    <w:rsid w:val="00240A2B"/>
    <w:rsid w:val="002431EB"/>
    <w:rsid w:val="0029639D"/>
    <w:rsid w:val="002A3646"/>
    <w:rsid w:val="002F2132"/>
    <w:rsid w:val="00300523"/>
    <w:rsid w:val="00321917"/>
    <w:rsid w:val="00324A9B"/>
    <w:rsid w:val="00326F90"/>
    <w:rsid w:val="00346350"/>
    <w:rsid w:val="0035700D"/>
    <w:rsid w:val="00375B72"/>
    <w:rsid w:val="00405E87"/>
    <w:rsid w:val="004A49A2"/>
    <w:rsid w:val="004E661B"/>
    <w:rsid w:val="00500F00"/>
    <w:rsid w:val="00503107"/>
    <w:rsid w:val="00532FC2"/>
    <w:rsid w:val="00564FA4"/>
    <w:rsid w:val="00581E84"/>
    <w:rsid w:val="005F5A50"/>
    <w:rsid w:val="0064295C"/>
    <w:rsid w:val="00651012"/>
    <w:rsid w:val="00684675"/>
    <w:rsid w:val="00696F41"/>
    <w:rsid w:val="006B59F7"/>
    <w:rsid w:val="006D5359"/>
    <w:rsid w:val="006E60DD"/>
    <w:rsid w:val="00726FBB"/>
    <w:rsid w:val="007378BE"/>
    <w:rsid w:val="00746FC0"/>
    <w:rsid w:val="007836E8"/>
    <w:rsid w:val="007D0B24"/>
    <w:rsid w:val="008446B9"/>
    <w:rsid w:val="00851DE9"/>
    <w:rsid w:val="008B0430"/>
    <w:rsid w:val="008E0B24"/>
    <w:rsid w:val="009562D8"/>
    <w:rsid w:val="00990A48"/>
    <w:rsid w:val="009A001E"/>
    <w:rsid w:val="009E5561"/>
    <w:rsid w:val="009E6D73"/>
    <w:rsid w:val="009F34E2"/>
    <w:rsid w:val="00A16E0C"/>
    <w:rsid w:val="00A2022A"/>
    <w:rsid w:val="00A64D62"/>
    <w:rsid w:val="00AA1D8D"/>
    <w:rsid w:val="00AE48FE"/>
    <w:rsid w:val="00B47730"/>
    <w:rsid w:val="00BB4928"/>
    <w:rsid w:val="00BD7752"/>
    <w:rsid w:val="00C544CA"/>
    <w:rsid w:val="00CB0664"/>
    <w:rsid w:val="00CB7350"/>
    <w:rsid w:val="00D271A4"/>
    <w:rsid w:val="00D56BE9"/>
    <w:rsid w:val="00D76DB2"/>
    <w:rsid w:val="00E04471"/>
    <w:rsid w:val="00E402A0"/>
    <w:rsid w:val="00E4072D"/>
    <w:rsid w:val="00EB1299"/>
    <w:rsid w:val="00EB18E9"/>
    <w:rsid w:val="00EC4A46"/>
    <w:rsid w:val="00EE56CD"/>
    <w:rsid w:val="00F459B9"/>
    <w:rsid w:val="00F576B7"/>
    <w:rsid w:val="00FC3202"/>
    <w:rsid w:val="00FC624B"/>
    <w:rsid w:val="00FC693F"/>
    <w:rsid w:val="44AC00DF"/>
    <w:rsid w:val="504B4A6B"/>
    <w:rsid w:val="526160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qFormat="1"/>
    <w:lsdException w:name="footer"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toa heading" w:semiHidden="1"/>
    <w:lsdException w:name="List" w:qFormat="1"/>
    <w:lsdException w:name="List 4" w:semiHidden="1"/>
    <w:lsdException w:name="List 5" w:semiHidden="1"/>
    <w:lsdException w:name="List Bullet 4" w:semiHidden="1"/>
    <w:lsdException w:name="List Bullet 5"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lsdException w:name="Body Text Indent" w:semiHidden="1"/>
    <w:lsdException w:name="List Continue" w:qFormat="1"/>
    <w:lsdException w:name="List Continue 2" w:qFormat="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qFormat="1"/>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qFormat="1"/>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34" w:unhideWhenUsed="0" w:qFormat="1"/>
    <w:lsdException w:name="Quote" w:uiPriority="29" w:unhideWhenUsed="0" w:qFormat="1"/>
    <w:lsdException w:name="Intense Quote" w:uiPriority="30"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qFormat="1"/>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1">
    <w:name w:val="Normal"/>
    <w:qFormat/>
    <w:pPr>
      <w:spacing w:after="200" w:line="276" w:lineRule="auto"/>
    </w:pPr>
    <w:rPr>
      <w:rFonts w:ascii="微软雅黑" w:eastAsia="微软雅黑" w:hAnsi="微软雅黑"/>
      <w:sz w:val="22"/>
      <w:szCs w:val="22"/>
    </w:rPr>
  </w:style>
  <w:style w:type="paragraph" w:styleId="1">
    <w:name w:val="heading 1"/>
    <w:basedOn w:val="a1"/>
    <w:next w:val="a1"/>
    <w:link w:val="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Char"/>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Char"/>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Char"/>
    <w:uiPriority w:val="9"/>
    <w:semiHidden/>
    <w:unhideWhenUsed/>
    <w:qFormat/>
    <w:pPr>
      <w:keepNext/>
      <w:keepLines/>
      <w:spacing w:before="200" w:after="0"/>
      <w:outlineLvl w:val="4"/>
    </w:pPr>
    <w:rPr>
      <w:rFonts w:asciiTheme="majorHAnsi" w:eastAsiaTheme="majorEastAsia" w:hAnsiTheme="majorHAnsi" w:cstheme="majorBidi"/>
      <w:color w:val="244061" w:themeColor="accent1" w:themeShade="80"/>
    </w:rPr>
  </w:style>
  <w:style w:type="paragraph" w:styleId="6">
    <w:name w:val="heading 6"/>
    <w:basedOn w:val="a1"/>
    <w:next w:val="a1"/>
    <w:link w:val="6Char"/>
    <w:uiPriority w:val="9"/>
    <w:semiHidden/>
    <w:unhideWhenUsed/>
    <w:qFormat/>
    <w:pPr>
      <w:keepNext/>
      <w:keepLines/>
      <w:spacing w:before="200" w:after="0"/>
      <w:outlineLvl w:val="5"/>
    </w:pPr>
    <w:rPr>
      <w:rFonts w:asciiTheme="majorHAnsi" w:eastAsiaTheme="majorEastAsia" w:hAnsiTheme="majorHAnsi" w:cstheme="majorBidi"/>
      <w:i/>
      <w:iCs/>
      <w:color w:val="244061" w:themeColor="accent1" w:themeShade="80"/>
    </w:rPr>
  </w:style>
  <w:style w:type="paragraph" w:styleId="7">
    <w:name w:val="heading 7"/>
    <w:basedOn w:val="a1"/>
    <w:next w:val="a1"/>
    <w:link w:val="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uiPriority w:val="9"/>
    <w:semiHidden/>
    <w:unhideWhenUsed/>
    <w:qFormat/>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macro"/>
    <w:link w:val="Char"/>
    <w:uiPriority w:val="99"/>
    <w:unhideWhenUsed/>
    <w:pPr>
      <w:tabs>
        <w:tab w:val="left" w:pos="576"/>
        <w:tab w:val="left" w:pos="1152"/>
        <w:tab w:val="left" w:pos="1728"/>
        <w:tab w:val="left" w:pos="2304"/>
        <w:tab w:val="left" w:pos="2880"/>
        <w:tab w:val="left" w:pos="3456"/>
        <w:tab w:val="left" w:pos="4032"/>
      </w:tabs>
      <w:spacing w:after="200" w:line="276" w:lineRule="auto"/>
    </w:pPr>
    <w:rPr>
      <w:rFonts w:ascii="Courier" w:hAnsi="Courier"/>
    </w:rPr>
  </w:style>
  <w:style w:type="paragraph" w:styleId="32">
    <w:name w:val="List 3"/>
    <w:basedOn w:val="a1"/>
    <w:uiPriority w:val="99"/>
    <w:unhideWhenUsed/>
    <w:pPr>
      <w:ind w:left="1080" w:hanging="360"/>
      <w:contextualSpacing/>
    </w:pPr>
  </w:style>
  <w:style w:type="paragraph" w:styleId="2">
    <w:name w:val="List Number 2"/>
    <w:basedOn w:val="a1"/>
    <w:uiPriority w:val="99"/>
    <w:unhideWhenUsed/>
    <w:pPr>
      <w:numPr>
        <w:numId w:val="1"/>
      </w:numPr>
      <w:contextualSpacing/>
    </w:pPr>
  </w:style>
  <w:style w:type="paragraph" w:styleId="a">
    <w:name w:val="List Number"/>
    <w:basedOn w:val="a1"/>
    <w:uiPriority w:val="99"/>
    <w:unhideWhenUsed/>
    <w:pPr>
      <w:numPr>
        <w:numId w:val="2"/>
      </w:numPr>
      <w:contextualSpacing/>
    </w:pPr>
  </w:style>
  <w:style w:type="paragraph" w:styleId="a6">
    <w:name w:val="caption"/>
    <w:basedOn w:val="a1"/>
    <w:next w:val="a1"/>
    <w:uiPriority w:val="35"/>
    <w:semiHidden/>
    <w:unhideWhenUsed/>
    <w:qFormat/>
    <w:pPr>
      <w:spacing w:line="240" w:lineRule="auto"/>
    </w:pPr>
    <w:rPr>
      <w:b/>
      <w:bCs/>
      <w:color w:val="4F81BD" w:themeColor="accent1"/>
      <w:sz w:val="18"/>
      <w:szCs w:val="18"/>
    </w:rPr>
  </w:style>
  <w:style w:type="paragraph" w:styleId="a0">
    <w:name w:val="List Bullet"/>
    <w:basedOn w:val="a1"/>
    <w:uiPriority w:val="99"/>
    <w:unhideWhenUsed/>
    <w:pPr>
      <w:numPr>
        <w:numId w:val="3"/>
      </w:numPr>
      <w:contextualSpacing/>
    </w:pPr>
  </w:style>
  <w:style w:type="paragraph" w:styleId="33">
    <w:name w:val="Body Text 3"/>
    <w:basedOn w:val="a1"/>
    <w:link w:val="3Char0"/>
    <w:uiPriority w:val="99"/>
    <w:unhideWhenUsed/>
    <w:pPr>
      <w:spacing w:after="120"/>
    </w:pPr>
    <w:rPr>
      <w:sz w:val="16"/>
      <w:szCs w:val="16"/>
    </w:rPr>
  </w:style>
  <w:style w:type="paragraph" w:styleId="30">
    <w:name w:val="List Bullet 3"/>
    <w:basedOn w:val="a1"/>
    <w:uiPriority w:val="99"/>
    <w:unhideWhenUsed/>
    <w:pPr>
      <w:numPr>
        <w:numId w:val="4"/>
      </w:numPr>
      <w:contextualSpacing/>
    </w:pPr>
  </w:style>
  <w:style w:type="paragraph" w:styleId="a7">
    <w:name w:val="Body Text"/>
    <w:basedOn w:val="a1"/>
    <w:link w:val="Char0"/>
    <w:uiPriority w:val="99"/>
    <w:unhideWhenUsed/>
    <w:pPr>
      <w:spacing w:after="120"/>
    </w:pPr>
  </w:style>
  <w:style w:type="paragraph" w:styleId="3">
    <w:name w:val="List Number 3"/>
    <w:basedOn w:val="a1"/>
    <w:uiPriority w:val="99"/>
    <w:unhideWhenUsed/>
    <w:pPr>
      <w:numPr>
        <w:numId w:val="5"/>
      </w:numPr>
      <w:contextualSpacing/>
    </w:pPr>
  </w:style>
  <w:style w:type="paragraph" w:styleId="22">
    <w:name w:val="List 2"/>
    <w:basedOn w:val="a1"/>
    <w:uiPriority w:val="99"/>
    <w:unhideWhenUsed/>
    <w:pPr>
      <w:ind w:left="720" w:hanging="360"/>
      <w:contextualSpacing/>
    </w:pPr>
  </w:style>
  <w:style w:type="paragraph" w:styleId="a8">
    <w:name w:val="List Continue"/>
    <w:basedOn w:val="a1"/>
    <w:uiPriority w:val="99"/>
    <w:unhideWhenUsed/>
    <w:qFormat/>
    <w:pPr>
      <w:spacing w:after="120"/>
      <w:ind w:left="360"/>
      <w:contextualSpacing/>
    </w:pPr>
  </w:style>
  <w:style w:type="paragraph" w:styleId="20">
    <w:name w:val="List Bullet 2"/>
    <w:basedOn w:val="a1"/>
    <w:uiPriority w:val="99"/>
    <w:unhideWhenUsed/>
    <w:pPr>
      <w:numPr>
        <w:numId w:val="6"/>
      </w:numPr>
      <w:contextualSpacing/>
    </w:pPr>
  </w:style>
  <w:style w:type="paragraph" w:styleId="a9">
    <w:name w:val="footer"/>
    <w:basedOn w:val="a1"/>
    <w:link w:val="Char1"/>
    <w:uiPriority w:val="99"/>
    <w:unhideWhenUsed/>
    <w:qFormat/>
    <w:pPr>
      <w:tabs>
        <w:tab w:val="center" w:pos="4680"/>
        <w:tab w:val="right" w:pos="9360"/>
      </w:tabs>
      <w:spacing w:after="0" w:line="240" w:lineRule="auto"/>
    </w:pPr>
  </w:style>
  <w:style w:type="paragraph" w:styleId="aa">
    <w:name w:val="header"/>
    <w:basedOn w:val="a1"/>
    <w:link w:val="Char2"/>
    <w:uiPriority w:val="99"/>
    <w:unhideWhenUsed/>
    <w:qFormat/>
    <w:pPr>
      <w:tabs>
        <w:tab w:val="center" w:pos="4680"/>
        <w:tab w:val="right" w:pos="9360"/>
      </w:tabs>
      <w:spacing w:after="0" w:line="240" w:lineRule="auto"/>
    </w:pPr>
  </w:style>
  <w:style w:type="paragraph" w:styleId="ab">
    <w:name w:val="Subtitle"/>
    <w:basedOn w:val="a1"/>
    <w:next w:val="a1"/>
    <w:link w:val="Char3"/>
    <w:uiPriority w:val="11"/>
    <w:qFormat/>
    <w:rPr>
      <w:rFonts w:asciiTheme="majorHAnsi" w:eastAsiaTheme="majorEastAsia" w:hAnsiTheme="majorHAnsi" w:cstheme="majorBidi"/>
      <w:i/>
      <w:iCs/>
      <w:color w:val="4F81BD" w:themeColor="accent1"/>
      <w:spacing w:val="15"/>
      <w:sz w:val="24"/>
      <w:szCs w:val="24"/>
    </w:rPr>
  </w:style>
  <w:style w:type="paragraph" w:styleId="ac">
    <w:name w:val="List"/>
    <w:basedOn w:val="a1"/>
    <w:uiPriority w:val="99"/>
    <w:unhideWhenUsed/>
    <w:qFormat/>
    <w:pPr>
      <w:ind w:left="360" w:hanging="360"/>
      <w:contextualSpacing/>
    </w:pPr>
  </w:style>
  <w:style w:type="paragraph" w:styleId="23">
    <w:name w:val="Body Text 2"/>
    <w:basedOn w:val="a1"/>
    <w:link w:val="2Char0"/>
    <w:uiPriority w:val="99"/>
    <w:unhideWhenUsed/>
    <w:pPr>
      <w:spacing w:after="120" w:line="480" w:lineRule="auto"/>
    </w:pPr>
  </w:style>
  <w:style w:type="paragraph" w:styleId="24">
    <w:name w:val="List Continue 2"/>
    <w:basedOn w:val="a1"/>
    <w:uiPriority w:val="99"/>
    <w:unhideWhenUsed/>
    <w:qFormat/>
    <w:pPr>
      <w:spacing w:after="120"/>
      <w:ind w:left="720"/>
      <w:contextualSpacing/>
    </w:pPr>
  </w:style>
  <w:style w:type="paragraph" w:styleId="34">
    <w:name w:val="List Continue 3"/>
    <w:basedOn w:val="a1"/>
    <w:uiPriority w:val="99"/>
    <w:unhideWhenUsed/>
    <w:pPr>
      <w:spacing w:after="120"/>
      <w:ind w:left="1080"/>
      <w:contextualSpacing/>
    </w:pPr>
  </w:style>
  <w:style w:type="paragraph" w:styleId="ad">
    <w:name w:val="Title"/>
    <w:basedOn w:val="a1"/>
    <w:next w:val="a1"/>
    <w:link w:val="Char4"/>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table" w:styleId="ae">
    <w:name w:val="Table Grid"/>
    <w:basedOn w:val="a3"/>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Light Shading"/>
    <w:basedOn w:val="a3"/>
    <w:uiPriority w:val="60"/>
    <w:rPr>
      <w:color w:val="000000" w:themeColor="text1" w:themeShade="BF"/>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Pr>
      <w:color w:val="365F91" w:themeColor="accent1" w:themeShade="BF"/>
    </w:rPr>
    <w:tblPr>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Pr>
      <w:color w:val="943634" w:themeColor="accent2" w:themeShade="BF"/>
    </w:rPr>
    <w:tblPr>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Pr>
      <w:color w:val="76923C" w:themeColor="accent3" w:themeShade="BF"/>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Pr>
      <w:color w:val="5F497A" w:themeColor="accent4" w:themeShade="BF"/>
    </w:rPr>
    <w:tblPr>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Pr>
      <w:color w:val="31849B" w:themeColor="accent5" w:themeShade="BF"/>
    </w:rPr>
    <w:tblPr>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Pr>
      <w:color w:val="E36C0A" w:themeColor="accent6" w:themeShade="BF"/>
    </w:rPr>
    <w:tblPr>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0">
    <w:name w:val="Light List"/>
    <w:basedOn w:val="a3"/>
    <w:uiPriority w:val="61"/>
    <w:qFormat/>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qFormat/>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1">
    <w:name w:val="Light Grid"/>
    <w:basedOn w:val="a3"/>
    <w:uiPriority w:val="62"/>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11">
    <w:name w:val="Light Grid Accent 1"/>
    <w:basedOn w:val="a3"/>
    <w:uiPriority w:val="62"/>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tcPr>
    </w:tblStylePr>
  </w:style>
  <w:style w:type="table" w:styleId="-21">
    <w:name w:val="Light Grid Accent 2"/>
    <w:basedOn w:val="a3"/>
    <w:uiPriority w:val="62"/>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tcPr>
    </w:tblStylePr>
  </w:style>
  <w:style w:type="table" w:styleId="-31">
    <w:name w:val="Light Grid Accent 3"/>
    <w:basedOn w:val="a3"/>
    <w:uiPriority w:val="62"/>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tcPr>
    </w:tblStylePr>
  </w:style>
  <w:style w:type="table" w:styleId="-41">
    <w:name w:val="Light Grid Accent 4"/>
    <w:basedOn w:val="a3"/>
    <w:uiPriority w:val="62"/>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tcPr>
    </w:tblStylePr>
  </w:style>
  <w:style w:type="table" w:styleId="-51">
    <w:name w:val="Light Grid Accent 5"/>
    <w:basedOn w:val="a3"/>
    <w:uiPriority w:val="62"/>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tcPr>
    </w:tblStylePr>
  </w:style>
  <w:style w:type="table" w:styleId="-61">
    <w:name w:val="Light Grid Accent 6"/>
    <w:basedOn w:val="a3"/>
    <w:uiPriority w:val="62"/>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table" w:styleId="10">
    <w:name w:val="Medium Shading 1"/>
    <w:basedOn w:val="a3"/>
    <w:uiPriority w:val="63"/>
    <w:tblPr>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tblPr>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tblPr>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tblPr>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tblPr>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tblPr>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tblPr>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5">
    <w:name w:val="Medium Shading 2"/>
    <w:basedOn w:val="a3"/>
    <w:uiPriority w:val="64"/>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
    <w:name w:val="Medium List 1"/>
    <w:basedOn w:val="a3"/>
    <w:uiPriority w:val="65"/>
    <w:rPr>
      <w:color w:val="000000" w:themeColor="text1"/>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Pr>
      <w:color w:val="000000" w:themeColor="text1"/>
    </w:rPr>
    <w:tblPr>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Pr>
      <w:color w:val="000000" w:themeColor="text1"/>
    </w:rPr>
    <w:tblPr>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Pr>
      <w:color w:val="000000" w:themeColor="text1"/>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Pr>
      <w:color w:val="000000" w:themeColor="text1"/>
    </w:rPr>
    <w:tblPr>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Pr>
      <w:color w:val="000000" w:themeColor="text1"/>
    </w:rPr>
    <w:tblPr>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Pr>
      <w:color w:val="000000" w:themeColor="text1"/>
    </w:rPr>
    <w:tblPr>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6">
    <w:name w:val="Medium List 2"/>
    <w:basedOn w:val="a3"/>
    <w:uiPriority w:val="66"/>
    <w:rPr>
      <w:rFonts w:asciiTheme="majorHAnsi" w:eastAsiaTheme="majorEastAsia" w:hAnsiTheme="majorHAnsi" w:cstheme="majorBidi"/>
      <w:color w:val="000000" w:themeColor="text1"/>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Pr>
      <w:rFonts w:asciiTheme="majorHAnsi" w:eastAsiaTheme="majorEastAsia" w:hAnsiTheme="majorHAnsi" w:cstheme="majorBidi"/>
      <w:color w:val="000000" w:themeColor="text1"/>
    </w:rPr>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Pr>
      <w:rFonts w:asciiTheme="majorHAnsi" w:eastAsiaTheme="majorEastAsia" w:hAnsiTheme="majorHAnsi" w:cstheme="majorBidi"/>
      <w:color w:val="000000" w:themeColor="text1"/>
    </w:rPr>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Pr>
      <w:rFonts w:asciiTheme="majorHAnsi" w:eastAsiaTheme="majorEastAsia" w:hAnsiTheme="majorHAnsi" w:cstheme="majorBidi"/>
      <w:color w:val="000000" w:themeColor="text1"/>
    </w:rPr>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Pr>
      <w:rFonts w:asciiTheme="majorHAnsi" w:eastAsiaTheme="majorEastAsia" w:hAnsiTheme="majorHAnsi" w:cstheme="majorBidi"/>
      <w:color w:val="000000" w:themeColor="text1"/>
    </w:rPr>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Pr>
      <w:rFonts w:asciiTheme="majorHAnsi" w:eastAsiaTheme="majorEastAsia" w:hAnsiTheme="majorHAnsi" w:cstheme="majorBidi"/>
      <w:color w:val="000000" w:themeColor="text1"/>
    </w:rPr>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Pr>
      <w:rFonts w:asciiTheme="majorHAnsi" w:eastAsiaTheme="majorEastAsia" w:hAnsiTheme="majorHAnsi" w:cstheme="majorBidi"/>
      <w:color w:val="000000" w:themeColor="text1"/>
    </w:rPr>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2">
    <w:name w:val="Medium Grid 1"/>
    <w:basedOn w:val="a3"/>
    <w:uiPriority w:val="67"/>
    <w:tblPr>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tblPr>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tblPr>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tblPr>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tblPr>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tblPr>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tblPr>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7">
    <w:name w:val="Medium Grid 2"/>
    <w:basedOn w:val="a3"/>
    <w:uiPriority w:val="68"/>
    <w:rPr>
      <w:rFonts w:asciiTheme="majorHAnsi" w:eastAsiaTheme="majorEastAsia" w:hAnsiTheme="majorHAnsi" w:cstheme="majorBidi"/>
      <w:color w:val="000000" w:themeColor="text1"/>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Pr>
      <w:rFonts w:asciiTheme="majorHAnsi" w:eastAsiaTheme="majorEastAsia" w:hAnsiTheme="majorHAnsi" w:cstheme="majorBidi"/>
      <w:color w:val="000000" w:themeColor="text1"/>
    </w:rPr>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auto"/>
          <w:insideV w:val="single" w:sz="6" w:space="0" w:color="auto"/>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Pr>
      <w:rFonts w:asciiTheme="majorHAnsi" w:eastAsiaTheme="majorEastAsia" w:hAnsiTheme="majorHAnsi" w:cstheme="majorBidi"/>
      <w:color w:val="000000" w:themeColor="text1"/>
    </w:rPr>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auto"/>
          <w:insideV w:val="single" w:sz="6" w:space="0" w:color="auto"/>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Pr>
      <w:rFonts w:asciiTheme="majorHAnsi" w:eastAsiaTheme="majorEastAsia" w:hAnsiTheme="majorHAnsi" w:cstheme="majorBidi"/>
      <w:color w:val="000000" w:themeColor="text1"/>
    </w:rPr>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auto"/>
          <w:insideV w:val="single" w:sz="6" w:space="0" w:color="auto"/>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Pr>
      <w:rFonts w:asciiTheme="majorHAnsi" w:eastAsiaTheme="majorEastAsia" w:hAnsiTheme="majorHAnsi" w:cstheme="majorBidi"/>
      <w:color w:val="000000" w:themeColor="text1"/>
    </w:rPr>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auto"/>
          <w:insideV w:val="single" w:sz="6" w:space="0" w:color="auto"/>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Pr>
      <w:rFonts w:asciiTheme="majorHAnsi" w:eastAsiaTheme="majorEastAsia" w:hAnsiTheme="majorHAnsi" w:cstheme="majorBidi"/>
      <w:color w:val="000000" w:themeColor="text1"/>
    </w:rPr>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auto"/>
          <w:insideV w:val="single" w:sz="6" w:space="0" w:color="auto"/>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Pr>
      <w:rFonts w:asciiTheme="majorHAnsi" w:eastAsiaTheme="majorEastAsia" w:hAnsiTheme="majorHAnsi" w:cstheme="majorBidi"/>
      <w:color w:val="000000" w:themeColor="text1"/>
    </w:rPr>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auto"/>
          <w:insideV w:val="single" w:sz="6" w:space="0" w:color="auto"/>
        </w:tcBorders>
        <w:shd w:val="clear" w:color="auto" w:fill="FBCAA2" w:themeFill="accent6" w:themeFillTint="7F"/>
      </w:tcPr>
    </w:tblStylePr>
    <w:tblStylePr w:type="nwCell">
      <w:tblPr/>
      <w:tcPr>
        <w:shd w:val="clear" w:color="auto" w:fill="FFFFFF" w:themeFill="background1"/>
      </w:tcPr>
    </w:tblStylePr>
  </w:style>
  <w:style w:type="table" w:styleId="35">
    <w:name w:val="Medium Grid 3"/>
    <w:basedOn w:val="a3"/>
    <w:uiPriority w:val="6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08080" w:themeFill="text1" w:themeFillTint="7F"/>
      </w:tcPr>
    </w:tblStylePr>
  </w:style>
  <w:style w:type="table" w:styleId="3-1">
    <w:name w:val="Medium Grid 3 Accent 1"/>
    <w:basedOn w:val="a3"/>
    <w:uiPriority w:val="6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7BFDE" w:themeFill="accent1" w:themeFillTint="7F"/>
      </w:tcPr>
    </w:tblStylePr>
  </w:style>
  <w:style w:type="table" w:styleId="3-2">
    <w:name w:val="Medium Grid 3 Accent 2"/>
    <w:basedOn w:val="a3"/>
    <w:uiPriority w:val="6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FA7A6" w:themeFill="accent2" w:themeFillTint="7F"/>
      </w:tcPr>
    </w:tblStylePr>
  </w:style>
  <w:style w:type="table" w:styleId="3-3">
    <w:name w:val="Medium Grid 3 Accent 3"/>
    <w:basedOn w:val="a3"/>
    <w:uiPriority w:val="6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CDDDAC" w:themeFill="accent3" w:themeFillTint="7F"/>
      </w:tcPr>
    </w:tblStylePr>
  </w:style>
  <w:style w:type="table" w:styleId="3-4">
    <w:name w:val="Medium Grid 3 Accent 4"/>
    <w:basedOn w:val="a3"/>
    <w:uiPriority w:val="6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FB1D0" w:themeFill="accent4" w:themeFillTint="7F"/>
      </w:tcPr>
    </w:tblStylePr>
  </w:style>
  <w:style w:type="table" w:styleId="3-5">
    <w:name w:val="Medium Grid 3 Accent 5"/>
    <w:basedOn w:val="a3"/>
    <w:uiPriority w:val="6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5D5E2" w:themeFill="accent5" w:themeFillTint="7F"/>
      </w:tcPr>
    </w:tblStylePr>
  </w:style>
  <w:style w:type="table" w:styleId="3-6">
    <w:name w:val="Medium Grid 3 Accent 6"/>
    <w:basedOn w:val="a3"/>
    <w:uiPriority w:val="69"/>
    <w:qFormat/>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BCAA2" w:themeFill="accent6" w:themeFillTint="7F"/>
      </w:tcPr>
    </w:tblStylePr>
  </w:style>
  <w:style w:type="table" w:styleId="af2">
    <w:name w:val="Dark List"/>
    <w:basedOn w:val="a3"/>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3">
    <w:name w:val="Colorful Shading"/>
    <w:basedOn w:val="a3"/>
    <w:uiPriority w:val="71"/>
    <w:rPr>
      <w:color w:val="000000" w:themeColor="text1"/>
    </w:rPr>
    <w:tblPr>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Pr>
      <w:color w:val="000000" w:themeColor="text1"/>
    </w:rPr>
    <w:tblPr>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Pr>
      <w:color w:val="000000" w:themeColor="text1"/>
    </w:rPr>
    <w:tblPr>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Pr>
      <w:color w:val="000000" w:themeColor="text1"/>
    </w:rPr>
    <w:tblPr>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Pr>
      <w:color w:val="000000" w:themeColor="text1"/>
    </w:rPr>
    <w:tblPr>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Pr>
      <w:color w:val="000000" w:themeColor="text1"/>
    </w:rPr>
    <w:tblPr>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Pr>
      <w:color w:val="000000" w:themeColor="text1"/>
    </w:rPr>
    <w:tblPr>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4">
    <w:name w:val="Colorful List"/>
    <w:basedOn w:val="a3"/>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5">
    <w:name w:val="Colorful Grid"/>
    <w:basedOn w:val="a3"/>
    <w:uiPriority w:val="73"/>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6">
    <w:name w:val="Strong"/>
    <w:basedOn w:val="a2"/>
    <w:uiPriority w:val="22"/>
    <w:qFormat/>
    <w:rPr>
      <w:b/>
      <w:bCs/>
    </w:rPr>
  </w:style>
  <w:style w:type="character" w:styleId="af7">
    <w:name w:val="Emphasis"/>
    <w:basedOn w:val="a2"/>
    <w:uiPriority w:val="20"/>
    <w:qFormat/>
    <w:rPr>
      <w:i/>
      <w:iCs/>
    </w:rPr>
  </w:style>
  <w:style w:type="character" w:customStyle="1" w:styleId="Char2">
    <w:name w:val="页眉 Char"/>
    <w:basedOn w:val="a2"/>
    <w:link w:val="aa"/>
    <w:uiPriority w:val="99"/>
  </w:style>
  <w:style w:type="character" w:customStyle="1" w:styleId="Char1">
    <w:name w:val="页脚 Char"/>
    <w:basedOn w:val="a2"/>
    <w:link w:val="a9"/>
    <w:uiPriority w:val="99"/>
  </w:style>
  <w:style w:type="paragraph" w:styleId="af8">
    <w:name w:val="No Spacing"/>
    <w:uiPriority w:val="1"/>
    <w:qFormat/>
    <w:rPr>
      <w:sz w:val="22"/>
      <w:szCs w:val="22"/>
    </w:rPr>
  </w:style>
  <w:style w:type="character" w:customStyle="1" w:styleId="1Char">
    <w:name w:val="标题 1 Char"/>
    <w:basedOn w:val="a2"/>
    <w:link w:val="1"/>
    <w:uiPriority w:val="9"/>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2"/>
    <w:link w:val="21"/>
    <w:uiPriority w:val="9"/>
    <w:rPr>
      <w:rFonts w:asciiTheme="majorHAnsi" w:eastAsiaTheme="majorEastAsia" w:hAnsiTheme="majorHAnsi" w:cstheme="majorBidi"/>
      <w:b/>
      <w:bCs/>
      <w:color w:val="4F81BD" w:themeColor="accent1"/>
      <w:sz w:val="26"/>
      <w:szCs w:val="26"/>
    </w:rPr>
  </w:style>
  <w:style w:type="character" w:customStyle="1" w:styleId="3Char">
    <w:name w:val="标题 3 Char"/>
    <w:basedOn w:val="a2"/>
    <w:link w:val="31"/>
    <w:uiPriority w:val="9"/>
    <w:rPr>
      <w:rFonts w:asciiTheme="majorHAnsi" w:eastAsiaTheme="majorEastAsia" w:hAnsiTheme="majorHAnsi" w:cstheme="majorBidi"/>
      <w:b/>
      <w:bCs/>
      <w:color w:val="4F81BD" w:themeColor="accent1"/>
    </w:rPr>
  </w:style>
  <w:style w:type="character" w:customStyle="1" w:styleId="Char4">
    <w:name w:val="标题 Char"/>
    <w:basedOn w:val="a2"/>
    <w:link w:val="ad"/>
    <w:uiPriority w:val="10"/>
    <w:rPr>
      <w:rFonts w:asciiTheme="majorHAnsi" w:eastAsiaTheme="majorEastAsia" w:hAnsiTheme="majorHAnsi" w:cstheme="majorBidi"/>
      <w:color w:val="17365D" w:themeColor="text2" w:themeShade="BF"/>
      <w:spacing w:val="5"/>
      <w:kern w:val="28"/>
      <w:sz w:val="52"/>
      <w:szCs w:val="52"/>
    </w:rPr>
  </w:style>
  <w:style w:type="character" w:customStyle="1" w:styleId="Char3">
    <w:name w:val="副标题 Char"/>
    <w:basedOn w:val="a2"/>
    <w:link w:val="ab"/>
    <w:uiPriority w:val="11"/>
    <w:rPr>
      <w:rFonts w:asciiTheme="majorHAnsi" w:eastAsiaTheme="majorEastAsia" w:hAnsiTheme="majorHAnsi" w:cstheme="majorBidi"/>
      <w:i/>
      <w:iCs/>
      <w:color w:val="4F81BD" w:themeColor="accent1"/>
      <w:spacing w:val="15"/>
      <w:sz w:val="24"/>
      <w:szCs w:val="24"/>
    </w:rPr>
  </w:style>
  <w:style w:type="paragraph" w:styleId="af9">
    <w:name w:val="List Paragraph"/>
    <w:basedOn w:val="a1"/>
    <w:uiPriority w:val="34"/>
    <w:qFormat/>
    <w:pPr>
      <w:ind w:left="720"/>
      <w:contextualSpacing/>
    </w:pPr>
  </w:style>
  <w:style w:type="character" w:customStyle="1" w:styleId="Char0">
    <w:name w:val="正文文本 Char"/>
    <w:basedOn w:val="a2"/>
    <w:link w:val="a7"/>
    <w:uiPriority w:val="99"/>
  </w:style>
  <w:style w:type="character" w:customStyle="1" w:styleId="2Char0">
    <w:name w:val="正文文本 2 Char"/>
    <w:basedOn w:val="a2"/>
    <w:link w:val="23"/>
    <w:uiPriority w:val="99"/>
  </w:style>
  <w:style w:type="character" w:customStyle="1" w:styleId="3Char0">
    <w:name w:val="正文文本 3 Char"/>
    <w:basedOn w:val="a2"/>
    <w:link w:val="33"/>
    <w:uiPriority w:val="99"/>
    <w:rPr>
      <w:sz w:val="16"/>
      <w:szCs w:val="16"/>
    </w:rPr>
  </w:style>
  <w:style w:type="character" w:customStyle="1" w:styleId="Char">
    <w:name w:val="宏文本 Char"/>
    <w:basedOn w:val="a2"/>
    <w:link w:val="a5"/>
    <w:uiPriority w:val="99"/>
    <w:rPr>
      <w:rFonts w:ascii="Courier" w:hAnsi="Courier"/>
      <w:sz w:val="20"/>
      <w:szCs w:val="20"/>
    </w:rPr>
  </w:style>
  <w:style w:type="paragraph" w:styleId="afa">
    <w:name w:val="Quote"/>
    <w:basedOn w:val="a1"/>
    <w:next w:val="a1"/>
    <w:link w:val="Char5"/>
    <w:uiPriority w:val="29"/>
    <w:qFormat/>
    <w:rPr>
      <w:i/>
      <w:iCs/>
      <w:color w:val="000000" w:themeColor="text1"/>
    </w:rPr>
  </w:style>
  <w:style w:type="character" w:customStyle="1" w:styleId="Char5">
    <w:name w:val="引用 Char"/>
    <w:basedOn w:val="a2"/>
    <w:link w:val="afa"/>
    <w:uiPriority w:val="29"/>
    <w:qFormat/>
    <w:rPr>
      <w:i/>
      <w:iCs/>
      <w:color w:val="000000" w:themeColor="text1"/>
    </w:rPr>
  </w:style>
  <w:style w:type="character" w:customStyle="1" w:styleId="4Char">
    <w:name w:val="标题 4 Char"/>
    <w:basedOn w:val="a2"/>
    <w:link w:val="4"/>
    <w:uiPriority w:val="9"/>
    <w:semiHidden/>
    <w:rPr>
      <w:rFonts w:asciiTheme="majorHAnsi" w:eastAsiaTheme="majorEastAsia" w:hAnsiTheme="majorHAnsi" w:cstheme="majorBidi"/>
      <w:b/>
      <w:bCs/>
      <w:i/>
      <w:iCs/>
      <w:color w:val="4F81BD" w:themeColor="accent1"/>
    </w:rPr>
  </w:style>
  <w:style w:type="character" w:customStyle="1" w:styleId="5Char">
    <w:name w:val="标题 5 Char"/>
    <w:basedOn w:val="a2"/>
    <w:link w:val="5"/>
    <w:uiPriority w:val="9"/>
    <w:semiHidden/>
    <w:rPr>
      <w:rFonts w:asciiTheme="majorHAnsi" w:eastAsiaTheme="majorEastAsia" w:hAnsiTheme="majorHAnsi" w:cstheme="majorBidi"/>
      <w:color w:val="244061" w:themeColor="accent1" w:themeShade="80"/>
    </w:rPr>
  </w:style>
  <w:style w:type="character" w:customStyle="1" w:styleId="6Char">
    <w:name w:val="标题 6 Char"/>
    <w:basedOn w:val="a2"/>
    <w:link w:val="6"/>
    <w:uiPriority w:val="9"/>
    <w:semiHidden/>
    <w:rPr>
      <w:rFonts w:asciiTheme="majorHAnsi" w:eastAsiaTheme="majorEastAsia" w:hAnsiTheme="majorHAnsi" w:cstheme="majorBidi"/>
      <w:i/>
      <w:iCs/>
      <w:color w:val="244061" w:themeColor="accent1" w:themeShade="80"/>
    </w:rPr>
  </w:style>
  <w:style w:type="character" w:customStyle="1" w:styleId="7Char">
    <w:name w:val="标题 7 Char"/>
    <w:basedOn w:val="a2"/>
    <w:link w:val="7"/>
    <w:uiPriority w:val="9"/>
    <w:semiHidden/>
    <w:rPr>
      <w:rFonts w:asciiTheme="majorHAnsi" w:eastAsiaTheme="majorEastAsia" w:hAnsiTheme="majorHAnsi" w:cstheme="majorBidi"/>
      <w:i/>
      <w:iCs/>
      <w:color w:val="404040" w:themeColor="text1" w:themeTint="BF"/>
    </w:rPr>
  </w:style>
  <w:style w:type="character" w:customStyle="1" w:styleId="8Char">
    <w:name w:val="标题 8 Char"/>
    <w:basedOn w:val="a2"/>
    <w:link w:val="8"/>
    <w:uiPriority w:val="9"/>
    <w:semiHidden/>
    <w:rPr>
      <w:rFonts w:asciiTheme="majorHAnsi" w:eastAsiaTheme="majorEastAsia" w:hAnsiTheme="majorHAnsi" w:cstheme="majorBidi"/>
      <w:color w:val="4F81BD" w:themeColor="accent1"/>
      <w:sz w:val="20"/>
      <w:szCs w:val="20"/>
    </w:rPr>
  </w:style>
  <w:style w:type="character" w:customStyle="1" w:styleId="9Char">
    <w:name w:val="标题 9 Char"/>
    <w:basedOn w:val="a2"/>
    <w:link w:val="9"/>
    <w:uiPriority w:val="9"/>
    <w:semiHidden/>
    <w:rPr>
      <w:rFonts w:asciiTheme="majorHAnsi" w:eastAsiaTheme="majorEastAsia" w:hAnsiTheme="majorHAnsi" w:cstheme="majorBidi"/>
      <w:i/>
      <w:iCs/>
      <w:color w:val="404040" w:themeColor="text1" w:themeTint="BF"/>
      <w:sz w:val="20"/>
      <w:szCs w:val="20"/>
    </w:rPr>
  </w:style>
  <w:style w:type="paragraph" w:styleId="afb">
    <w:name w:val="Intense Quote"/>
    <w:basedOn w:val="a1"/>
    <w:next w:val="a1"/>
    <w:link w:val="Char6"/>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Char6">
    <w:name w:val="明显引用 Char"/>
    <w:basedOn w:val="a2"/>
    <w:link w:val="afb"/>
    <w:uiPriority w:val="30"/>
    <w:rPr>
      <w:b/>
      <w:bCs/>
      <w:i/>
      <w:iCs/>
      <w:color w:val="4F81BD" w:themeColor="accent1"/>
    </w:rPr>
  </w:style>
  <w:style w:type="character" w:customStyle="1" w:styleId="13">
    <w:name w:val="不明显强调1"/>
    <w:basedOn w:val="a2"/>
    <w:uiPriority w:val="19"/>
    <w:qFormat/>
    <w:rPr>
      <w:i/>
      <w:iCs/>
      <w:color w:val="7F7F7F" w:themeColor="text1" w:themeTint="80"/>
    </w:rPr>
  </w:style>
  <w:style w:type="character" w:customStyle="1" w:styleId="14">
    <w:name w:val="明显强调1"/>
    <w:basedOn w:val="a2"/>
    <w:uiPriority w:val="21"/>
    <w:qFormat/>
    <w:rPr>
      <w:b/>
      <w:bCs/>
      <w:i/>
      <w:iCs/>
      <w:color w:val="4F81BD" w:themeColor="accent1"/>
    </w:rPr>
  </w:style>
  <w:style w:type="character" w:customStyle="1" w:styleId="15">
    <w:name w:val="不明显参考1"/>
    <w:basedOn w:val="a2"/>
    <w:uiPriority w:val="31"/>
    <w:qFormat/>
    <w:rPr>
      <w:smallCaps/>
      <w:color w:val="C0504D" w:themeColor="accent2"/>
      <w:u w:val="single"/>
    </w:rPr>
  </w:style>
  <w:style w:type="character" w:customStyle="1" w:styleId="16">
    <w:name w:val="明显参考1"/>
    <w:basedOn w:val="a2"/>
    <w:uiPriority w:val="32"/>
    <w:qFormat/>
    <w:rPr>
      <w:b/>
      <w:bCs/>
      <w:smallCaps/>
      <w:color w:val="C0504D" w:themeColor="accent2"/>
      <w:spacing w:val="5"/>
      <w:u w:val="single"/>
    </w:rPr>
  </w:style>
  <w:style w:type="character" w:customStyle="1" w:styleId="17">
    <w:name w:val="书籍标题1"/>
    <w:basedOn w:val="a2"/>
    <w:uiPriority w:val="33"/>
    <w:qFormat/>
    <w:rPr>
      <w:b/>
      <w:bCs/>
      <w:smallCaps/>
      <w:spacing w:val="5"/>
    </w:rPr>
  </w:style>
  <w:style w:type="paragraph" w:customStyle="1" w:styleId="TOC1">
    <w:name w:val="TOC 标题1"/>
    <w:basedOn w:val="1"/>
    <w:next w:val="a1"/>
    <w:uiPriority w:val="39"/>
    <w:semiHidden/>
    <w:unhideWhenUsed/>
    <w:qFormat/>
    <w:pPr>
      <w:outlineLvl w:val="9"/>
    </w:pPr>
  </w:style>
  <w:style w:type="paragraph" w:styleId="afc">
    <w:name w:val="Balloon Text"/>
    <w:basedOn w:val="a1"/>
    <w:link w:val="Char7"/>
    <w:uiPriority w:val="99"/>
    <w:semiHidden/>
    <w:unhideWhenUsed/>
    <w:rsid w:val="00684675"/>
    <w:pPr>
      <w:spacing w:after="0" w:line="240" w:lineRule="auto"/>
    </w:pPr>
    <w:rPr>
      <w:sz w:val="18"/>
      <w:szCs w:val="18"/>
    </w:rPr>
  </w:style>
  <w:style w:type="character" w:customStyle="1" w:styleId="Char7">
    <w:name w:val="批注框文本 Char"/>
    <w:basedOn w:val="a2"/>
    <w:link w:val="afc"/>
    <w:uiPriority w:val="99"/>
    <w:semiHidden/>
    <w:rsid w:val="00684675"/>
    <w:rPr>
      <w:rFonts w:ascii="微软雅黑" w:eastAsia="微软雅黑" w:hAnsi="微软雅黑"/>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1" w:defQFormat="0" w:count="267">
    <w:lsdException w:name="Normal" w:uiPriority="0" w:unhideWhenUsed="0" w:qFormat="1"/>
    <w:lsdException w:name="heading 1" w:uiPriority="9" w:unhideWhenUsed="0"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qFormat="1"/>
    <w:lsdException w:name="footer"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toa heading" w:semiHidden="1"/>
    <w:lsdException w:name="List" w:qFormat="1"/>
    <w:lsdException w:name="List 4" w:semiHidden="1"/>
    <w:lsdException w:name="List 5" w:semiHidden="1"/>
    <w:lsdException w:name="List Bullet 4" w:semiHidden="1"/>
    <w:lsdException w:name="List Bullet 5" w:semiHidden="1"/>
    <w:lsdException w:name="List Number 4" w:semiHidden="1"/>
    <w:lsdException w:name="List Number 5" w:semiHidden="1"/>
    <w:lsdException w:name="Title" w:uiPriority="10" w:unhideWhenUsed="0" w:qFormat="1"/>
    <w:lsdException w:name="Closing" w:semiHidden="1"/>
    <w:lsdException w:name="Signature" w:semiHidden="1"/>
    <w:lsdException w:name="Default Paragraph Font" w:semiHidden="1" w:uiPriority="1"/>
    <w:lsdException w:name="Body Text Indent" w:semiHidden="1"/>
    <w:lsdException w:name="List Continue" w:qFormat="1"/>
    <w:lsdException w:name="List Continue 2" w:qFormat="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Indent 2" w:semiHidden="1"/>
    <w:lsdException w:name="Body Text Indent 3" w:semiHidden="1"/>
    <w:lsdException w:name="Block Text" w:semiHidden="1"/>
    <w:lsdException w:name="Hyperlink" w:semiHidden="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qFormat="1"/>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qFormat="1"/>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uiPriority="34" w:unhideWhenUsed="0" w:qFormat="1"/>
    <w:lsdException w:name="Quote" w:uiPriority="29" w:unhideWhenUsed="0" w:qFormat="1"/>
    <w:lsdException w:name="Intense Quote" w:uiPriority="30"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qFormat="1"/>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1">
    <w:name w:val="Normal"/>
    <w:qFormat/>
    <w:pPr>
      <w:spacing w:after="200" w:line="276" w:lineRule="auto"/>
    </w:pPr>
    <w:rPr>
      <w:rFonts w:ascii="微软雅黑" w:eastAsia="微软雅黑" w:hAnsi="微软雅黑"/>
      <w:sz w:val="22"/>
      <w:szCs w:val="22"/>
    </w:rPr>
  </w:style>
  <w:style w:type="paragraph" w:styleId="1">
    <w:name w:val="heading 1"/>
    <w:basedOn w:val="a1"/>
    <w:next w:val="a1"/>
    <w:link w:val="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Char"/>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Char"/>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Char"/>
    <w:uiPriority w:val="9"/>
    <w:semiHidden/>
    <w:unhideWhenUsed/>
    <w:qFormat/>
    <w:pPr>
      <w:keepNext/>
      <w:keepLines/>
      <w:spacing w:before="200" w:after="0"/>
      <w:outlineLvl w:val="4"/>
    </w:pPr>
    <w:rPr>
      <w:rFonts w:asciiTheme="majorHAnsi" w:eastAsiaTheme="majorEastAsia" w:hAnsiTheme="majorHAnsi" w:cstheme="majorBidi"/>
      <w:color w:val="244061" w:themeColor="accent1" w:themeShade="80"/>
    </w:rPr>
  </w:style>
  <w:style w:type="paragraph" w:styleId="6">
    <w:name w:val="heading 6"/>
    <w:basedOn w:val="a1"/>
    <w:next w:val="a1"/>
    <w:link w:val="6Char"/>
    <w:uiPriority w:val="9"/>
    <w:semiHidden/>
    <w:unhideWhenUsed/>
    <w:qFormat/>
    <w:pPr>
      <w:keepNext/>
      <w:keepLines/>
      <w:spacing w:before="200" w:after="0"/>
      <w:outlineLvl w:val="5"/>
    </w:pPr>
    <w:rPr>
      <w:rFonts w:asciiTheme="majorHAnsi" w:eastAsiaTheme="majorEastAsia" w:hAnsiTheme="majorHAnsi" w:cstheme="majorBidi"/>
      <w:i/>
      <w:iCs/>
      <w:color w:val="244061" w:themeColor="accent1" w:themeShade="80"/>
    </w:rPr>
  </w:style>
  <w:style w:type="paragraph" w:styleId="7">
    <w:name w:val="heading 7"/>
    <w:basedOn w:val="a1"/>
    <w:next w:val="a1"/>
    <w:link w:val="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uiPriority w:val="9"/>
    <w:semiHidden/>
    <w:unhideWhenUsed/>
    <w:qFormat/>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macro"/>
    <w:link w:val="Char"/>
    <w:uiPriority w:val="99"/>
    <w:unhideWhenUsed/>
    <w:pPr>
      <w:tabs>
        <w:tab w:val="left" w:pos="576"/>
        <w:tab w:val="left" w:pos="1152"/>
        <w:tab w:val="left" w:pos="1728"/>
        <w:tab w:val="left" w:pos="2304"/>
        <w:tab w:val="left" w:pos="2880"/>
        <w:tab w:val="left" w:pos="3456"/>
        <w:tab w:val="left" w:pos="4032"/>
      </w:tabs>
      <w:spacing w:after="200" w:line="276" w:lineRule="auto"/>
    </w:pPr>
    <w:rPr>
      <w:rFonts w:ascii="Courier" w:hAnsi="Courier"/>
    </w:rPr>
  </w:style>
  <w:style w:type="paragraph" w:styleId="32">
    <w:name w:val="List 3"/>
    <w:basedOn w:val="a1"/>
    <w:uiPriority w:val="99"/>
    <w:unhideWhenUsed/>
    <w:pPr>
      <w:ind w:left="1080" w:hanging="360"/>
      <w:contextualSpacing/>
    </w:pPr>
  </w:style>
  <w:style w:type="paragraph" w:styleId="2">
    <w:name w:val="List Number 2"/>
    <w:basedOn w:val="a1"/>
    <w:uiPriority w:val="99"/>
    <w:unhideWhenUsed/>
    <w:pPr>
      <w:numPr>
        <w:numId w:val="1"/>
      </w:numPr>
      <w:contextualSpacing/>
    </w:pPr>
  </w:style>
  <w:style w:type="paragraph" w:styleId="a">
    <w:name w:val="List Number"/>
    <w:basedOn w:val="a1"/>
    <w:uiPriority w:val="99"/>
    <w:unhideWhenUsed/>
    <w:pPr>
      <w:numPr>
        <w:numId w:val="2"/>
      </w:numPr>
      <w:contextualSpacing/>
    </w:pPr>
  </w:style>
  <w:style w:type="paragraph" w:styleId="a6">
    <w:name w:val="caption"/>
    <w:basedOn w:val="a1"/>
    <w:next w:val="a1"/>
    <w:uiPriority w:val="35"/>
    <w:semiHidden/>
    <w:unhideWhenUsed/>
    <w:qFormat/>
    <w:pPr>
      <w:spacing w:line="240" w:lineRule="auto"/>
    </w:pPr>
    <w:rPr>
      <w:b/>
      <w:bCs/>
      <w:color w:val="4F81BD" w:themeColor="accent1"/>
      <w:sz w:val="18"/>
      <w:szCs w:val="18"/>
    </w:rPr>
  </w:style>
  <w:style w:type="paragraph" w:styleId="a0">
    <w:name w:val="List Bullet"/>
    <w:basedOn w:val="a1"/>
    <w:uiPriority w:val="99"/>
    <w:unhideWhenUsed/>
    <w:pPr>
      <w:numPr>
        <w:numId w:val="3"/>
      </w:numPr>
      <w:contextualSpacing/>
    </w:pPr>
  </w:style>
  <w:style w:type="paragraph" w:styleId="33">
    <w:name w:val="Body Text 3"/>
    <w:basedOn w:val="a1"/>
    <w:link w:val="3Char0"/>
    <w:uiPriority w:val="99"/>
    <w:unhideWhenUsed/>
    <w:pPr>
      <w:spacing w:after="120"/>
    </w:pPr>
    <w:rPr>
      <w:sz w:val="16"/>
      <w:szCs w:val="16"/>
    </w:rPr>
  </w:style>
  <w:style w:type="paragraph" w:styleId="30">
    <w:name w:val="List Bullet 3"/>
    <w:basedOn w:val="a1"/>
    <w:uiPriority w:val="99"/>
    <w:unhideWhenUsed/>
    <w:pPr>
      <w:numPr>
        <w:numId w:val="4"/>
      </w:numPr>
      <w:contextualSpacing/>
    </w:pPr>
  </w:style>
  <w:style w:type="paragraph" w:styleId="a7">
    <w:name w:val="Body Text"/>
    <w:basedOn w:val="a1"/>
    <w:link w:val="Char0"/>
    <w:uiPriority w:val="99"/>
    <w:unhideWhenUsed/>
    <w:pPr>
      <w:spacing w:after="120"/>
    </w:pPr>
  </w:style>
  <w:style w:type="paragraph" w:styleId="3">
    <w:name w:val="List Number 3"/>
    <w:basedOn w:val="a1"/>
    <w:uiPriority w:val="99"/>
    <w:unhideWhenUsed/>
    <w:pPr>
      <w:numPr>
        <w:numId w:val="5"/>
      </w:numPr>
      <w:contextualSpacing/>
    </w:pPr>
  </w:style>
  <w:style w:type="paragraph" w:styleId="22">
    <w:name w:val="List 2"/>
    <w:basedOn w:val="a1"/>
    <w:uiPriority w:val="99"/>
    <w:unhideWhenUsed/>
    <w:pPr>
      <w:ind w:left="720" w:hanging="360"/>
      <w:contextualSpacing/>
    </w:pPr>
  </w:style>
  <w:style w:type="paragraph" w:styleId="a8">
    <w:name w:val="List Continue"/>
    <w:basedOn w:val="a1"/>
    <w:uiPriority w:val="99"/>
    <w:unhideWhenUsed/>
    <w:qFormat/>
    <w:pPr>
      <w:spacing w:after="120"/>
      <w:ind w:left="360"/>
      <w:contextualSpacing/>
    </w:pPr>
  </w:style>
  <w:style w:type="paragraph" w:styleId="20">
    <w:name w:val="List Bullet 2"/>
    <w:basedOn w:val="a1"/>
    <w:uiPriority w:val="99"/>
    <w:unhideWhenUsed/>
    <w:pPr>
      <w:numPr>
        <w:numId w:val="6"/>
      </w:numPr>
      <w:contextualSpacing/>
    </w:pPr>
  </w:style>
  <w:style w:type="paragraph" w:styleId="a9">
    <w:name w:val="footer"/>
    <w:basedOn w:val="a1"/>
    <w:link w:val="Char1"/>
    <w:uiPriority w:val="99"/>
    <w:unhideWhenUsed/>
    <w:qFormat/>
    <w:pPr>
      <w:tabs>
        <w:tab w:val="center" w:pos="4680"/>
        <w:tab w:val="right" w:pos="9360"/>
      </w:tabs>
      <w:spacing w:after="0" w:line="240" w:lineRule="auto"/>
    </w:pPr>
  </w:style>
  <w:style w:type="paragraph" w:styleId="aa">
    <w:name w:val="header"/>
    <w:basedOn w:val="a1"/>
    <w:link w:val="Char2"/>
    <w:uiPriority w:val="99"/>
    <w:unhideWhenUsed/>
    <w:qFormat/>
    <w:pPr>
      <w:tabs>
        <w:tab w:val="center" w:pos="4680"/>
        <w:tab w:val="right" w:pos="9360"/>
      </w:tabs>
      <w:spacing w:after="0" w:line="240" w:lineRule="auto"/>
    </w:pPr>
  </w:style>
  <w:style w:type="paragraph" w:styleId="ab">
    <w:name w:val="Subtitle"/>
    <w:basedOn w:val="a1"/>
    <w:next w:val="a1"/>
    <w:link w:val="Char3"/>
    <w:uiPriority w:val="11"/>
    <w:qFormat/>
    <w:rPr>
      <w:rFonts w:asciiTheme="majorHAnsi" w:eastAsiaTheme="majorEastAsia" w:hAnsiTheme="majorHAnsi" w:cstheme="majorBidi"/>
      <w:i/>
      <w:iCs/>
      <w:color w:val="4F81BD" w:themeColor="accent1"/>
      <w:spacing w:val="15"/>
      <w:sz w:val="24"/>
      <w:szCs w:val="24"/>
    </w:rPr>
  </w:style>
  <w:style w:type="paragraph" w:styleId="ac">
    <w:name w:val="List"/>
    <w:basedOn w:val="a1"/>
    <w:uiPriority w:val="99"/>
    <w:unhideWhenUsed/>
    <w:qFormat/>
    <w:pPr>
      <w:ind w:left="360" w:hanging="360"/>
      <w:contextualSpacing/>
    </w:pPr>
  </w:style>
  <w:style w:type="paragraph" w:styleId="23">
    <w:name w:val="Body Text 2"/>
    <w:basedOn w:val="a1"/>
    <w:link w:val="2Char0"/>
    <w:uiPriority w:val="99"/>
    <w:unhideWhenUsed/>
    <w:pPr>
      <w:spacing w:after="120" w:line="480" w:lineRule="auto"/>
    </w:pPr>
  </w:style>
  <w:style w:type="paragraph" w:styleId="24">
    <w:name w:val="List Continue 2"/>
    <w:basedOn w:val="a1"/>
    <w:uiPriority w:val="99"/>
    <w:unhideWhenUsed/>
    <w:qFormat/>
    <w:pPr>
      <w:spacing w:after="120"/>
      <w:ind w:left="720"/>
      <w:contextualSpacing/>
    </w:pPr>
  </w:style>
  <w:style w:type="paragraph" w:styleId="34">
    <w:name w:val="List Continue 3"/>
    <w:basedOn w:val="a1"/>
    <w:uiPriority w:val="99"/>
    <w:unhideWhenUsed/>
    <w:pPr>
      <w:spacing w:after="120"/>
      <w:ind w:left="1080"/>
      <w:contextualSpacing/>
    </w:pPr>
  </w:style>
  <w:style w:type="paragraph" w:styleId="ad">
    <w:name w:val="Title"/>
    <w:basedOn w:val="a1"/>
    <w:next w:val="a1"/>
    <w:link w:val="Char4"/>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table" w:styleId="ae">
    <w:name w:val="Table Grid"/>
    <w:basedOn w:val="a3"/>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Light Shading"/>
    <w:basedOn w:val="a3"/>
    <w:uiPriority w:val="60"/>
    <w:rPr>
      <w:color w:val="000000" w:themeColor="text1" w:themeShade="BF"/>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Pr>
      <w:color w:val="365F91" w:themeColor="accent1" w:themeShade="BF"/>
    </w:rPr>
    <w:tblPr>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Pr>
      <w:color w:val="943634" w:themeColor="accent2" w:themeShade="BF"/>
    </w:rPr>
    <w:tblPr>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Pr>
      <w:color w:val="76923C" w:themeColor="accent3" w:themeShade="BF"/>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Pr>
      <w:color w:val="5F497A" w:themeColor="accent4" w:themeShade="BF"/>
    </w:rPr>
    <w:tblPr>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Pr>
      <w:color w:val="31849B" w:themeColor="accent5" w:themeShade="BF"/>
    </w:rPr>
    <w:tblPr>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Pr>
      <w:color w:val="E36C0A" w:themeColor="accent6" w:themeShade="BF"/>
    </w:rPr>
    <w:tblPr>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0">
    <w:name w:val="Light List"/>
    <w:basedOn w:val="a3"/>
    <w:uiPriority w:val="61"/>
    <w:qFormat/>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qFormat/>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1">
    <w:name w:val="Light Grid"/>
    <w:basedOn w:val="a3"/>
    <w:uiPriority w:val="62"/>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11">
    <w:name w:val="Light Grid Accent 1"/>
    <w:basedOn w:val="a3"/>
    <w:uiPriority w:val="62"/>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tcPr>
    </w:tblStylePr>
  </w:style>
  <w:style w:type="table" w:styleId="-21">
    <w:name w:val="Light Grid Accent 2"/>
    <w:basedOn w:val="a3"/>
    <w:uiPriority w:val="62"/>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tcPr>
    </w:tblStylePr>
  </w:style>
  <w:style w:type="table" w:styleId="-31">
    <w:name w:val="Light Grid Accent 3"/>
    <w:basedOn w:val="a3"/>
    <w:uiPriority w:val="62"/>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tcPr>
    </w:tblStylePr>
  </w:style>
  <w:style w:type="table" w:styleId="-41">
    <w:name w:val="Light Grid Accent 4"/>
    <w:basedOn w:val="a3"/>
    <w:uiPriority w:val="62"/>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tcPr>
    </w:tblStylePr>
  </w:style>
  <w:style w:type="table" w:styleId="-51">
    <w:name w:val="Light Grid Accent 5"/>
    <w:basedOn w:val="a3"/>
    <w:uiPriority w:val="62"/>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tcPr>
    </w:tblStylePr>
  </w:style>
  <w:style w:type="table" w:styleId="-61">
    <w:name w:val="Light Grid Accent 6"/>
    <w:basedOn w:val="a3"/>
    <w:uiPriority w:val="62"/>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table" w:styleId="10">
    <w:name w:val="Medium Shading 1"/>
    <w:basedOn w:val="a3"/>
    <w:uiPriority w:val="63"/>
    <w:tblPr>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tblPr>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tblPr>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tblPr>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tblPr>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tblPr>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tblPr>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5">
    <w:name w:val="Medium Shading 2"/>
    <w:basedOn w:val="a3"/>
    <w:uiPriority w:val="64"/>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tblPr>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
    <w:name w:val="Medium List 1"/>
    <w:basedOn w:val="a3"/>
    <w:uiPriority w:val="65"/>
    <w:rPr>
      <w:color w:val="000000" w:themeColor="text1"/>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Pr>
      <w:color w:val="000000" w:themeColor="text1"/>
    </w:rPr>
    <w:tblPr>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Pr>
      <w:color w:val="000000" w:themeColor="text1"/>
    </w:rPr>
    <w:tblPr>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Pr>
      <w:color w:val="000000" w:themeColor="text1"/>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Pr>
      <w:color w:val="000000" w:themeColor="text1"/>
    </w:rPr>
    <w:tblPr>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Pr>
      <w:color w:val="000000" w:themeColor="text1"/>
    </w:rPr>
    <w:tblPr>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Pr>
      <w:color w:val="000000" w:themeColor="text1"/>
    </w:rPr>
    <w:tblPr>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6">
    <w:name w:val="Medium List 2"/>
    <w:basedOn w:val="a3"/>
    <w:uiPriority w:val="66"/>
    <w:rPr>
      <w:rFonts w:asciiTheme="majorHAnsi" w:eastAsiaTheme="majorEastAsia" w:hAnsiTheme="majorHAnsi" w:cstheme="majorBidi"/>
      <w:color w:val="000000" w:themeColor="text1"/>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Pr>
      <w:rFonts w:asciiTheme="majorHAnsi" w:eastAsiaTheme="majorEastAsia" w:hAnsiTheme="majorHAnsi" w:cstheme="majorBidi"/>
      <w:color w:val="000000" w:themeColor="text1"/>
    </w:rPr>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Pr>
      <w:rFonts w:asciiTheme="majorHAnsi" w:eastAsiaTheme="majorEastAsia" w:hAnsiTheme="majorHAnsi" w:cstheme="majorBidi"/>
      <w:color w:val="000000" w:themeColor="text1"/>
    </w:rPr>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Pr>
      <w:rFonts w:asciiTheme="majorHAnsi" w:eastAsiaTheme="majorEastAsia" w:hAnsiTheme="majorHAnsi" w:cstheme="majorBidi"/>
      <w:color w:val="000000" w:themeColor="text1"/>
    </w:rPr>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Pr>
      <w:rFonts w:asciiTheme="majorHAnsi" w:eastAsiaTheme="majorEastAsia" w:hAnsiTheme="majorHAnsi" w:cstheme="majorBidi"/>
      <w:color w:val="000000" w:themeColor="text1"/>
    </w:rPr>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Pr>
      <w:rFonts w:asciiTheme="majorHAnsi" w:eastAsiaTheme="majorEastAsia" w:hAnsiTheme="majorHAnsi" w:cstheme="majorBidi"/>
      <w:color w:val="000000" w:themeColor="text1"/>
    </w:rPr>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Pr>
      <w:rFonts w:asciiTheme="majorHAnsi" w:eastAsiaTheme="majorEastAsia" w:hAnsiTheme="majorHAnsi" w:cstheme="majorBidi"/>
      <w:color w:val="000000" w:themeColor="text1"/>
    </w:rPr>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2">
    <w:name w:val="Medium Grid 1"/>
    <w:basedOn w:val="a3"/>
    <w:uiPriority w:val="67"/>
    <w:tblPr>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tblPr>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tblPr>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tblPr>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tblPr>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tblPr>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tblPr>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7">
    <w:name w:val="Medium Grid 2"/>
    <w:basedOn w:val="a3"/>
    <w:uiPriority w:val="68"/>
    <w:rPr>
      <w:rFonts w:asciiTheme="majorHAnsi" w:eastAsiaTheme="majorEastAsia" w:hAnsiTheme="majorHAnsi" w:cstheme="majorBidi"/>
      <w:color w:val="000000" w:themeColor="text1"/>
    </w:r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Pr>
      <w:rFonts w:asciiTheme="majorHAnsi" w:eastAsiaTheme="majorEastAsia" w:hAnsiTheme="majorHAnsi" w:cstheme="majorBidi"/>
      <w:color w:val="000000" w:themeColor="text1"/>
    </w:rPr>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auto"/>
          <w:insideV w:val="single" w:sz="6" w:space="0" w:color="auto"/>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Pr>
      <w:rFonts w:asciiTheme="majorHAnsi" w:eastAsiaTheme="majorEastAsia" w:hAnsiTheme="majorHAnsi" w:cstheme="majorBidi"/>
      <w:color w:val="000000" w:themeColor="text1"/>
    </w:rPr>
    <w:tblPr>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auto"/>
          <w:insideV w:val="single" w:sz="6" w:space="0" w:color="auto"/>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Pr>
      <w:rFonts w:asciiTheme="majorHAnsi" w:eastAsiaTheme="majorEastAsia" w:hAnsiTheme="majorHAnsi" w:cstheme="majorBidi"/>
      <w:color w:val="000000" w:themeColor="text1"/>
    </w:rPr>
    <w:tblPr>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auto"/>
          <w:insideV w:val="single" w:sz="6" w:space="0" w:color="auto"/>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Pr>
      <w:rFonts w:asciiTheme="majorHAnsi" w:eastAsiaTheme="majorEastAsia" w:hAnsiTheme="majorHAnsi" w:cstheme="majorBidi"/>
      <w:color w:val="000000" w:themeColor="text1"/>
    </w:rPr>
    <w:tblPr>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auto"/>
          <w:insideV w:val="single" w:sz="6" w:space="0" w:color="auto"/>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Pr>
      <w:rFonts w:asciiTheme="majorHAnsi" w:eastAsiaTheme="majorEastAsia" w:hAnsiTheme="majorHAnsi" w:cstheme="majorBidi"/>
      <w:color w:val="000000" w:themeColor="text1"/>
    </w:rPr>
    <w:tblPr>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auto"/>
          <w:insideV w:val="single" w:sz="6" w:space="0" w:color="auto"/>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Pr>
      <w:rFonts w:asciiTheme="majorHAnsi" w:eastAsiaTheme="majorEastAsia" w:hAnsiTheme="majorHAnsi" w:cstheme="majorBidi"/>
      <w:color w:val="000000" w:themeColor="text1"/>
    </w:rPr>
    <w:tblPr>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auto"/>
          <w:insideV w:val="single" w:sz="6" w:space="0" w:color="auto"/>
        </w:tcBorders>
        <w:shd w:val="clear" w:color="auto" w:fill="FBCAA2" w:themeFill="accent6" w:themeFillTint="7F"/>
      </w:tcPr>
    </w:tblStylePr>
    <w:tblStylePr w:type="nwCell">
      <w:tblPr/>
      <w:tcPr>
        <w:shd w:val="clear" w:color="auto" w:fill="FFFFFF" w:themeFill="background1"/>
      </w:tcPr>
    </w:tblStylePr>
  </w:style>
  <w:style w:type="table" w:styleId="35">
    <w:name w:val="Medium Grid 3"/>
    <w:basedOn w:val="a3"/>
    <w:uiPriority w:val="6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08080" w:themeFill="text1" w:themeFillTint="7F"/>
      </w:tcPr>
    </w:tblStylePr>
  </w:style>
  <w:style w:type="table" w:styleId="3-1">
    <w:name w:val="Medium Grid 3 Accent 1"/>
    <w:basedOn w:val="a3"/>
    <w:uiPriority w:val="6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7BFDE" w:themeFill="accent1" w:themeFillTint="7F"/>
      </w:tcPr>
    </w:tblStylePr>
  </w:style>
  <w:style w:type="table" w:styleId="3-2">
    <w:name w:val="Medium Grid 3 Accent 2"/>
    <w:basedOn w:val="a3"/>
    <w:uiPriority w:val="6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FA7A6" w:themeFill="accent2" w:themeFillTint="7F"/>
      </w:tcPr>
    </w:tblStylePr>
  </w:style>
  <w:style w:type="table" w:styleId="3-3">
    <w:name w:val="Medium Grid 3 Accent 3"/>
    <w:basedOn w:val="a3"/>
    <w:uiPriority w:val="6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CDDDAC" w:themeFill="accent3" w:themeFillTint="7F"/>
      </w:tcPr>
    </w:tblStylePr>
  </w:style>
  <w:style w:type="table" w:styleId="3-4">
    <w:name w:val="Medium Grid 3 Accent 4"/>
    <w:basedOn w:val="a3"/>
    <w:uiPriority w:val="6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FB1D0" w:themeFill="accent4" w:themeFillTint="7F"/>
      </w:tcPr>
    </w:tblStylePr>
  </w:style>
  <w:style w:type="table" w:styleId="3-5">
    <w:name w:val="Medium Grid 3 Accent 5"/>
    <w:basedOn w:val="a3"/>
    <w:uiPriority w:val="69"/>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5D5E2" w:themeFill="accent5" w:themeFillTint="7F"/>
      </w:tcPr>
    </w:tblStylePr>
  </w:style>
  <w:style w:type="table" w:styleId="3-6">
    <w:name w:val="Medium Grid 3 Accent 6"/>
    <w:basedOn w:val="a3"/>
    <w:uiPriority w:val="69"/>
    <w:qFormat/>
    <w:tblPr>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BCAA2" w:themeFill="accent6" w:themeFillTint="7F"/>
      </w:tcPr>
    </w:tblStylePr>
  </w:style>
  <w:style w:type="table" w:styleId="af2">
    <w:name w:val="Dark List"/>
    <w:basedOn w:val="a3"/>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3">
    <w:name w:val="Colorful Shading"/>
    <w:basedOn w:val="a3"/>
    <w:uiPriority w:val="71"/>
    <w:rPr>
      <w:color w:val="000000" w:themeColor="text1"/>
    </w:rPr>
    <w:tblPr>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Pr>
      <w:color w:val="000000" w:themeColor="text1"/>
    </w:rPr>
    <w:tblPr>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Pr>
      <w:color w:val="000000" w:themeColor="text1"/>
    </w:rPr>
    <w:tblPr>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Pr>
      <w:color w:val="000000" w:themeColor="text1"/>
    </w:rPr>
    <w:tblPr>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Pr>
      <w:color w:val="000000" w:themeColor="text1"/>
    </w:rPr>
    <w:tblPr>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Pr>
      <w:color w:val="000000" w:themeColor="text1"/>
    </w:rPr>
    <w:tblPr>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Pr>
      <w:color w:val="000000" w:themeColor="text1"/>
    </w:rPr>
    <w:tblPr>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4">
    <w:name w:val="Colorful List"/>
    <w:basedOn w:val="a3"/>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5">
    <w:name w:val="Colorful Grid"/>
    <w:basedOn w:val="a3"/>
    <w:uiPriority w:val="73"/>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Pr>
      <w:color w:val="000000" w:themeColor="text1"/>
    </w:rPr>
    <w:tblPr>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6">
    <w:name w:val="Strong"/>
    <w:basedOn w:val="a2"/>
    <w:uiPriority w:val="22"/>
    <w:qFormat/>
    <w:rPr>
      <w:b/>
      <w:bCs/>
    </w:rPr>
  </w:style>
  <w:style w:type="character" w:styleId="af7">
    <w:name w:val="Emphasis"/>
    <w:basedOn w:val="a2"/>
    <w:uiPriority w:val="20"/>
    <w:qFormat/>
    <w:rPr>
      <w:i/>
      <w:iCs/>
    </w:rPr>
  </w:style>
  <w:style w:type="character" w:customStyle="1" w:styleId="Char2">
    <w:name w:val="页眉 Char"/>
    <w:basedOn w:val="a2"/>
    <w:link w:val="aa"/>
    <w:uiPriority w:val="99"/>
  </w:style>
  <w:style w:type="character" w:customStyle="1" w:styleId="Char1">
    <w:name w:val="页脚 Char"/>
    <w:basedOn w:val="a2"/>
    <w:link w:val="a9"/>
    <w:uiPriority w:val="99"/>
  </w:style>
  <w:style w:type="paragraph" w:styleId="af8">
    <w:name w:val="No Spacing"/>
    <w:uiPriority w:val="1"/>
    <w:qFormat/>
    <w:rPr>
      <w:sz w:val="22"/>
      <w:szCs w:val="22"/>
    </w:rPr>
  </w:style>
  <w:style w:type="character" w:customStyle="1" w:styleId="1Char">
    <w:name w:val="标题 1 Char"/>
    <w:basedOn w:val="a2"/>
    <w:link w:val="1"/>
    <w:uiPriority w:val="9"/>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2"/>
    <w:link w:val="21"/>
    <w:uiPriority w:val="9"/>
    <w:rPr>
      <w:rFonts w:asciiTheme="majorHAnsi" w:eastAsiaTheme="majorEastAsia" w:hAnsiTheme="majorHAnsi" w:cstheme="majorBidi"/>
      <w:b/>
      <w:bCs/>
      <w:color w:val="4F81BD" w:themeColor="accent1"/>
      <w:sz w:val="26"/>
      <w:szCs w:val="26"/>
    </w:rPr>
  </w:style>
  <w:style w:type="character" w:customStyle="1" w:styleId="3Char">
    <w:name w:val="标题 3 Char"/>
    <w:basedOn w:val="a2"/>
    <w:link w:val="31"/>
    <w:uiPriority w:val="9"/>
    <w:rPr>
      <w:rFonts w:asciiTheme="majorHAnsi" w:eastAsiaTheme="majorEastAsia" w:hAnsiTheme="majorHAnsi" w:cstheme="majorBidi"/>
      <w:b/>
      <w:bCs/>
      <w:color w:val="4F81BD" w:themeColor="accent1"/>
    </w:rPr>
  </w:style>
  <w:style w:type="character" w:customStyle="1" w:styleId="Char4">
    <w:name w:val="标题 Char"/>
    <w:basedOn w:val="a2"/>
    <w:link w:val="ad"/>
    <w:uiPriority w:val="10"/>
    <w:rPr>
      <w:rFonts w:asciiTheme="majorHAnsi" w:eastAsiaTheme="majorEastAsia" w:hAnsiTheme="majorHAnsi" w:cstheme="majorBidi"/>
      <w:color w:val="17365D" w:themeColor="text2" w:themeShade="BF"/>
      <w:spacing w:val="5"/>
      <w:kern w:val="28"/>
      <w:sz w:val="52"/>
      <w:szCs w:val="52"/>
    </w:rPr>
  </w:style>
  <w:style w:type="character" w:customStyle="1" w:styleId="Char3">
    <w:name w:val="副标题 Char"/>
    <w:basedOn w:val="a2"/>
    <w:link w:val="ab"/>
    <w:uiPriority w:val="11"/>
    <w:rPr>
      <w:rFonts w:asciiTheme="majorHAnsi" w:eastAsiaTheme="majorEastAsia" w:hAnsiTheme="majorHAnsi" w:cstheme="majorBidi"/>
      <w:i/>
      <w:iCs/>
      <w:color w:val="4F81BD" w:themeColor="accent1"/>
      <w:spacing w:val="15"/>
      <w:sz w:val="24"/>
      <w:szCs w:val="24"/>
    </w:rPr>
  </w:style>
  <w:style w:type="paragraph" w:styleId="af9">
    <w:name w:val="List Paragraph"/>
    <w:basedOn w:val="a1"/>
    <w:uiPriority w:val="34"/>
    <w:qFormat/>
    <w:pPr>
      <w:ind w:left="720"/>
      <w:contextualSpacing/>
    </w:pPr>
  </w:style>
  <w:style w:type="character" w:customStyle="1" w:styleId="Char0">
    <w:name w:val="正文文本 Char"/>
    <w:basedOn w:val="a2"/>
    <w:link w:val="a7"/>
    <w:uiPriority w:val="99"/>
  </w:style>
  <w:style w:type="character" w:customStyle="1" w:styleId="2Char0">
    <w:name w:val="正文文本 2 Char"/>
    <w:basedOn w:val="a2"/>
    <w:link w:val="23"/>
    <w:uiPriority w:val="99"/>
  </w:style>
  <w:style w:type="character" w:customStyle="1" w:styleId="3Char0">
    <w:name w:val="正文文本 3 Char"/>
    <w:basedOn w:val="a2"/>
    <w:link w:val="33"/>
    <w:uiPriority w:val="99"/>
    <w:rPr>
      <w:sz w:val="16"/>
      <w:szCs w:val="16"/>
    </w:rPr>
  </w:style>
  <w:style w:type="character" w:customStyle="1" w:styleId="Char">
    <w:name w:val="宏文本 Char"/>
    <w:basedOn w:val="a2"/>
    <w:link w:val="a5"/>
    <w:uiPriority w:val="99"/>
    <w:rPr>
      <w:rFonts w:ascii="Courier" w:hAnsi="Courier"/>
      <w:sz w:val="20"/>
      <w:szCs w:val="20"/>
    </w:rPr>
  </w:style>
  <w:style w:type="paragraph" w:styleId="afa">
    <w:name w:val="Quote"/>
    <w:basedOn w:val="a1"/>
    <w:next w:val="a1"/>
    <w:link w:val="Char5"/>
    <w:uiPriority w:val="29"/>
    <w:qFormat/>
    <w:rPr>
      <w:i/>
      <w:iCs/>
      <w:color w:val="000000" w:themeColor="text1"/>
    </w:rPr>
  </w:style>
  <w:style w:type="character" w:customStyle="1" w:styleId="Char5">
    <w:name w:val="引用 Char"/>
    <w:basedOn w:val="a2"/>
    <w:link w:val="afa"/>
    <w:uiPriority w:val="29"/>
    <w:qFormat/>
    <w:rPr>
      <w:i/>
      <w:iCs/>
      <w:color w:val="000000" w:themeColor="text1"/>
    </w:rPr>
  </w:style>
  <w:style w:type="character" w:customStyle="1" w:styleId="4Char">
    <w:name w:val="标题 4 Char"/>
    <w:basedOn w:val="a2"/>
    <w:link w:val="4"/>
    <w:uiPriority w:val="9"/>
    <w:semiHidden/>
    <w:rPr>
      <w:rFonts w:asciiTheme="majorHAnsi" w:eastAsiaTheme="majorEastAsia" w:hAnsiTheme="majorHAnsi" w:cstheme="majorBidi"/>
      <w:b/>
      <w:bCs/>
      <w:i/>
      <w:iCs/>
      <w:color w:val="4F81BD" w:themeColor="accent1"/>
    </w:rPr>
  </w:style>
  <w:style w:type="character" w:customStyle="1" w:styleId="5Char">
    <w:name w:val="标题 5 Char"/>
    <w:basedOn w:val="a2"/>
    <w:link w:val="5"/>
    <w:uiPriority w:val="9"/>
    <w:semiHidden/>
    <w:rPr>
      <w:rFonts w:asciiTheme="majorHAnsi" w:eastAsiaTheme="majorEastAsia" w:hAnsiTheme="majorHAnsi" w:cstheme="majorBidi"/>
      <w:color w:val="244061" w:themeColor="accent1" w:themeShade="80"/>
    </w:rPr>
  </w:style>
  <w:style w:type="character" w:customStyle="1" w:styleId="6Char">
    <w:name w:val="标题 6 Char"/>
    <w:basedOn w:val="a2"/>
    <w:link w:val="6"/>
    <w:uiPriority w:val="9"/>
    <w:semiHidden/>
    <w:rPr>
      <w:rFonts w:asciiTheme="majorHAnsi" w:eastAsiaTheme="majorEastAsia" w:hAnsiTheme="majorHAnsi" w:cstheme="majorBidi"/>
      <w:i/>
      <w:iCs/>
      <w:color w:val="244061" w:themeColor="accent1" w:themeShade="80"/>
    </w:rPr>
  </w:style>
  <w:style w:type="character" w:customStyle="1" w:styleId="7Char">
    <w:name w:val="标题 7 Char"/>
    <w:basedOn w:val="a2"/>
    <w:link w:val="7"/>
    <w:uiPriority w:val="9"/>
    <w:semiHidden/>
    <w:rPr>
      <w:rFonts w:asciiTheme="majorHAnsi" w:eastAsiaTheme="majorEastAsia" w:hAnsiTheme="majorHAnsi" w:cstheme="majorBidi"/>
      <w:i/>
      <w:iCs/>
      <w:color w:val="404040" w:themeColor="text1" w:themeTint="BF"/>
    </w:rPr>
  </w:style>
  <w:style w:type="character" w:customStyle="1" w:styleId="8Char">
    <w:name w:val="标题 8 Char"/>
    <w:basedOn w:val="a2"/>
    <w:link w:val="8"/>
    <w:uiPriority w:val="9"/>
    <w:semiHidden/>
    <w:rPr>
      <w:rFonts w:asciiTheme="majorHAnsi" w:eastAsiaTheme="majorEastAsia" w:hAnsiTheme="majorHAnsi" w:cstheme="majorBidi"/>
      <w:color w:val="4F81BD" w:themeColor="accent1"/>
      <w:sz w:val="20"/>
      <w:szCs w:val="20"/>
    </w:rPr>
  </w:style>
  <w:style w:type="character" w:customStyle="1" w:styleId="9Char">
    <w:name w:val="标题 9 Char"/>
    <w:basedOn w:val="a2"/>
    <w:link w:val="9"/>
    <w:uiPriority w:val="9"/>
    <w:semiHidden/>
    <w:rPr>
      <w:rFonts w:asciiTheme="majorHAnsi" w:eastAsiaTheme="majorEastAsia" w:hAnsiTheme="majorHAnsi" w:cstheme="majorBidi"/>
      <w:i/>
      <w:iCs/>
      <w:color w:val="404040" w:themeColor="text1" w:themeTint="BF"/>
      <w:sz w:val="20"/>
      <w:szCs w:val="20"/>
    </w:rPr>
  </w:style>
  <w:style w:type="paragraph" w:styleId="afb">
    <w:name w:val="Intense Quote"/>
    <w:basedOn w:val="a1"/>
    <w:next w:val="a1"/>
    <w:link w:val="Char6"/>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Char6">
    <w:name w:val="明显引用 Char"/>
    <w:basedOn w:val="a2"/>
    <w:link w:val="afb"/>
    <w:uiPriority w:val="30"/>
    <w:rPr>
      <w:b/>
      <w:bCs/>
      <w:i/>
      <w:iCs/>
      <w:color w:val="4F81BD" w:themeColor="accent1"/>
    </w:rPr>
  </w:style>
  <w:style w:type="character" w:customStyle="1" w:styleId="13">
    <w:name w:val="不明显强调1"/>
    <w:basedOn w:val="a2"/>
    <w:uiPriority w:val="19"/>
    <w:qFormat/>
    <w:rPr>
      <w:i/>
      <w:iCs/>
      <w:color w:val="7F7F7F" w:themeColor="text1" w:themeTint="80"/>
    </w:rPr>
  </w:style>
  <w:style w:type="character" w:customStyle="1" w:styleId="14">
    <w:name w:val="明显强调1"/>
    <w:basedOn w:val="a2"/>
    <w:uiPriority w:val="21"/>
    <w:qFormat/>
    <w:rPr>
      <w:b/>
      <w:bCs/>
      <w:i/>
      <w:iCs/>
      <w:color w:val="4F81BD" w:themeColor="accent1"/>
    </w:rPr>
  </w:style>
  <w:style w:type="character" w:customStyle="1" w:styleId="15">
    <w:name w:val="不明显参考1"/>
    <w:basedOn w:val="a2"/>
    <w:uiPriority w:val="31"/>
    <w:qFormat/>
    <w:rPr>
      <w:smallCaps/>
      <w:color w:val="C0504D" w:themeColor="accent2"/>
      <w:u w:val="single"/>
    </w:rPr>
  </w:style>
  <w:style w:type="character" w:customStyle="1" w:styleId="16">
    <w:name w:val="明显参考1"/>
    <w:basedOn w:val="a2"/>
    <w:uiPriority w:val="32"/>
    <w:qFormat/>
    <w:rPr>
      <w:b/>
      <w:bCs/>
      <w:smallCaps/>
      <w:color w:val="C0504D" w:themeColor="accent2"/>
      <w:spacing w:val="5"/>
      <w:u w:val="single"/>
    </w:rPr>
  </w:style>
  <w:style w:type="character" w:customStyle="1" w:styleId="17">
    <w:name w:val="书籍标题1"/>
    <w:basedOn w:val="a2"/>
    <w:uiPriority w:val="33"/>
    <w:qFormat/>
    <w:rPr>
      <w:b/>
      <w:bCs/>
      <w:smallCaps/>
      <w:spacing w:val="5"/>
    </w:rPr>
  </w:style>
  <w:style w:type="paragraph" w:customStyle="1" w:styleId="TOC1">
    <w:name w:val="TOC 标题1"/>
    <w:basedOn w:val="1"/>
    <w:next w:val="a1"/>
    <w:uiPriority w:val="39"/>
    <w:semiHidden/>
    <w:unhideWhenUsed/>
    <w:qFormat/>
    <w:pPr>
      <w:outlineLvl w:val="9"/>
    </w:pPr>
  </w:style>
  <w:style w:type="paragraph" w:styleId="afc">
    <w:name w:val="Balloon Text"/>
    <w:basedOn w:val="a1"/>
    <w:link w:val="Char7"/>
    <w:uiPriority w:val="99"/>
    <w:semiHidden/>
    <w:unhideWhenUsed/>
    <w:rsid w:val="00684675"/>
    <w:pPr>
      <w:spacing w:after="0" w:line="240" w:lineRule="auto"/>
    </w:pPr>
    <w:rPr>
      <w:sz w:val="18"/>
      <w:szCs w:val="18"/>
    </w:rPr>
  </w:style>
  <w:style w:type="character" w:customStyle="1" w:styleId="Char7">
    <w:name w:val="批注框文本 Char"/>
    <w:basedOn w:val="a2"/>
    <w:link w:val="afc"/>
    <w:uiPriority w:val="99"/>
    <w:semiHidden/>
    <w:rsid w:val="00684675"/>
    <w:rPr>
      <w:rFonts w:ascii="微软雅黑" w:eastAsia="微软雅黑" w:hAnsi="微软雅黑"/>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89451C-0E72-43B6-843F-F86388306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2853</Words>
  <Characters>16264</Characters>
  <Application>Microsoft Office Word</Application>
  <DocSecurity>0</DocSecurity>
  <Lines>135</Lines>
  <Paragraphs>38</Paragraphs>
  <ScaleCrop>false</ScaleCrop>
  <Company>北京今日学易科技有限公司(Zxxk.Com)</Company>
  <LinksUpToDate>false</LinksUpToDate>
  <CharactersWithSpaces>19079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英语嘉兴.docx</dc:title>
  <dc:subject>英语嘉兴.docx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admin</cp:lastModifiedBy>
  <cp:revision>68</cp:revision>
  <dcterms:created xsi:type="dcterms:W3CDTF">2013-12-23T23:15:00Z</dcterms:created>
  <dcterms:modified xsi:type="dcterms:W3CDTF">2021-04-08T00:58:00Z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