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BodyText"/>
        <w:jc w:val="center"/>
        <w:rPr>
          <w:rFonts w:ascii="Times New Roman" w:hAnsi="Times New Roman" w:cs="Times New Roman" w:hint="default"/>
          <w:sz w:val="32"/>
          <w:szCs w:val="32"/>
        </w:rPr>
      </w:pPr>
      <w:r>
        <w:rPr>
          <w:rFonts w:ascii="Times New Roman" w:hAnsi="Times New Roman" w:cs="Times New Roman" w:hint="default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11201400</wp:posOffset>
            </wp:positionV>
            <wp:extent cx="406400" cy="355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5517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z w:val="32"/>
          <w:szCs w:val="32"/>
        </w:rPr>
        <w:t>南京市2020届高三年级第三次模拟考试</w:t>
      </w:r>
    </w:p>
    <w:p>
      <w:pPr>
        <w:pStyle w:val="BodyText"/>
        <w:jc w:val="center"/>
        <w:rPr>
          <w:rFonts w:ascii="Times New Roman" w:hAnsi="Times New Roman" w:cs="Times New Roman" w:hint="default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 xml:space="preserve">                         </w:t>
      </w:r>
      <w:r>
        <w:rPr>
          <w:rFonts w:ascii="Times New Roman" w:hAnsi="Times New Roman" w:cs="Times New Roman" w:hint="default"/>
          <w:sz w:val="32"/>
          <w:szCs w:val="32"/>
        </w:rPr>
        <w:t>英语</w:t>
      </w: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  <w:sz w:val="32"/>
          <w:szCs w:val="32"/>
        </w:rPr>
        <w:t>2020.06</w:t>
      </w:r>
    </w:p>
    <w:p>
      <w:pPr>
        <w:pStyle w:val="BodyText"/>
        <w:ind w:firstLine="840" w:firstLineChars="4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本试卷分选择题和非选择题两部分，满分120分，考试用时120分钟。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注意事项：答题前，考生务必将自己的学校、姓名、考试号写在答题纸上。考试结束后，将答题纸交回。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第一部分 听力（共两节，满分20分）</w:t>
      </w:r>
    </w:p>
    <w:p>
      <w:pPr>
        <w:pStyle w:val="BodyText"/>
        <w:ind w:firstLine="420" w:firstLineChars="2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做题时，先将答案标在试卷上。录音内容结束后，你将有两分钟的时间将试卷上的答案转涂到答题纸上。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第一节（共5小题：每小题1分，满分5分）</w:t>
      </w:r>
    </w:p>
    <w:p>
      <w:pPr>
        <w:pStyle w:val="BodyText"/>
        <w:ind w:firstLine="420" w:firstLineChars="2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听下面5段对话。每段对话后有一个小题，从题中所给的A、B、C三个选项中选出最佳选项，并标在试卷的相应位置。听完每段对话后，你都有10秒钟的时间来回答有关小题和阅读下一小题。每段对话仅读一遍。 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1.What is the probable relationship between the two speakers?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A.A teacher and her student.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szCs w:val="21"/>
        </w:rPr>
        <w:t>B.A student and her classmate.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sz w:val="21"/>
          <w:szCs w:val="21"/>
        </w:rPr>
        <w:t>C.A teacher and her colleague.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2.What are they going to do?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A.Design a poster.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</w:t>
      </w:r>
      <w:r>
        <w:rPr>
          <w:rFonts w:ascii="Times New Roman" w:hAnsi="Times New Roman" w:cs="Times New Roman" w:hint="default"/>
          <w:sz w:val="21"/>
          <w:szCs w:val="21"/>
        </w:rPr>
        <w:t>B.Visit a website.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     </w:t>
      </w:r>
      <w:r>
        <w:rPr>
          <w:rFonts w:ascii="Times New Roman" w:hAnsi="Times New Roman" w:cs="Times New Roman" w:hint="default"/>
          <w:sz w:val="21"/>
          <w:szCs w:val="21"/>
        </w:rPr>
        <w:t>C.Buy a beautiful dress.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3.Why are the woman's eyes red?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A.She feels a little sad.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  <w:sz w:val="21"/>
          <w:szCs w:val="21"/>
        </w:rPr>
        <w:t>B.She has eye disease.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</w:t>
      </w:r>
      <w:r>
        <w:rPr>
          <w:rFonts w:ascii="Times New Roman" w:hAnsi="Times New Roman" w:cs="Times New Roman" w:hint="default"/>
          <w:sz w:val="21"/>
          <w:szCs w:val="21"/>
        </w:rPr>
        <w:t>C.Sand gets into her eyes.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4.How did the man learn about his new job?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A.From the TV.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</w:t>
      </w:r>
      <w:r>
        <w:rPr>
          <w:rFonts w:ascii="Times New Roman" w:hAnsi="Times New Roman" w:cs="Times New Roman" w:hint="default"/>
          <w:sz w:val="21"/>
          <w:szCs w:val="21"/>
        </w:rPr>
        <w:t>B.From the paper.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   </w:t>
      </w:r>
      <w:r>
        <w:rPr>
          <w:rFonts w:ascii="Times New Roman" w:hAnsi="Times New Roman" w:cs="Times New Roman" w:hint="default"/>
          <w:sz w:val="21"/>
          <w:szCs w:val="21"/>
        </w:rPr>
        <w:t>C.From a friend.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5.Who is White?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A.The male speaker.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</w:t>
      </w:r>
      <w:r>
        <w:rPr>
          <w:rFonts w:ascii="Times New Roman" w:hAnsi="Times New Roman" w:cs="Times New Roman" w:hint="default"/>
          <w:sz w:val="21"/>
          <w:szCs w:val="21"/>
        </w:rPr>
        <w:t>B.Mrs.David's son.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 </w:t>
      </w:r>
      <w:r>
        <w:rPr>
          <w:rFonts w:ascii="Times New Roman" w:hAnsi="Times New Roman" w:cs="Times New Roman" w:hint="default"/>
          <w:sz w:val="21"/>
          <w:szCs w:val="21"/>
        </w:rPr>
        <w:t>C.The woman's husband.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第二节 (共15小题；每小题1分，满分15分）</w:t>
      </w:r>
    </w:p>
    <w:p>
      <w:pPr>
        <w:pStyle w:val="BodyText"/>
        <w:ind w:firstLine="420" w:firstLineChars="2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听下面5段对话或独白。每段对话或独白后有几个小题，从题中所给的A、B、C三个选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项中选出最佳选项，并标在试卷的相应位置。听每段对话或独白前，你将有时间阅读各个小题，每小题5秒钟：听完后，各小题将给出5秒钟的做答时间。每段对话或独白读两遍。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听第6段材料，回答第6、7题。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6.What does the woman ask the man to do?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A.Inform her about his being late.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B.Remember to keep a timetable.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C.Help her make some new rules.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7.How does the woman sound?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A.Angry.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  </w:t>
      </w:r>
      <w:r>
        <w:rPr>
          <w:rFonts w:ascii="Times New Roman" w:hAnsi="Times New Roman" w:cs="Times New Roman" w:hint="default"/>
          <w:sz w:val="21"/>
          <w:szCs w:val="21"/>
        </w:rPr>
        <w:t>B.Proud.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       </w:t>
      </w:r>
      <w:r>
        <w:rPr>
          <w:rFonts w:ascii="Times New Roman" w:hAnsi="Times New Roman" w:cs="Times New Roman" w:hint="default"/>
          <w:sz w:val="21"/>
          <w:szCs w:val="21"/>
        </w:rPr>
        <w:t>C.Confident.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听第7段材料，回答第8至10题。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8.What is the weather like today?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A.Nice and sunny.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</w:t>
      </w:r>
      <w:r>
        <w:rPr>
          <w:rFonts w:ascii="Times New Roman" w:hAnsi="Times New Roman" w:cs="Times New Roman" w:hint="default"/>
          <w:sz w:val="21"/>
          <w:szCs w:val="21"/>
        </w:rPr>
        <w:t>B.Warm and wet.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</w:t>
      </w:r>
      <w:r>
        <w:rPr>
          <w:rFonts w:ascii="Times New Roman" w:hAnsi="Times New Roman" w:cs="Times New Roman" w:hint="default"/>
          <w:sz w:val="21"/>
          <w:szCs w:val="21"/>
        </w:rPr>
        <w:t>C.Cool and rainy.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9.What season is it now?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A.Spring.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</w:t>
      </w:r>
      <w:r>
        <w:rPr>
          <w:rFonts w:ascii="Times New Roman" w:hAnsi="Times New Roman" w:cs="Times New Roman" w:hint="default"/>
          <w:sz w:val="21"/>
          <w:szCs w:val="21"/>
        </w:rPr>
        <w:t>B.Summer.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    </w:t>
      </w:r>
      <w:r>
        <w:rPr>
          <w:rFonts w:ascii="Times New Roman" w:hAnsi="Times New Roman" w:cs="Times New Roman" w:hint="default"/>
          <w:sz w:val="21"/>
          <w:szCs w:val="21"/>
        </w:rPr>
        <w:t xml:space="preserve">C.Autumn. 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10.What will they do this afternoon?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A.Visit the farm.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</w:t>
      </w:r>
      <w:r>
        <w:rPr>
          <w:rFonts w:ascii="Times New Roman" w:hAnsi="Times New Roman" w:cs="Times New Roman" w:hint="default"/>
          <w:sz w:val="21"/>
          <w:szCs w:val="21"/>
        </w:rPr>
        <w:t>B.Listen to the radio.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  <w:sz w:val="21"/>
          <w:szCs w:val="21"/>
        </w:rPr>
        <w:t>C.Buy an umbrella.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听第8段材料，回答第11至13题。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11.What happened to the woman?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A.She loosened a large button.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B.She lost her shoulder bag.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C.She broke her table tennis bat.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12. Where does the conversation take place?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A.In a rest room.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</w:t>
      </w:r>
      <w:r>
        <w:rPr>
          <w:rFonts w:ascii="Times New Roman" w:hAnsi="Times New Roman" w:cs="Times New Roman" w:hint="default"/>
          <w:sz w:val="21"/>
          <w:szCs w:val="21"/>
        </w:rPr>
        <w:t>B.In a bag shop.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</w:t>
      </w:r>
      <w:r>
        <w:rPr>
          <w:rFonts w:ascii="Times New Roman" w:hAnsi="Times New Roman" w:cs="Times New Roman" w:hint="default"/>
          <w:sz w:val="21"/>
          <w:szCs w:val="21"/>
        </w:rPr>
        <w:t>C.In a lost-and-found.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13.What should the woman leave?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A.Her cell phone.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</w:t>
      </w:r>
      <w:r>
        <w:rPr>
          <w:rFonts w:ascii="Times New Roman" w:hAnsi="Times New Roman" w:cs="Times New Roman" w:hint="default"/>
          <w:sz w:val="21"/>
          <w:szCs w:val="21"/>
        </w:rPr>
        <w:t>B.Her phone number.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  <w:sz w:val="21"/>
          <w:szCs w:val="21"/>
        </w:rPr>
        <w:t>C.Her address book.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听第9段材料，回答第14至16题。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14.What does the man want to do about the house?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A.Keep a cat in the house.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B.Change the color of the walls.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szCs w:val="21"/>
        </w:rPr>
        <w:t>C.Change the color of the lights.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15.When could the man cook?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A.After 7 in the morning.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</w:rPr>
        <w:t>B.From 2 to 3 in the afternoon.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sz w:val="21"/>
          <w:szCs w:val="21"/>
        </w:rPr>
        <w:t>C.Before 7 in the evening.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16.Which is allowed according to the woman?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A.Holding small parties.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</w:rPr>
        <w:t>B.Smoking in the bedroom.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</w:t>
      </w:r>
      <w:bookmarkStart w:id="0" w:name="_GoBack"/>
      <w:bookmarkEnd w:id="0"/>
      <w:r>
        <w:rPr>
          <w:rFonts w:ascii="Times New Roman" w:hAnsi="Times New Roman" w:cs="Times New Roman" w:hint="default"/>
          <w:sz w:val="21"/>
          <w:szCs w:val="21"/>
        </w:rPr>
        <w:t>C.Sticking pictures on the wall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听第10段材料，回答第17至20题。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17.What meals did most chefs like best according to the survey?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A.Childhood favorites.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B.Meals on vacation.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C.Meals in a fine restaurant.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18.How many chefs regard simple meals prepared at home as the best?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A.10%.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    </w:t>
      </w:r>
      <w:r>
        <w:rPr>
          <w:rFonts w:ascii="Times New Roman" w:hAnsi="Times New Roman" w:cs="Times New Roman" w:hint="default"/>
          <w:sz w:val="21"/>
          <w:szCs w:val="21"/>
        </w:rPr>
        <w:t>B.15%.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   </w:t>
      </w:r>
      <w:r>
        <w:rPr>
          <w:rFonts w:ascii="Times New Roman" w:hAnsi="Times New Roman" w:cs="Times New Roman" w:hint="default"/>
          <w:sz w:val="21"/>
          <w:szCs w:val="21"/>
        </w:rPr>
        <w:t>C.20%.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19.What was the surprising finding of the survey?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A.Home-made meals were not very popular.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B.Some best cooks liked fast food the most.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C.The chefs don't really like the food they cook.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20.Where does the talk probably take place?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A.In a TV studio.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sz w:val="21"/>
          <w:szCs w:val="21"/>
        </w:rPr>
        <w:t>B.In a restaurant.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</w:t>
      </w:r>
      <w:r>
        <w:rPr>
          <w:rFonts w:ascii="Times New Roman" w:hAnsi="Times New Roman" w:cs="Times New Roman" w:hint="default"/>
          <w:sz w:val="21"/>
          <w:szCs w:val="21"/>
        </w:rPr>
        <w:t>C.At a scenic spot.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第二部分  英语知识运用（共两节，满分35分）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第一节 </w:t>
      </w:r>
      <w:r>
        <w:rPr>
          <w:rFonts w:ascii="Times New Roman" w:hAnsi="Times New Roman" w:cs="Times New Roman" w:hint="default"/>
          <w:sz w:val="21"/>
          <w:szCs w:val="21"/>
        </w:rPr>
        <w:t>单项填空（共15小题；每小题1分，满分15分）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认真阅读下面各题，从题中所给的A、B、C、D四个选项中，选出最佳选项，并在答上将该项涂黑。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21.The naughty boy was so curious that he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________</w:t>
      </w:r>
      <w:r>
        <w:rPr>
          <w:rFonts w:ascii="Times New Roman" w:hAnsi="Times New Roman" w:cs="Times New Roman" w:hint="default"/>
          <w:sz w:val="21"/>
          <w:szCs w:val="21"/>
        </w:rPr>
        <w:t>his neck to sec what was going on.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A.fastened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</w:t>
      </w:r>
      <w:r>
        <w:rPr>
          <w:rFonts w:ascii="Times New Roman" w:hAnsi="Times New Roman" w:cs="Times New Roman" w:hint="default"/>
          <w:sz w:val="21"/>
          <w:szCs w:val="21"/>
        </w:rPr>
        <w:t>B.stretched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</w:t>
      </w:r>
      <w:r>
        <w:rPr>
          <w:rFonts w:ascii="Times New Roman" w:hAnsi="Times New Roman" w:cs="Times New Roman" w:hint="default"/>
          <w:sz w:val="21"/>
          <w:szCs w:val="21"/>
        </w:rPr>
        <w:t>C.exposed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</w:t>
      </w:r>
      <w:r>
        <w:rPr>
          <w:rFonts w:ascii="Times New Roman" w:hAnsi="Times New Roman" w:cs="Times New Roman" w:hint="default"/>
          <w:sz w:val="21"/>
          <w:szCs w:val="21"/>
        </w:rPr>
        <w:t>D.strengthened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22.The regulations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_____________</w:t>
      </w:r>
      <w:r>
        <w:rPr>
          <w:rFonts w:ascii="Times New Roman" w:hAnsi="Times New Roman" w:cs="Times New Roman" w:hint="default"/>
          <w:sz w:val="21"/>
          <w:szCs w:val="21"/>
        </w:rPr>
        <w:t>anyone in our school with nobody an exception.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A.go for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</w:t>
      </w:r>
      <w:r>
        <w:rPr>
          <w:rFonts w:ascii="Times New Roman" w:hAnsi="Times New Roman" w:cs="Times New Roman" w:hint="default"/>
          <w:sz w:val="21"/>
          <w:szCs w:val="21"/>
        </w:rPr>
        <w:t>B.call for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</w:t>
      </w:r>
      <w:r>
        <w:rPr>
          <w:rFonts w:ascii="Times New Roman" w:hAnsi="Times New Roman" w:cs="Times New Roman" w:hint="default"/>
          <w:sz w:val="21"/>
          <w:szCs w:val="21"/>
        </w:rPr>
        <w:t>C.turn to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</w:t>
      </w:r>
      <w:r>
        <w:rPr>
          <w:rFonts w:ascii="Times New Roman" w:hAnsi="Times New Roman" w:cs="Times New Roman" w:hint="default"/>
          <w:sz w:val="21"/>
          <w:szCs w:val="21"/>
        </w:rPr>
        <w:t>D.belong to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23.Many migrating birds wing their way over and through the city,_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</w:t>
      </w:r>
      <w:r>
        <w:rPr>
          <w:rFonts w:ascii="Times New Roman" w:hAnsi="Times New Roman" w:cs="Times New Roman" w:hint="default"/>
          <w:sz w:val="21"/>
          <w:szCs w:val="21"/>
        </w:rPr>
        <w:t>some surprising natural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scenery.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A.created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</w:t>
      </w:r>
      <w:r>
        <w:rPr>
          <w:rFonts w:ascii="Times New Roman" w:hAnsi="Times New Roman" w:cs="Times New Roman" w:hint="default"/>
          <w:sz w:val="21"/>
          <w:szCs w:val="21"/>
        </w:rPr>
        <w:t>B.creating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</w:t>
      </w:r>
      <w:r>
        <w:rPr>
          <w:rFonts w:ascii="Times New Roman" w:hAnsi="Times New Roman" w:cs="Times New Roman" w:hint="default"/>
          <w:sz w:val="21"/>
          <w:szCs w:val="21"/>
        </w:rPr>
        <w:t>C.having created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  <w:sz w:val="21"/>
          <w:szCs w:val="21"/>
        </w:rPr>
        <w:t>D.to create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 Optimism is the essential ingredient of top performers,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__________</w:t>
      </w:r>
      <w:r>
        <w:rPr>
          <w:rFonts w:ascii="Times New Roman" w:hAnsi="Times New Roman" w:cs="Times New Roman" w:hint="default"/>
          <w:sz w:val="21"/>
          <w:szCs w:val="21"/>
        </w:rPr>
        <w:t>we assume separates the high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achievers from the rest.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A.as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  </w:t>
      </w:r>
      <w:r>
        <w:rPr>
          <w:rFonts w:ascii="Times New Roman" w:hAnsi="Times New Roman" w:cs="Times New Roman" w:hint="default"/>
          <w:sz w:val="21"/>
          <w:szCs w:val="21"/>
        </w:rPr>
        <w:t>B.who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 </w:t>
      </w:r>
      <w:r>
        <w:rPr>
          <w:rFonts w:ascii="Times New Roman" w:hAnsi="Times New Roman" w:cs="Times New Roman" w:hint="default"/>
          <w:sz w:val="21"/>
          <w:szCs w:val="21"/>
        </w:rPr>
        <w:t>C.which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</w:t>
      </w:r>
      <w:r>
        <w:rPr>
          <w:rFonts w:ascii="Times New Roman" w:hAnsi="Times New Roman" w:cs="Times New Roman" w:hint="default"/>
          <w:sz w:val="21"/>
          <w:szCs w:val="21"/>
        </w:rPr>
        <w:t>D.that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25.-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----</w:t>
      </w:r>
      <w:r>
        <w:rPr>
          <w:rFonts w:ascii="Times New Roman" w:hAnsi="Times New Roman" w:cs="Times New Roman" w:hint="default"/>
          <w:sz w:val="21"/>
          <w:szCs w:val="21"/>
        </w:rPr>
        <w:t>The designers are over the moon.What's up?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－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-----</w:t>
      </w:r>
      <w:r>
        <w:rPr>
          <w:rFonts w:ascii="Times New Roman" w:hAnsi="Times New Roman" w:cs="Times New Roman" w:hint="default"/>
          <w:sz w:val="21"/>
          <w:szCs w:val="21"/>
        </w:rPr>
        <w:t>They've reached an agreement on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hAnsi="Times New Roman" w:cs="Times New Roman" w:hint="default"/>
          <w:sz w:val="21"/>
          <w:szCs w:val="21"/>
        </w:rPr>
        <w:t>the bonuses are to be divided later.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A.why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</w:t>
      </w:r>
      <w:r>
        <w:rPr>
          <w:rFonts w:ascii="Times New Roman" w:hAnsi="Times New Roman" w:cs="Times New Roman" w:hint="default"/>
          <w:sz w:val="21"/>
          <w:szCs w:val="21"/>
        </w:rPr>
        <w:t>B.how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</w:t>
      </w:r>
      <w:r>
        <w:rPr>
          <w:rFonts w:ascii="Times New Roman" w:hAnsi="Times New Roman" w:cs="Times New Roman" w:hint="default"/>
          <w:sz w:val="21"/>
          <w:szCs w:val="21"/>
        </w:rPr>
        <w:t>C.where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</w:t>
      </w:r>
      <w:r>
        <w:rPr>
          <w:rFonts w:ascii="Times New Roman" w:hAnsi="Times New Roman" w:cs="Times New Roman" w:hint="default"/>
          <w:sz w:val="21"/>
          <w:szCs w:val="21"/>
        </w:rPr>
        <w:t>D.when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26.We have to get the economy under control or it will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____________</w:t>
      </w:r>
      <w:r>
        <w:rPr>
          <w:rFonts w:ascii="Times New Roman" w:hAnsi="Times New Roman" w:cs="Times New Roman" w:hint="default"/>
          <w:sz w:val="21"/>
          <w:szCs w:val="21"/>
        </w:rPr>
        <w:t>eat us up.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A.literally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</w:t>
      </w:r>
      <w:r>
        <w:rPr>
          <w:rFonts w:ascii="Times New Roman" w:hAnsi="Times New Roman" w:cs="Times New Roman" w:hint="default"/>
          <w:sz w:val="21"/>
          <w:szCs w:val="21"/>
        </w:rPr>
        <w:t>B.normally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</w:t>
      </w:r>
      <w:r>
        <w:rPr>
          <w:rFonts w:ascii="Times New Roman" w:hAnsi="Times New Roman" w:cs="Times New Roman" w:hint="default"/>
          <w:sz w:val="21"/>
          <w:szCs w:val="21"/>
        </w:rPr>
        <w:t>C.primitively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</w:t>
      </w:r>
      <w:r>
        <w:rPr>
          <w:rFonts w:ascii="Times New Roman" w:hAnsi="Times New Roman" w:cs="Times New Roman" w:hint="default"/>
          <w:sz w:val="21"/>
          <w:szCs w:val="21"/>
        </w:rPr>
        <w:t>D.originally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27._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___________</w:t>
      </w:r>
      <w:r>
        <w:rPr>
          <w:rFonts w:ascii="Times New Roman" w:hAnsi="Times New Roman" w:cs="Times New Roman" w:hint="default"/>
          <w:sz w:val="21"/>
          <w:szCs w:val="21"/>
        </w:rPr>
        <w:t>the physical responses are a sense of comfort and a rush of relaxation.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A.Accompanied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</w:t>
      </w:r>
      <w:r>
        <w:rPr>
          <w:rFonts w:ascii="Times New Roman" w:hAnsi="Times New Roman" w:cs="Times New Roman" w:hint="default"/>
          <w:sz w:val="21"/>
          <w:szCs w:val="21"/>
        </w:rPr>
        <w:t xml:space="preserve">B.Being accompanied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  <w:sz w:val="21"/>
          <w:szCs w:val="21"/>
        </w:rPr>
        <w:t>C.Accompanying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  <w:sz w:val="21"/>
          <w:szCs w:val="21"/>
        </w:rPr>
        <w:t>D.To accompany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28.-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----</w:t>
      </w:r>
      <w:r>
        <w:rPr>
          <w:rFonts w:ascii="Times New Roman" w:hAnsi="Times New Roman" w:cs="Times New Roman" w:hint="default"/>
          <w:sz w:val="21"/>
          <w:szCs w:val="21"/>
        </w:rPr>
        <w:t>You really did a good job,Robert!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---</w:t>
      </w:r>
      <w:r>
        <w:rPr>
          <w:rFonts w:ascii="Times New Roman" w:hAnsi="Times New Roman" w:cs="Times New Roman" w:hint="default"/>
          <w:sz w:val="21"/>
          <w:szCs w:val="21"/>
        </w:rPr>
        <w:t>－I was just doing my job and anyone in my position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___________</w:t>
      </w:r>
      <w:r>
        <w:rPr>
          <w:rFonts w:ascii="Times New Roman" w:hAnsi="Times New Roman" w:cs="Times New Roman" w:hint="default"/>
          <w:sz w:val="21"/>
          <w:szCs w:val="21"/>
        </w:rPr>
        <w:t>the same like me.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A.might do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</w:t>
      </w:r>
      <w:r>
        <w:rPr>
          <w:rFonts w:ascii="Times New Roman" w:hAnsi="Times New Roman" w:cs="Times New Roman" w:hint="default"/>
          <w:sz w:val="21"/>
          <w:szCs w:val="21"/>
        </w:rPr>
        <w:t>B.could do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   </w:t>
      </w:r>
      <w:r>
        <w:rPr>
          <w:rFonts w:ascii="Times New Roman" w:hAnsi="Times New Roman" w:cs="Times New Roman" w:hint="default"/>
          <w:sz w:val="21"/>
          <w:szCs w:val="21"/>
        </w:rPr>
        <w:t>C.should have done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  <w:sz w:val="21"/>
          <w:szCs w:val="21"/>
        </w:rPr>
        <w:t>D.would have done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29.It's a(n).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hAnsi="Times New Roman" w:cs="Times New Roman" w:hint="default"/>
          <w:sz w:val="21"/>
          <w:szCs w:val="21"/>
        </w:rPr>
        <w:t>choice between taking the job and staying out of work.Better not waste more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time on it!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A.straight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</w:t>
      </w:r>
      <w:r>
        <w:rPr>
          <w:rFonts w:ascii="Times New Roman" w:hAnsi="Times New Roman" w:cs="Times New Roman" w:hint="default"/>
          <w:sz w:val="21"/>
          <w:szCs w:val="21"/>
        </w:rPr>
        <w:t>B.flexible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</w:t>
      </w:r>
      <w:r>
        <w:rPr>
          <w:rFonts w:ascii="Times New Roman" w:hAnsi="Times New Roman" w:cs="Times New Roman" w:hint="default"/>
          <w:sz w:val="21"/>
          <w:szCs w:val="21"/>
        </w:rPr>
        <w:t>C.intelligent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</w:t>
      </w:r>
      <w:r>
        <w:rPr>
          <w:rFonts w:ascii="Times New Roman" w:hAnsi="Times New Roman" w:cs="Times New Roman" w:hint="default"/>
          <w:sz w:val="21"/>
          <w:szCs w:val="21"/>
        </w:rPr>
        <w:t>D.important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30.-I can't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r</w:t>
      </w:r>
      <w:r>
        <w:rPr>
          <w:rFonts w:ascii="Times New Roman" w:hAnsi="Times New Roman" w:cs="Times New Roman" w:hint="default"/>
          <w:sz w:val="21"/>
          <w:szCs w:val="21"/>
        </w:rPr>
        <w:t>emember his name clearly.Is it Brain Johnson?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eastAsia="微软雅黑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>－Yes,_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___________.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A.you name it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  <w:sz w:val="21"/>
          <w:szCs w:val="21"/>
        </w:rPr>
        <w:t>B.that's the point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</w:t>
      </w:r>
      <w:r>
        <w:rPr>
          <w:rFonts w:ascii="Times New Roman" w:hAnsi="Times New Roman" w:cs="Times New Roman" w:hint="default"/>
          <w:sz w:val="21"/>
          <w:szCs w:val="21"/>
        </w:rPr>
        <w:t>C.that's it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</w:t>
      </w:r>
      <w:r>
        <w:rPr>
          <w:rFonts w:ascii="Times New Roman" w:hAnsi="Times New Roman" w:cs="Times New Roman" w:hint="default"/>
          <w:sz w:val="21"/>
          <w:szCs w:val="21"/>
        </w:rPr>
        <w:t>D.you deserve it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31.The company is running out of its fund_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hAnsi="Times New Roman" w:cs="Times New Roman" w:hint="default"/>
          <w:sz w:val="21"/>
          <w:szCs w:val="21"/>
        </w:rPr>
        <w:t>and may soon be unable to pay its bills.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A.reserves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</w:t>
      </w:r>
      <w:r>
        <w:rPr>
          <w:rFonts w:ascii="Times New Roman" w:hAnsi="Times New Roman" w:cs="Times New Roman" w:hint="default"/>
          <w:sz w:val="21"/>
          <w:szCs w:val="21"/>
        </w:rPr>
        <w:t>B.sources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</w:t>
      </w:r>
      <w:r>
        <w:rPr>
          <w:rFonts w:ascii="Times New Roman" w:hAnsi="Times New Roman" w:cs="Times New Roman" w:hint="default"/>
          <w:sz w:val="21"/>
          <w:szCs w:val="21"/>
        </w:rPr>
        <w:t>C.incomes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</w:t>
      </w:r>
      <w:r>
        <w:rPr>
          <w:rFonts w:ascii="Times New Roman" w:hAnsi="Times New Roman" w:cs="Times New Roman" w:hint="default"/>
          <w:sz w:val="21"/>
          <w:szCs w:val="21"/>
        </w:rPr>
        <w:t>D.collections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sz w:val="21"/>
          <w:szCs w:val="21"/>
        </w:rPr>
        <w:t>2.-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---</w:t>
      </w:r>
      <w:r>
        <w:rPr>
          <w:rFonts w:ascii="Times New Roman" w:hAnsi="Times New Roman" w:cs="Times New Roman" w:hint="default"/>
          <w:sz w:val="21"/>
          <w:szCs w:val="21"/>
        </w:rPr>
        <w:t>Were all the articles of clothing for the models carried to the fashion show?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－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----</w:t>
      </w:r>
      <w:r>
        <w:rPr>
          <w:rFonts w:ascii="Times New Roman" w:hAnsi="Times New Roman" w:cs="Times New Roman" w:hint="default"/>
          <w:sz w:val="21"/>
          <w:szCs w:val="21"/>
        </w:rPr>
        <w:t>No,_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</w:t>
      </w:r>
      <w:r>
        <w:rPr>
          <w:rFonts w:ascii="Times New Roman" w:hAnsi="Times New Roman" w:cs="Times New Roman" w:hint="default"/>
          <w:sz w:val="21"/>
          <w:szCs w:val="21"/>
        </w:rPr>
        <w:t>only some of them.</w:t>
      </w:r>
    </w:p>
    <w:p>
      <w:pPr>
        <w:pStyle w:val="BodyText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it is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</w:t>
      </w:r>
      <w:r>
        <w:rPr>
          <w:rFonts w:ascii="Times New Roman" w:hAnsi="Times New Roman" w:cs="Times New Roman" w:hint="default"/>
          <w:sz w:val="21"/>
          <w:szCs w:val="21"/>
        </w:rPr>
        <w:t>B.it was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</w:t>
      </w:r>
      <w:r>
        <w:rPr>
          <w:rFonts w:ascii="Times New Roman" w:hAnsi="Times New Roman" w:cs="Times New Roman" w:hint="default"/>
          <w:sz w:val="21"/>
          <w:szCs w:val="21"/>
        </w:rPr>
        <w:t>C.they are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</w:t>
      </w:r>
      <w:r>
        <w:rPr>
          <w:rFonts w:ascii="Times New Roman" w:hAnsi="Times New Roman" w:cs="Times New Roman" w:hint="default"/>
          <w:sz w:val="21"/>
          <w:szCs w:val="21"/>
        </w:rPr>
        <w:t>D.they were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</w:t>
      </w:r>
    </w:p>
    <w:p>
      <w:pPr>
        <w:pStyle w:val="BodyText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eastAsia="微软雅黑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sz w:val="21"/>
          <w:szCs w:val="21"/>
        </w:rPr>
        <w:t>3.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------</w:t>
      </w:r>
      <w:r>
        <w:rPr>
          <w:rFonts w:ascii="Times New Roman" w:hAnsi="Times New Roman" w:cs="Times New Roman" w:hint="default"/>
          <w:sz w:val="21"/>
          <w:szCs w:val="21"/>
        </w:rPr>
        <w:t>Can you tell me how to keep my appetite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_____________?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－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------</w:t>
      </w:r>
      <w:r>
        <w:rPr>
          <w:rFonts w:ascii="Times New Roman" w:hAnsi="Times New Roman" w:cs="Times New Roman" w:hint="default"/>
          <w:sz w:val="21"/>
          <w:szCs w:val="21"/>
        </w:rPr>
        <w:t>Dividing one heavy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meal into two smaller ones is helpful.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A.at ease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</w:t>
      </w:r>
      <w:r>
        <w:rPr>
          <w:rFonts w:ascii="Times New Roman" w:hAnsi="Times New Roman" w:cs="Times New Roman" w:hint="default"/>
          <w:sz w:val="21"/>
          <w:szCs w:val="21"/>
        </w:rPr>
        <w:t>B.at peace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</w:t>
      </w:r>
      <w:r>
        <w:rPr>
          <w:rFonts w:ascii="Times New Roman" w:hAnsi="Times New Roman" w:cs="Times New Roman" w:hint="default"/>
          <w:sz w:val="21"/>
          <w:szCs w:val="21"/>
        </w:rPr>
        <w:t>C.in check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</w:t>
      </w:r>
      <w:r>
        <w:rPr>
          <w:rFonts w:ascii="Times New Roman" w:hAnsi="Times New Roman" w:cs="Times New Roman" w:hint="default"/>
          <w:sz w:val="21"/>
          <w:szCs w:val="21"/>
        </w:rPr>
        <w:t>D.in secret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34.-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----D</w:t>
      </w:r>
      <w:r>
        <w:rPr>
          <w:rFonts w:ascii="Times New Roman" w:hAnsi="Times New Roman" w:cs="Times New Roman" w:hint="default"/>
          <w:sz w:val="21"/>
          <w:szCs w:val="21"/>
        </w:rPr>
        <w:t>o you like your new place?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－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---</w:t>
      </w:r>
      <w:r>
        <w:rPr>
          <w:rFonts w:ascii="Times New Roman" w:hAnsi="Times New Roman" w:cs="Times New Roman" w:hint="default"/>
          <w:sz w:val="21"/>
          <w:szCs w:val="21"/>
        </w:rPr>
        <w:t>Yes,I do.But it's a little far from my college,and the traffic_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___________</w:t>
      </w:r>
      <w:r>
        <w:rPr>
          <w:rFonts w:ascii="Times New Roman" w:hAnsi="Times New Roman" w:cs="Times New Roman" w:hint="default"/>
          <w:sz w:val="21"/>
          <w:szCs w:val="21"/>
        </w:rPr>
        <w:t>me.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A.killed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</w:t>
      </w:r>
      <w:r>
        <w:rPr>
          <w:rFonts w:ascii="Times New Roman" w:hAnsi="Times New Roman" w:cs="Times New Roman" w:hint="default"/>
          <w:sz w:val="21"/>
          <w:szCs w:val="21"/>
        </w:rPr>
        <w:t>B.has killed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</w:t>
      </w:r>
      <w:r>
        <w:rPr>
          <w:rFonts w:ascii="Times New Roman" w:hAnsi="Times New Roman" w:cs="Times New Roman" w:hint="default"/>
          <w:sz w:val="21"/>
          <w:szCs w:val="21"/>
        </w:rPr>
        <w:t>C.had killed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</w:t>
      </w:r>
      <w:r>
        <w:rPr>
          <w:rFonts w:ascii="Times New Roman" w:hAnsi="Times New Roman" w:cs="Times New Roman" w:hint="default"/>
          <w:sz w:val="21"/>
          <w:szCs w:val="21"/>
        </w:rPr>
        <w:t>D.is killing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35.Unfortunately,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____________</w:t>
      </w:r>
      <w:r>
        <w:rPr>
          <w:rFonts w:ascii="Times New Roman" w:hAnsi="Times New Roman" w:cs="Times New Roman" w:hint="default"/>
          <w:sz w:val="21"/>
          <w:szCs w:val="21"/>
        </w:rPr>
        <w:t>we should expect gratitude,we often find the opposite.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A.what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</w:t>
      </w:r>
      <w:r>
        <w:rPr>
          <w:rFonts w:ascii="Times New Roman" w:hAnsi="Times New Roman" w:cs="Times New Roman" w:hint="default"/>
          <w:sz w:val="21"/>
          <w:szCs w:val="21"/>
        </w:rPr>
        <w:t>B.that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</w:t>
      </w:r>
      <w:r>
        <w:rPr>
          <w:rFonts w:ascii="Times New Roman" w:hAnsi="Times New Roman" w:cs="Times New Roman" w:hint="default"/>
          <w:sz w:val="21"/>
          <w:szCs w:val="21"/>
        </w:rPr>
        <w:t>C.how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   </w:t>
      </w:r>
      <w:r>
        <w:rPr>
          <w:rFonts w:ascii="Times New Roman" w:hAnsi="Times New Roman" w:cs="Times New Roman" w:hint="default"/>
          <w:sz w:val="21"/>
          <w:szCs w:val="21"/>
        </w:rPr>
        <w:t>D.where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第二节 完形填空（共20小题；每小题1分，满分20分）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请认真阅读下面短文，从短文后各题所给的A.B、C.D四个选项中，选出最佳并在答题纸上将该项涂黑。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I </w:t>
      </w:r>
      <w:r>
        <w:rPr>
          <w:rFonts w:ascii="Times New Roman" w:hAnsi="Times New Roman" w:cs="Times New Roman" w:hint="default"/>
          <w:sz w:val="21"/>
          <w:szCs w:val="21"/>
        </w:rPr>
        <w:t>come from a broken family that many would consider dysfunctional(失衡）at the ver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y least: m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arriage</w:t>
      </w:r>
      <w:r>
        <w:rPr>
          <w:rFonts w:ascii="Times New Roman" w:hAnsi="Times New Roman" w:cs="Times New Roman" w:hint="default"/>
          <w:sz w:val="21"/>
          <w:szCs w:val="21"/>
        </w:rPr>
        <w:t>,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divorce</w:t>
      </w:r>
      <w:r>
        <w:rPr>
          <w:rFonts w:ascii="Times New Roman" w:hAnsi="Times New Roman" w:cs="Times New Roman" w:hint="default"/>
          <w:sz w:val="21"/>
          <w:szCs w:val="21"/>
        </w:rPr>
        <w:t>,etc.After we grew up.my three siblings and I could go years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36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s</w:t>
      </w:r>
      <w:r>
        <w:rPr>
          <w:rFonts w:ascii="Times New Roman" w:hAnsi="Times New Roman" w:cs="Times New Roman" w:hint="default"/>
          <w:sz w:val="21"/>
          <w:szCs w:val="21"/>
        </w:rPr>
        <w:t>p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eaking. </w:t>
      </w:r>
      <w:r>
        <w:rPr>
          <w:rFonts w:ascii="Times New Roman" w:hAnsi="Times New Roman" w:cs="Times New Roman" w:hint="default"/>
          <w:sz w:val="21"/>
          <w:szCs w:val="21"/>
        </w:rPr>
        <w:t>And that is where this story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37.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My sister Jeanne and I were born only 14 months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38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.but by the time we were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teenagers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We had lost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39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By age 19,I had moved away from our home in Wisconsin to live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on my  </w:t>
      </w:r>
      <w:r>
        <w:rPr>
          <w:rFonts w:ascii="Times New Roman" w:hAnsi="Times New Roman" w:cs="Times New Roman" w:hint="default"/>
          <w:sz w:val="21"/>
          <w:szCs w:val="21"/>
        </w:rPr>
        <w:t>father's horse farm in Virginia.We lived separate and our connection somehow ended.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F</w:t>
      </w:r>
      <w:r>
        <w:rPr>
          <w:rFonts w:ascii="Times New Roman" w:hAnsi="Times New Roman" w:cs="Times New Roman" w:hint="default"/>
          <w:sz w:val="21"/>
          <w:szCs w:val="21"/>
        </w:rPr>
        <w:t xml:space="preserve">ast-forward about five years,I was 24 and on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40</w:t>
      </w:r>
      <w:r>
        <w:rPr>
          <w:rFonts w:ascii="Times New Roman" w:hAnsi="Times New Roman" w:cs="Times New Roman" w:hint="default"/>
          <w:sz w:val="21"/>
          <w:szCs w:val="21"/>
        </w:rPr>
        <w:t xml:space="preserve"> with my fiance(未婚天）to New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York City,a place I had never been to.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During a day of sightseeing,we were crossing a very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41</w:t>
      </w:r>
      <w:r>
        <w:rPr>
          <w:rFonts w:ascii="Times New Roman" w:hAnsi="Times New Roman" w:cs="Times New Roman" w:hint="default"/>
          <w:sz w:val="21"/>
          <w:szCs w:val="21"/>
        </w:rPr>
        <w:t xml:space="preserve"> street loaded with people.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I h</w:t>
      </w:r>
      <w:r>
        <w:rPr>
          <w:rFonts w:ascii="Times New Roman" w:hAnsi="Times New Roman" w:cs="Times New Roman" w:hint="default"/>
          <w:sz w:val="21"/>
          <w:szCs w:val="21"/>
        </w:rPr>
        <w:t>ad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laughed at something my fiance said,and I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42</w:t>
      </w: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heard my name yelled from somewhere arou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nd  </w:t>
      </w:r>
      <w:r>
        <w:rPr>
          <w:rFonts w:ascii="Times New Roman" w:hAnsi="Times New Roman" w:cs="Times New Roman" w:hint="default"/>
          <w:sz w:val="21"/>
          <w:szCs w:val="21"/>
        </w:rPr>
        <w:t>me:"Cheryl!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"I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43</w:t>
      </w:r>
      <w:r>
        <w:rPr>
          <w:rFonts w:ascii="Times New Roman" w:hAnsi="Times New Roman" w:cs="Times New Roman" w:hint="default"/>
          <w:sz w:val="21"/>
          <w:szCs w:val="21"/>
        </w:rPr>
        <w:t xml:space="preserve"> in my steps in the middle of the road.Tears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44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 in my eyes.I knew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without a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45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that it was my sister Jeanne.I yelled back before even turning to look."Jeanne?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It was her.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I later asked how she'd known it was me-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--</w:t>
      </w:r>
      <w:r>
        <w:rPr>
          <w:rFonts w:ascii="Times New Roman" w:hAnsi="Times New Roman" w:cs="Times New Roman" w:hint="default"/>
          <w:sz w:val="21"/>
          <w:szCs w:val="21"/>
        </w:rPr>
        <w:t>she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46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saw me!She said it was my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4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7   . </w:t>
      </w:r>
      <w:r>
        <w:rPr>
          <w:rFonts w:ascii="Times New Roman" w:hAnsi="Times New Roman" w:cs="Times New Roman" w:hint="default"/>
          <w:sz w:val="21"/>
          <w:szCs w:val="21"/>
        </w:rPr>
        <w:t xml:space="preserve">I wouldn't say my laugh is all that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48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,but I guess to a family member it's infectious.It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49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your heart and resonates(共鸣）in your mind.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Since that time,my sister and I have never been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50.</w:t>
      </w:r>
      <w:r>
        <w:rPr>
          <w:rFonts w:ascii="Times New Roman" w:hAnsi="Times New Roman" w:cs="Times New Roman" w:hint="default"/>
          <w:sz w:val="21"/>
          <w:szCs w:val="21"/>
        </w:rPr>
        <w:t>We both moved back to Wisconsin.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We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51 </w:t>
      </w:r>
      <w:r>
        <w:rPr>
          <w:rFonts w:ascii="Times New Roman" w:hAnsi="Times New Roman" w:cs="Times New Roman" w:hint="default"/>
          <w:sz w:val="21"/>
          <w:szCs w:val="21"/>
        </w:rPr>
        <w:t xml:space="preserve">daily.Many years have passed,and we are now in our 50s.But our meeting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52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 xml:space="preserve">wasn't just a sign.I see it as more of a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53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,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a reminder not to lose touch with loved ones.It is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too easy to remain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54</w:t>
      </w:r>
      <w:r>
        <w:rPr>
          <w:rFonts w:ascii="Times New Roman" w:hAnsi="Times New Roman" w:cs="Times New Roman" w:hint="default"/>
          <w:sz w:val="21"/>
          <w:szCs w:val="21"/>
        </w:rPr>
        <w:t>.After our sister-to-sister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55</w:t>
      </w:r>
      <w:r>
        <w:rPr>
          <w:rFonts w:ascii="Times New Roman" w:hAnsi="Times New Roman" w:cs="Times New Roman" w:hint="default"/>
          <w:sz w:val="21"/>
          <w:szCs w:val="21"/>
        </w:rPr>
        <w:t>,I don't plan to let that happen again.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36.A.by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B.after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C.without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D.beyond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37.A.ends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B.begins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C.twists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D.spreads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38.A.ago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B.away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C.ahead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D.apart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39.A.heart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B.home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C.touch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D.interest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40.A.team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B.trip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C.date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D.picnic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41.A.busy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B.dark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C.empty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D.quiet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42.A.readily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B.finally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C.suddenly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D.naturally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43.A.fell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B.froze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C.struggled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D.hesitated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44.A.came about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B.welled up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C.ran away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D.streamed back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45.A.word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B.break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C.care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D.doubt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46.A.never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B.often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C.seldom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D.already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47.A.shape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B.clothing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C.look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D.laugh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48.A.clear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B.pleasant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C.bright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D.unusual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49.A.hits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B.lifts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C.breaks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D.cures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50.A.separated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B.bothered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C.suspected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D.united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51.A.work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B.travel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C.play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D.talk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52.A.by mistake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B.by chance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C.on schedule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D.on purpose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53.A.change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B.result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C.lesson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D.coincidence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54.A.lost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 touched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C.broken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D.loved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55.A.circle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B.theory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C.miracle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D.move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第三部分 阅读理解（共15小题；每小题2分，满分30分）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请认真阅读下列短文，从短文后各题所给的A、B、C、D四个选项中，选出最佳选项，并在答题纸上将该项涂黑。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Since 1952,we've gathered three expert judges,who consider every illustrated children's book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published that year in the United States.In 2017,we began partnering with the New York Public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Library to administer the honor now called The New York Times/New York Public Library Best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Illustrated Children's Books Award.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Here are some of the winners in 2019.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drawing>
          <wp:inline distT="0" distB="0" distL="114300" distR="114300">
            <wp:extent cx="1295400" cy="14859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2643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</w:rPr>
        <w:t>Small in the City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Sydney Smith knows that children are the best observers.In"Small in the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City,"he shows us how a young child explores a city-it's unmistakably Toronto－with deep knowledge of all its aspects.If we can find them and are lucky,there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is shelter,kindness and hope.Smith presents an elegant urban winterscape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precisely,yet with an astonishing looseness.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i/>
          <w:iCs/>
          <w:sz w:val="21"/>
          <w:szCs w:val="21"/>
        </w:rPr>
      </w:pPr>
      <w:r>
        <w:rPr>
          <w:rFonts w:ascii="Times New Roman" w:hAnsi="Times New Roman" w:cs="Times New Roman" w:hint="default"/>
          <w:i/>
          <w:iCs/>
          <w:sz w:val="21"/>
          <w:szCs w:val="21"/>
        </w:rPr>
        <w:t>Neal Porter/Holiday House,$17.95;ages 4 to 8.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b/>
          <w:bCs/>
          <w:sz w:val="21"/>
          <w:szCs w:val="21"/>
        </w:rPr>
      </w:pPr>
      <w:r>
        <w:drawing>
          <wp:inline distT="0" distB="0" distL="114300" distR="114300">
            <wp:extent cx="1285875" cy="13049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975036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b/>
          <w:bCs/>
          <w:sz w:val="21"/>
          <w:szCs w:val="21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</w:rPr>
        <w:t>Another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In a world without words,Christian Robinson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's"Another"provides the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perfect balance of color,shape and texture to take the heroine and her cat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companion on a determined and thoughtful voyage from her bed to a funhouse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of possibility.The warmth of the color palette and her optimistic expression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encourage young readers through a mysterious adventure to an alternate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universe of light-filled passages.This is a science fiction picture book classic.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i/>
          <w:iCs/>
          <w:sz w:val="21"/>
          <w:szCs w:val="21"/>
        </w:rPr>
      </w:pPr>
      <w:r>
        <w:rPr>
          <w:rFonts w:ascii="Times New Roman" w:hAnsi="Times New Roman" w:cs="Times New Roman" w:hint="default"/>
          <w:i/>
          <w:iCs/>
          <w:sz w:val="21"/>
          <w:szCs w:val="21"/>
        </w:rPr>
        <w:t>Simon&amp;Schuster;$17.99;ages 4 to 8.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b/>
          <w:bCs/>
          <w:sz w:val="21"/>
          <w:szCs w:val="21"/>
        </w:rPr>
      </w:pPr>
      <w:r>
        <w:drawing>
          <wp:inline distT="0" distB="0" distL="114300" distR="114300">
            <wp:extent cx="1609725" cy="13620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318798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b/>
          <w:bCs/>
          <w:sz w:val="21"/>
          <w:szCs w:val="21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</w:rPr>
        <w:t>The Farmer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XimoAbadia has filled the pages of“</w:t>
      </w:r>
      <w:r>
        <w:rPr>
          <w:rFonts w:ascii="Times New Roman" w:hAnsi="Times New Roman" w:cs="Times New Roman" w:hint="default"/>
          <w:i/>
          <w:iCs/>
          <w:sz w:val="21"/>
          <w:szCs w:val="21"/>
        </w:rPr>
        <w:t>The Farmer</w:t>
      </w:r>
      <w:r>
        <w:rPr>
          <w:rFonts w:ascii="Times New Roman" w:hAnsi="Times New Roman" w:cs="Times New Roman" w:hint="default"/>
          <w:sz w:val="21"/>
          <w:szCs w:val="21"/>
        </w:rPr>
        <w:t>”with color.Rows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and dots of red slash against yellow,blue drips and fills,while water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vessels mirror the village topography.The farmer's red balloon pants and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animal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friends</w:t>
      </w:r>
      <w:r>
        <w:rPr>
          <w:rFonts w:ascii="Times New Roman" w:hAnsi="Times New Roman" w:cs="Times New Roman" w:hint="default"/>
          <w:sz w:val="21"/>
          <w:szCs w:val="21"/>
        </w:rPr>
        <w:t xml:space="preserve"> add playfulness to the seriousness of his task and the power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of the landscape.We chose this book for how hard work,glaring sun and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the search for water are presented through space designs that boldly stretch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across the pages,reflecting and encouraging self-reliance and determination.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i/>
          <w:iCs/>
          <w:sz w:val="21"/>
          <w:szCs w:val="21"/>
        </w:rPr>
      </w:pPr>
      <w:r>
        <w:rPr>
          <w:rFonts w:ascii="Times New Roman" w:hAnsi="Times New Roman" w:cs="Times New Roman" w:hint="default"/>
          <w:i/>
          <w:iCs/>
          <w:sz w:val="21"/>
          <w:szCs w:val="21"/>
        </w:rPr>
        <w:t>Holiday House,$17.99;ages 3 to 6.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b/>
          <w:bCs/>
          <w:sz w:val="21"/>
          <w:szCs w:val="21"/>
        </w:rPr>
      </w:pPr>
      <w:r>
        <w:drawing>
          <wp:inline distT="0" distB="0" distL="114300" distR="114300">
            <wp:extent cx="1219200" cy="13144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381442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b/>
          <w:bCs/>
          <w:sz w:val="21"/>
          <w:szCs w:val="21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</w:rPr>
        <w:t>Just Because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Isabellc Arsenault's richly graphic illustrations for"Just Because"perfectly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mix the fanciful and the literal-just the way a child's imagination does.the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judges f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e</w:t>
      </w:r>
      <w:r>
        <w:rPr>
          <w:rFonts w:ascii="Times New Roman" w:hAnsi="Times New Roman" w:cs="Times New Roman" w:hint="default"/>
          <w:sz w:val="21"/>
          <w:szCs w:val="21"/>
        </w:rPr>
        <w:t>lt.To paraphrase an old movie ad:After spending time with this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beautifully designed book,you will believe that fish sing the blues and trees 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e</w:t>
      </w:r>
      <w:r>
        <w:rPr>
          <w:rFonts w:ascii="Times New Roman" w:hAnsi="Times New Roman" w:cs="Times New Roman" w:hint="default"/>
          <w:sz w:val="21"/>
          <w:szCs w:val="21"/>
        </w:rPr>
        <w:t>t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their leaves on fire.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b w:val="0"/>
          <w:bCs w:val="0"/>
          <w:i/>
          <w:iCs/>
          <w:sz w:val="21"/>
          <w:szCs w:val="21"/>
        </w:rPr>
      </w:pPr>
      <w:r>
        <w:rPr>
          <w:rFonts w:ascii="Times New Roman" w:hAnsi="Times New Roman" w:cs="Times New Roman" w:hint="default"/>
          <w:b w:val="0"/>
          <w:bCs w:val="0"/>
          <w:i/>
          <w:iCs/>
          <w:sz w:val="21"/>
          <w:szCs w:val="21"/>
        </w:rPr>
        <w:t>Candlewick,S17.99;ages 4 to 8.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eastAsia="微软雅黑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>56.If a child lacks independence,you can recommend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_______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</w:t>
      </w:r>
      <w:r>
        <w:rPr>
          <w:rFonts w:ascii="Times New Roman" w:hAnsi="Times New Roman" w:cs="Times New Roman" w:hint="default"/>
          <w:i/>
          <w:iCs/>
          <w:sz w:val="21"/>
          <w:szCs w:val="21"/>
        </w:rPr>
        <w:t>Small in the City</w:t>
      </w:r>
      <w:r>
        <w:rPr>
          <w:rFonts w:ascii="Times New Roman" w:hAnsi="Times New Roman" w:cs="Times New Roman" w:hint="eastAsia"/>
          <w:i/>
          <w:iCs/>
          <w:sz w:val="21"/>
          <w:szCs w:val="21"/>
          <w:lang w:val="en-US" w:eastAsia="zh-CN"/>
        </w:rPr>
        <w:t xml:space="preserve">        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szCs w:val="21"/>
        </w:rPr>
        <w:t>B.</w:t>
      </w:r>
      <w:r>
        <w:rPr>
          <w:rFonts w:ascii="Times New Roman" w:hAnsi="Times New Roman" w:cs="Times New Roman" w:hint="default"/>
          <w:i/>
          <w:iCs/>
          <w:sz w:val="21"/>
          <w:szCs w:val="21"/>
        </w:rPr>
        <w:t>Another</w:t>
      </w:r>
      <w:r>
        <w:rPr>
          <w:rFonts w:ascii="Times New Roman" w:hAnsi="Times New Roman" w:cs="Times New Roman" w:hint="eastAsia"/>
          <w:i/>
          <w:iCs/>
          <w:sz w:val="21"/>
          <w:szCs w:val="21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  <w:sz w:val="21"/>
          <w:szCs w:val="21"/>
        </w:rPr>
        <w:t>C.</w:t>
      </w:r>
      <w:r>
        <w:rPr>
          <w:rFonts w:ascii="Times New Roman" w:hAnsi="Times New Roman" w:cs="Times New Roman" w:hint="default"/>
          <w:i/>
          <w:iCs/>
          <w:sz w:val="21"/>
          <w:szCs w:val="21"/>
        </w:rPr>
        <w:t>The Farmer</w:t>
      </w:r>
      <w:r>
        <w:rPr>
          <w:rFonts w:ascii="Times New Roman" w:hAnsi="Times New Roman" w:cs="Times New Roman" w:hint="eastAsia"/>
          <w:i/>
          <w:iCs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  <w:sz w:val="21"/>
          <w:szCs w:val="21"/>
        </w:rPr>
        <w:t>D</w:t>
      </w:r>
      <w:r>
        <w:rPr>
          <w:rFonts w:ascii="Times New Roman" w:hAnsi="Times New Roman" w:cs="Times New Roman" w:hint="default"/>
          <w:i/>
          <w:iCs/>
          <w:sz w:val="21"/>
          <w:szCs w:val="21"/>
        </w:rPr>
        <w:t>.Just Because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eastAsia="微软雅黑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>57.From the passage we can know,_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A.the New York Public Library is a winner of 2019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B.Small in the City introduces the country life in a cautious way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C.Just Because by Isabelle Arsenault has been adapted into a movie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D.Christian Robinson encourages children to learn about the unknown world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eastAsia="微软雅黑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B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drawing>
          <wp:inline distT="0" distB="0" distL="114300" distR="114300">
            <wp:extent cx="2209800" cy="13335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14417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New Holland honeyeaters are experts at sounding the alarm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when there's danger,according to new research from biologists at the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Australian National University(ANU)and the University of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Cambridge.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Study authors,Dr.Jessica McLachlan and Professor Rob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Magrath,found honeyeaters can spread the word in the blink of an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eye,using a two-stage alarm.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It's particularly effective when they are threatened by fast-moving birds of prey.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＂When a hawk is swooping down,its target has only a second to flee to cover-a split second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can make the difference between life and death,"Dr.McLachlan said.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＂But animals often signal urgent danger using repeated notes,which makes sure others hear the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warning but it takes a long time to deliver."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＂So there's a problem.How to send a lightning-fast message in a long call?”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New Holland honeyeaters solve this problem elegantly.They"front-load"information about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urgency into the first note of their alarm call,so other honeyeaters can respond quickly.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The clever honeyeaters follow this up with more notes to reinforce the message and signal how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long to remain hidden.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＂They use a long call,with lots of notes,to make sure the message is heard,"Professor Magrath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said."And the more notes,the more urgent the danger."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＂But they also modify the first note to indicate if it's necessary to take immediate cover.So it's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a two-part message that is quick,reliable and informative."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The technique is so effective the authors expect to see other species adopt it.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＂Many other species modify alarm calls as the threat increases,but there is surprisingly little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known about how fast </w:t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 xml:space="preserve">they </w:t>
      </w:r>
      <w:r>
        <w:rPr>
          <w:rFonts w:ascii="Times New Roman" w:hAnsi="Times New Roman" w:cs="Times New Roman" w:hint="default"/>
          <w:sz w:val="21"/>
          <w:szCs w:val="21"/>
        </w:rPr>
        <w:t>convey the message,"Professor Magrath said.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The researchers conducted their study in Canberra's National Botanic Gardens over a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period o</w:t>
      </w:r>
      <w:r>
        <w:rPr>
          <w:rFonts w:ascii="Times New Roman" w:hAnsi="Times New Roman" w:cs="Times New Roman" w:hint="default"/>
          <w:sz w:val="21"/>
          <w:szCs w:val="21"/>
        </w:rPr>
        <w:t>f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several years.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＂These birds live in the Gardens and are used to having people around.This helped us to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record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natural interactions with their predators(捕猎者），such as sparrow hawks and currawongs,and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to </w:t>
      </w:r>
      <w:r>
        <w:rPr>
          <w:rFonts w:ascii="Times New Roman" w:hAnsi="Times New Roman" w:cs="Times New Roman" w:hint="default"/>
          <w:sz w:val="21"/>
          <w:szCs w:val="21"/>
        </w:rPr>
        <w:t>video the honeyeaters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'responses to different alarm calls,"Professor Magrath said.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eastAsia="微软雅黑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>58.According to Dr.Jessica McLachlan,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A.speed counts when it comes to honeyeaters'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life or death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B.the second-part message in a honeyeater's call is more reliable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C.the message about where to take cover is conveyed very fast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D.the urgency degree relies on the first note in a honeyeater's call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59.What does"they"in Paragraph 12 refer to?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A.alarm calls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</w:t>
      </w:r>
      <w:r>
        <w:rPr>
          <w:rFonts w:ascii="Times New Roman" w:hAnsi="Times New Roman" w:cs="Times New Roman" w:hint="default"/>
          <w:sz w:val="21"/>
          <w:szCs w:val="21"/>
        </w:rPr>
        <w:t>B.modified notes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  <w:sz w:val="21"/>
          <w:szCs w:val="21"/>
        </w:rPr>
        <w:t>C.other species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  <w:sz w:val="21"/>
          <w:szCs w:val="21"/>
        </w:rPr>
        <w:t>D.clever honeyeaters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60.The researchers'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findings are mainly based on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A.the comparison between honeyeaters and other birds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B.the analysis of length of alarm calls made by honeyeaters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C.the record of the honeyeaters'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response and signal transmission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D.the observation of birds in Canberra's National Botanic Gardens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Although Facebook offers various privacy settings that can be improved,there is no way to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guarantee that your photos will not be seen by people you didn't intend to share with.While the risk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of sexual predators stalking(跟踪）children after seeing their Facebook photos is small,it cannot be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completely discounted.Posting photos of your children also sets a bad example to them about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privacy and opens them up to other dangers,such as identity theft.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b/>
          <w:bCs/>
          <w:sz w:val="21"/>
          <w:szCs w:val="21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</w:rPr>
        <w:t>Exposure to Sexual Predators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Posting photos of your children on Facebook could bring them to the attention of sexual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predators,even if you set the privacy settings so that only friends and family are able to see the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photos.Well-meaning relatives can republish the photos,with less strict privacy settings.This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practice can be dangerous if there are easily recognizable landmarks or information that can pinpoint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the location of the child in the photo.Many Facebook games and apps encourage you to increase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the size </w:t>
      </w:r>
      <w:r>
        <w:rPr>
          <w:rFonts w:ascii="Times New Roman" w:hAnsi="Times New Roman" w:cs="Times New Roman" w:hint="default"/>
          <w:sz w:val="21"/>
          <w:szCs w:val="21"/>
        </w:rPr>
        <w:t>size of your friend list,but doing so can expose your personal information to unwanted strange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r</w:t>
      </w:r>
      <w:r>
        <w:rPr>
          <w:rFonts w:ascii="Times New Roman" w:hAnsi="Times New Roman" w:cs="Times New Roman" w:hint="default"/>
          <w:sz w:val="21"/>
          <w:szCs w:val="21"/>
        </w:rPr>
        <w:t>s.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This information,in tune with status updates revealing your whereabouts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a</w:t>
      </w:r>
      <w:r>
        <w:rPr>
          <w:rFonts w:ascii="Times New Roman" w:hAnsi="Times New Roman" w:cs="Times New Roman" w:hint="default"/>
          <w:sz w:val="21"/>
          <w:szCs w:val="21"/>
        </w:rPr>
        <w:t>nd photos of your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children,can make it all too easy for someone to stalk your family.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b/>
          <w:bCs/>
          <w:sz w:val="21"/>
          <w:szCs w:val="21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</w:rPr>
        <w:t>Set a Bad Example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Young children should be taught from an early age about the dangers of revealing too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much </w:t>
      </w:r>
      <w:r>
        <w:rPr>
          <w:rFonts w:ascii="Times New Roman" w:hAnsi="Times New Roman" w:cs="Times New Roman" w:hint="default"/>
          <w:sz w:val="21"/>
          <w:szCs w:val="21"/>
        </w:rPr>
        <w:t>information to strangers.With smartphones and other electronic devices making it easy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t</w:t>
      </w:r>
      <w:r>
        <w:rPr>
          <w:rFonts w:ascii="Times New Roman" w:hAnsi="Times New Roman" w:cs="Times New Roman" w:hint="default"/>
          <w:sz w:val="21"/>
          <w:szCs w:val="21"/>
        </w:rPr>
        <w:t>o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post  </w:t>
      </w:r>
      <w:r>
        <w:rPr>
          <w:rFonts w:ascii="Times New Roman" w:hAnsi="Times New Roman" w:cs="Times New Roman" w:hint="default"/>
          <w:sz w:val="21"/>
          <w:szCs w:val="21"/>
        </w:rPr>
        <w:t>photos online,it is important that children understand the dangers of uploading the wrong ki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nd of  </w:t>
      </w:r>
      <w:r>
        <w:rPr>
          <w:rFonts w:ascii="Times New Roman" w:hAnsi="Times New Roman" w:cs="Times New Roman" w:hint="default"/>
          <w:sz w:val="21"/>
          <w:szCs w:val="21"/>
        </w:rPr>
        <w:t xml:space="preserve">pictures.If you upload lots of photos of your children to Facebook.they may draw the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conclusion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that there is nothing wrong with sharing images online.For example,many parents post photos of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their children in the bath or in their swimwear.Unless children are taught boundaries about sharing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personal photos such as these,it can have a negative effect on them later in life.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b/>
          <w:bCs/>
          <w:sz w:val="21"/>
          <w:szCs w:val="21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</w:rPr>
        <w:t>Identity Theft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After you post photos of your children online on sites such as Facebook,you no longer have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any control over what the images are used for.Even with strict privacy settings these photos can be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viewed,downloaded,modified and uploaded elsewhere by other people if they are determined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enough.Photos of your child could be used for advertising,as many website owners use photos they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find on the Internet to promote their sites.Someone could even use photos of your child to create 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fake profile on a teen site with the intention of getting close to other teens.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b/>
          <w:bCs/>
          <w:sz w:val="21"/>
          <w:szCs w:val="21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</w:rPr>
        <w:t>Open Children To Bullying&amp;Intimidation(恐吓）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While posting embarrassing photos of your children on Facebook might seem like harmless fun,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it can expose them to bullying and intimidation.If someone distributes these photos to online forums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and websites as a joke it can cause a lot of emotional </w:t>
      </w:r>
      <w:r>
        <w:rPr>
          <w:rFonts w:ascii="Times New Roman" w:hAnsi="Times New Roman" w:cs="Times New Roman" w:hint="default"/>
          <w:b/>
          <w:bCs/>
          <w:sz w:val="21"/>
          <w:szCs w:val="21"/>
          <w:u w:val="single"/>
        </w:rPr>
        <w:t>trauma</w:t>
      </w:r>
      <w:r>
        <w:rPr>
          <w:rFonts w:ascii="Times New Roman" w:hAnsi="Times New Roman" w:cs="Times New Roman" w:hint="default"/>
          <w:sz w:val="21"/>
          <w:szCs w:val="21"/>
        </w:rPr>
        <w:t xml:space="preserve"> for your child.In some severe cases,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teens have committed suicide after threats and bullying online.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eastAsia="微软雅黑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>61.Paragraph I is to tell readers that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A.the sense of identity can be built by sharing online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B.you're likely to be stalked with your photos posted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C.posting children's picture online has become a trend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D.uploading children's photos may invite potential trouble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62.What does the author advise people to do?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A.Set the privacy settings before uploading photos.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B.Teach children to post conservative photos online.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C.Claim controls over children's photos posted online.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D.Avoid circulating children's photos containing privacy online.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63.What does the underlined word"trauma"in the last paragraph mean?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A.gain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</w:t>
      </w:r>
      <w:r>
        <w:rPr>
          <w:rFonts w:ascii="Times New Roman" w:hAnsi="Times New Roman" w:cs="Times New Roman" w:hint="default"/>
          <w:sz w:val="21"/>
          <w:szCs w:val="21"/>
        </w:rPr>
        <w:t>B.change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  <w:sz w:val="21"/>
          <w:szCs w:val="21"/>
        </w:rPr>
        <w:t>C.injury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  <w:sz w:val="21"/>
          <w:szCs w:val="21"/>
        </w:rPr>
        <w:t>D.loss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64.What's the best title of the passage?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A.Posting children's photos online-a Pandora's Box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B.Posting children's photos online-a Herculean task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C.Posting children's photos online-a good Samaritan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D.Posting children's photos online-a God's Eye View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In 2010,after six years of training and further six years on the wards,I resigned from my job as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a junior doctor.My parents still haven't forgiven me.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Last year,the General Medical Council wrote to me to say they were taking my name off the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medical register.It wasn't exactly a huge shock,as I hadn't practiced medicine in half a decade.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It was,however,excellent news for my spare room,as I cleared out box after box of old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paperwork,tearing files up fast.One thing I did rescue from the jaws of death was my training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portfolio(档案袋）。All doctors are recommended to log their clinical experience,in what's known as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reflective practice'.On looking through this port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f</w:t>
      </w:r>
      <w:r>
        <w:rPr>
          <w:rFonts w:ascii="Times New Roman" w:hAnsi="Times New Roman" w:cs="Times New Roman" w:hint="default"/>
          <w:sz w:val="21"/>
          <w:szCs w:val="21"/>
        </w:rPr>
        <w:t>olio for the first time in years,my reflective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practice seemed to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involve going up to my hospital on-call room and writing down anything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remotely interesting that had happened that day.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Among the funny and the dull,I was reminded of the long hours and the huge impact being a.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junior doctor had on my life.Reading back,it felt extreme and unreasonable in terms of what was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expected of me,but at the time I'd just accepted it as part of the job.There were points where I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wouldn't have stepped back if an entry read"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had to eat a helicopter today</w:t>
      </w:r>
      <w:r>
        <w:rPr>
          <w:rFonts w:ascii="Times New Roman" w:hAnsi="Times New Roman" w:cs="Times New Roman" w:hint="default"/>
          <w:sz w:val="21"/>
          <w:szCs w:val="21"/>
        </w:rPr>
        <w:t>”。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  <w:u w:val="single"/>
        </w:rPr>
      </w:pPr>
      <w:r>
        <w:rPr>
          <w:rFonts w:ascii="Times New Roman" w:hAnsi="Times New Roman" w:cs="Times New Roman" w:hint="default"/>
          <w:sz w:val="21"/>
          <w:szCs w:val="21"/>
        </w:rPr>
        <w:t>Around the same time that I was reliving all this through my diaries,junior doctors in the here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and now were coming under fire from politicians.I couldn't help but feel doctors were struggling to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get their side of the story across(probably because they were at work the whole time)and it struck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me that the public weren't hearing the truth about what it actually means to be a doctor.Rather than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shrugging my shoulders and ignoring the evidence,I decided I had to do something to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redress the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balance.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So here they are:the diaries I kept during my time in the NHS,verrucas()and all.What it's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like working on the front line,the consequences in my personal life,and how,one terrible day,it all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became too much for me.(Sorry for the spoiler of my book beforehand,but you still watched </w:t>
      </w:r>
      <w:r>
        <w:rPr>
          <w:rFonts w:ascii="Times New Roman" w:hAnsi="Times New Roman" w:cs="Times New Roman" w:hint="default"/>
          <w:i/>
          <w:iCs/>
          <w:sz w:val="21"/>
          <w:szCs w:val="21"/>
        </w:rPr>
        <w:t>Titanic</w:t>
      </w:r>
      <w:r>
        <w:rPr>
          <w:rFonts w:ascii="Times New Roman" w:hAnsi="Times New Roman" w:cs="Times New Roman" w:hint="eastAsia"/>
          <w:i/>
          <w:iCs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knowing how that was going to play out.)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Along the way,I'll help you out with the medical terminology(术语）and provide a bit of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context about what each job involved.Unlike being a junior doctor,I won't just drop you in the deep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end and expect you to know exactly what you're doing.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65.Which of the following can be put in the blank in Paragraph 2?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A.But I found it a hard job to pick up my practice of medicine.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B.But I found it an easy task to turn over a new leaf in the long term.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C.But I found it a simple act to get involved in self-reflection as a junior doctor.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D.But I found it a big deal on an emotional level to permanently close this chapter of my life.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66.The author cleared out box after box of old paperwork so fast because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A.he was disappointed at being dismissed from the NHS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B.being removed from his position served his purpose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C.being rescued from the jaws of death discouraged him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D.he had promised to keep his patients'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personal information secret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eastAsia="微软雅黑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67 </w:t>
      </w:r>
      <w:r>
        <w:rPr>
          <w:rFonts w:ascii="Times New Roman" w:hAnsi="Times New Roman" w:cs="Times New Roman" w:hint="default"/>
          <w:sz w:val="21"/>
          <w:szCs w:val="21"/>
        </w:rPr>
        <w:t>The phrase"had to eat a helicopter today"in Paragraph 4 indicates that a junior doctor has to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A.work hard for promotion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B.equip himself with practical skills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C.look through all the portfolios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D.live up to some extreme expectations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eastAsia="微软雅黑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68.Which of the following best explains"redress the balance"underlined in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Paragraph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5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A.Argue with politicians.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B.Tell the full story of doctors.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C.Collect more solid evidence.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D.Win the support of the public.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69.What does the author intend to do by writing this article?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A.Reveal what it means to be a junior doctor.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B.Inform readers of some medical knowledge.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C.Give some background information on a book.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D.Encourage more people to practice medicine.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70.What attitude does the author hold towards the NHS?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  <w:lang w:val="en-US"/>
        </w:rPr>
      </w:pPr>
      <w:r>
        <w:rPr>
          <w:rFonts w:ascii="Times New Roman" w:hAnsi="Times New Roman" w:cs="Times New Roman" w:hint="default"/>
          <w:sz w:val="21"/>
          <w:szCs w:val="21"/>
        </w:rPr>
        <w:t>A.Critical.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</w:t>
      </w:r>
      <w:r>
        <w:rPr>
          <w:rFonts w:ascii="Times New Roman" w:hAnsi="Times New Roman" w:cs="Times New Roman" w:hint="default"/>
          <w:sz w:val="21"/>
          <w:szCs w:val="21"/>
        </w:rPr>
        <w:t>B.Appreciative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</w:t>
      </w:r>
      <w:r>
        <w:rPr>
          <w:rFonts w:ascii="Times New Roman" w:hAnsi="Times New Roman" w:cs="Times New Roman" w:hint="default"/>
          <w:sz w:val="21"/>
          <w:szCs w:val="21"/>
        </w:rPr>
        <w:t>C.Ambiguous.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</w:t>
      </w:r>
      <w:r>
        <w:rPr>
          <w:rFonts w:ascii="Times New Roman" w:hAnsi="Times New Roman" w:cs="Times New Roman" w:hint="default"/>
          <w:sz w:val="21"/>
          <w:szCs w:val="21"/>
        </w:rPr>
        <w:t>D.Doubtful.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第四部分 任务型阅读（共10小题；每小题1分，满分10分）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请认真阅读下列短文，并根据所读内容在文章后表格中的空格里填入一个最恰当的注意：请将答案写在答题纸上相应题号的横线上。每个空格只填一个单词。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“</w:t>
      </w:r>
      <w:r>
        <w:rPr>
          <w:rFonts w:ascii="Times New Roman" w:hAnsi="Times New Roman" w:cs="Times New Roman" w:hint="default"/>
          <w:sz w:val="21"/>
          <w:szCs w:val="21"/>
        </w:rPr>
        <w:t>One,two,three,four...five,six,seven,eight..."That is the signal for half a dozen peop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le </w:t>
      </w:r>
      <w:r>
        <w:rPr>
          <w:rFonts w:ascii="Times New Roman" w:hAnsi="Times New Roman" w:cs="Times New Roman" w:hint="default"/>
          <w:sz w:val="21"/>
          <w:szCs w:val="21"/>
        </w:rPr>
        <w:t>braving a humid morning at Kamezuka park in Tokyo to bend.stretch.jump,and run on the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spot. T</w:t>
      </w:r>
      <w:r>
        <w:rPr>
          <w:rFonts w:ascii="Times New Roman" w:hAnsi="Times New Roman" w:cs="Times New Roman" w:hint="default"/>
          <w:sz w:val="21"/>
          <w:szCs w:val="21"/>
        </w:rPr>
        <w:t>he group's personal trainer is a portable radio fixed on the top of a children's slide.A male vo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ice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’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s </w:t>
      </w:r>
      <w:r>
        <w:rPr>
          <w:rFonts w:ascii="Times New Roman" w:hAnsi="Times New Roman" w:cs="Times New Roman" w:hint="default"/>
          <w:sz w:val="21"/>
          <w:szCs w:val="21"/>
        </w:rPr>
        <w:t>simple instructions,issued to a lively piano accompaniment,have become a necessity of daily li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f</w:t>
      </w:r>
      <w:r>
        <w:rPr>
          <w:rFonts w:ascii="Times New Roman" w:hAnsi="Times New Roman" w:cs="Times New Roman" w:hint="default"/>
          <w:sz w:val="21"/>
          <w:szCs w:val="21"/>
        </w:rPr>
        <w:t>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in  </w:t>
      </w:r>
      <w:r>
        <w:rPr>
          <w:rFonts w:ascii="Times New Roman" w:hAnsi="Times New Roman" w:cs="Times New Roman" w:hint="default"/>
          <w:sz w:val="21"/>
          <w:szCs w:val="21"/>
        </w:rPr>
        <w:t>Japan since the broadcasts,known as Rajio Tais(radio calisthenics广播操），first hit the airwaves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almost a century ago. 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In 2003,the most recent year for which data is available,27 million people said they took part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in morning calisthenics more than twice a week,whether at work,at home in front of the TV or with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Neighbors</w:t>
      </w:r>
      <w:r>
        <w:rPr>
          <w:rFonts w:ascii="Times New Roman" w:hAnsi="Times New Roman" w:cs="Times New Roman" w:hint="default"/>
          <w:sz w:val="21"/>
          <w:szCs w:val="21"/>
        </w:rPr>
        <w:t xml:space="preserve"> in the local park.Children perform Rajio Taiso before school sports days or during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special summer holiday sessions,earning credits that can be exchanged for snacks,stationery and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other gifts.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Regular participants cover a broad cross-section of Japanese society:construction,factory and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office workers including the 10,000 employees of the Tokyo metropolitan government,who are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encouraged to leave their desks and start moving at 3 p.m.every weekday.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There are two standard routines-the second slightly more challenging than the first-each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involving arm rotations,forward bends,straddle jumps and other aerobic exercises designed to move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every muscle and leave participants slightly out of breath.In 1999,a routine was added for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people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who use wheelchairs or have other mobility issues.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＂Studies show that people who exercise this way for just a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f</w:t>
      </w:r>
      <w:r>
        <w:rPr>
          <w:rFonts w:ascii="Times New Roman" w:hAnsi="Times New Roman" w:cs="Times New Roman" w:hint="default"/>
          <w:sz w:val="21"/>
          <w:szCs w:val="21"/>
        </w:rPr>
        <w:t>ew minutes a day have improved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bone density,reduced risk of suffering a stroke or heart attack,and are generally in better physic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a</w:t>
      </w:r>
      <w:r>
        <w:rPr>
          <w:rFonts w:ascii="Times New Roman" w:hAnsi="Times New Roman" w:cs="Times New Roman" w:hint="default"/>
          <w:sz w:val="21"/>
          <w:szCs w:val="21"/>
        </w:rPr>
        <w:t>l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shape than other people their age who don't exercise,"says Yasuo Fukusnl,secretary general of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the  </w:t>
      </w:r>
      <w:r>
        <w:rPr>
          <w:rFonts w:ascii="Times New Roman" w:hAnsi="Times New Roman" w:cs="Times New Roman" w:hint="default"/>
          <w:sz w:val="21"/>
          <w:szCs w:val="21"/>
        </w:rPr>
        <w:t>Japan Radio Taiso Federation.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＂There has never been any pressure to modernise the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programme</w:t>
      </w:r>
      <w:r>
        <w:rPr>
          <w:rFonts w:ascii="Times New Roman" w:hAnsi="Times New Roman" w:cs="Times New Roman" w:hint="default"/>
          <w:sz w:val="21"/>
          <w:szCs w:val="21"/>
        </w:rPr>
        <w:t>,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b</w:t>
      </w:r>
      <w:r>
        <w:rPr>
          <w:rFonts w:ascii="Times New Roman" w:hAnsi="Times New Roman" w:cs="Times New Roman" w:hint="default"/>
          <w:sz w:val="21"/>
          <w:szCs w:val="21"/>
        </w:rPr>
        <w:t>ecause people have gr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own </w:t>
      </w:r>
      <w:r>
        <w:rPr>
          <w:rFonts w:ascii="Times New Roman" w:hAnsi="Times New Roman" w:cs="Times New Roman" w:hint="default"/>
          <w:sz w:val="21"/>
          <w:szCs w:val="21"/>
        </w:rPr>
        <w:t>up with it and know it off by heart,"adds Fukushi,who believes the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r</w:t>
      </w:r>
      <w:r>
        <w:rPr>
          <w:rFonts w:ascii="Times New Roman" w:hAnsi="Times New Roman" w:cs="Times New Roman" w:hint="default"/>
          <w:sz w:val="21"/>
          <w:szCs w:val="21"/>
        </w:rPr>
        <w:t>outine helps explain the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impressive lifespan(寿命）of Japanese people.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＂We even do this when it rains,"says Tomomi Okamoto,a company director who join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s the </w:t>
      </w:r>
      <w:r>
        <w:rPr>
          <w:rFonts w:ascii="Times New Roman" w:hAnsi="Times New Roman" w:cs="Times New Roman" w:hint="default"/>
          <w:sz w:val="21"/>
          <w:szCs w:val="21"/>
        </w:rPr>
        <w:t>Kamezuka park sessions in all weathers."It gets the blood pumping and I always feel much bet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ter </w:t>
      </w:r>
      <w:r>
        <w:rPr>
          <w:rFonts w:ascii="Times New Roman" w:hAnsi="Times New Roman" w:cs="Times New Roman" w:hint="default"/>
          <w:sz w:val="21"/>
          <w:szCs w:val="21"/>
        </w:rPr>
        <w:t>afterwards.It's a great way to start the day,"she says."But it's not just about the exercise-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it is a </w:t>
      </w:r>
      <w:r>
        <w:rPr>
          <w:rFonts w:ascii="Times New Roman" w:hAnsi="Times New Roman" w:cs="Times New Roman" w:hint="default"/>
          <w:sz w:val="21"/>
          <w:szCs w:val="21"/>
        </w:rPr>
        <w:t xml:space="preserve">way of communicating with your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neighbors</w:t>
      </w:r>
      <w:r>
        <w:rPr>
          <w:rFonts w:ascii="Times New Roman" w:hAnsi="Times New Roman" w:cs="Times New Roman" w:hint="default"/>
          <w:sz w:val="21"/>
          <w:szCs w:val="21"/>
        </w:rPr>
        <w:t xml:space="preserve"> and getting to know people."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679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/>
        </w:trPr>
        <w:tc>
          <w:tcPr>
            <w:tcW w:w="2066" w:type="dxa"/>
          </w:tcPr>
          <w:p>
            <w:pPr>
              <w:pStyle w:val="BodyText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ascii="Times New Roman" w:hAnsi="Times New Roman" w:cs="Times New Roman" w:hint="default"/>
                <w:sz w:val="21"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Introduction</w:t>
            </w:r>
          </w:p>
        </w:tc>
        <w:tc>
          <w:tcPr>
            <w:tcW w:w="6790" w:type="dxa"/>
          </w:tcPr>
          <w:p>
            <w:pPr>
              <w:pStyle w:val="BodyText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ascii="Times New Roman" w:hAnsi="Times New Roman" w:cs="Times New Roman" w:hint="default"/>
                <w:sz w:val="21"/>
                <w:szCs w:val="21"/>
                <w:vertAlign w:val="baseline"/>
              </w:rPr>
            </w:pPr>
            <w:r>
              <w:rPr>
                <w:rFonts w:hint="eastAsia"/>
                <w:color w:val="000000"/>
                <w:szCs w:val="21"/>
                <w:shd w:val="clear" w:color="auto" w:fill="FFFFFF"/>
              </w:rPr>
              <w:t>●</w:t>
            </w:r>
            <w:r>
              <w:rPr>
                <w:rFonts w:ascii="Times New Roman" w:hAnsi="Times New Roman" w:cs="Times New Roman" w:hint="default"/>
                <w:sz w:val="21"/>
                <w:szCs w:val="21"/>
              </w:rPr>
              <w:t>Radio calisthenics have won a(71)</w:t>
            </w:r>
            <w:r>
              <w:rPr>
                <w:rFonts w:ascii="Times New Roman" w:hAnsi="Times New Roman" w:hint="eastAsia"/>
                <w:color w:val="00000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▲</w:t>
            </w:r>
            <w:r>
              <w:rPr>
                <w:rFonts w:ascii="Times New Roman" w:hAnsi="Times New Roman" w:hint="eastAsia"/>
                <w:color w:val="00000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 w:hint="default"/>
                <w:sz w:val="21"/>
                <w:szCs w:val="21"/>
              </w:rPr>
              <w:t>in Japanese daily life.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6" w:type="dxa"/>
          </w:tcPr>
          <w:p>
            <w:pPr>
              <w:pStyle w:val="BodyText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（72)</w:t>
            </w:r>
            <w:r>
              <w:rPr>
                <w:rFonts w:ascii="Times New Roman" w:hAnsi="Times New Roman" w:hint="eastAsia"/>
                <w:color w:val="00000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▲</w:t>
            </w:r>
            <w:r>
              <w:rPr>
                <w:rFonts w:ascii="Times New Roman" w:hAnsi="Times New Roman" w:hint="eastAsia"/>
                <w:color w:val="000000"/>
                <w:szCs w:val="21"/>
                <w:u w:val="single"/>
                <w:lang w:val="en-US" w:eastAsia="zh-CN"/>
              </w:rPr>
              <w:t xml:space="preserve">    </w:t>
            </w:r>
          </w:p>
          <w:p>
            <w:pPr>
              <w:pStyle w:val="BodyText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ascii="Times New Roman" w:hAnsi="Times New Roman" w:cs="Times New Roman" w:hint="default"/>
                <w:sz w:val="21"/>
                <w:szCs w:val="21"/>
                <w:vertAlign w:val="baseline"/>
              </w:rPr>
            </w:pPr>
          </w:p>
        </w:tc>
        <w:tc>
          <w:tcPr>
            <w:tcW w:w="6790" w:type="dxa"/>
          </w:tcPr>
          <w:p>
            <w:pPr>
              <w:pStyle w:val="BodyText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hint="eastAsia"/>
                <w:color w:val="000000"/>
                <w:szCs w:val="21"/>
                <w:shd w:val="clear" w:color="auto" w:fill="FFFFFF"/>
              </w:rPr>
              <w:t>●</w:t>
            </w:r>
            <w:r>
              <w:rPr>
                <w:rFonts w:ascii="Times New Roman" w:hAnsi="Times New Roman" w:cs="Times New Roman" w:hint="default"/>
                <w:sz w:val="21"/>
                <w:szCs w:val="21"/>
              </w:rPr>
              <w:t>Children performing radio calisthenics to earn credits in(73)</w:t>
            </w:r>
            <w:r>
              <w:rPr>
                <w:rFonts w:ascii="Times New Roman" w:hAnsi="Times New Roman" w:hint="eastAsia"/>
                <w:color w:val="00000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▲</w:t>
            </w:r>
            <w:r>
              <w:rPr>
                <w:rFonts w:ascii="Times New Roman" w:hAnsi="Times New Roman" w:hint="eastAsia"/>
                <w:color w:val="00000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 w:hint="default"/>
                <w:sz w:val="21"/>
                <w:szCs w:val="21"/>
              </w:rPr>
              <w:t>for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szCs w:val="21"/>
              </w:rPr>
              <w:t>gifts.</w:t>
            </w:r>
          </w:p>
          <w:p>
            <w:pPr>
              <w:pStyle w:val="BodyText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ascii="Times New Roman" w:hAnsi="Times New Roman" w:cs="Times New Roman" w:hint="default"/>
                <w:sz w:val="21"/>
                <w:szCs w:val="21"/>
                <w:vertAlign w:val="baseline"/>
              </w:rPr>
            </w:pPr>
            <w:r>
              <w:rPr>
                <w:rFonts w:hint="eastAsia"/>
                <w:color w:val="000000"/>
                <w:szCs w:val="21"/>
                <w:shd w:val="clear" w:color="auto" w:fill="FFFFFF"/>
              </w:rPr>
              <w:t>●</w:t>
            </w:r>
            <w:r>
              <w:rPr>
                <w:rFonts w:ascii="Times New Roman" w:hAnsi="Times New Roman" w:cs="Times New Roman" w:hint="default"/>
                <w:sz w:val="21"/>
                <w:szCs w:val="21"/>
              </w:rPr>
              <w:t>Adults from all walks of life encouraged to participate(74)</w:t>
            </w:r>
            <w:r>
              <w:rPr>
                <w:rFonts w:ascii="Times New Roman" w:hAnsi="Times New Roman" w:hint="eastAsia"/>
                <w:color w:val="00000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▲</w:t>
            </w:r>
            <w:r>
              <w:rPr>
                <w:rFonts w:ascii="Times New Roman" w:hAnsi="Times New Roman" w:hint="eastAsia"/>
                <w:color w:val="00000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 w:hint="default"/>
                <w:sz w:val="21"/>
                <w:szCs w:val="21"/>
              </w:rPr>
              <w:t>.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6" w:type="dxa"/>
          </w:tcPr>
          <w:p>
            <w:pPr>
              <w:pStyle w:val="BodyText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Different routines</w:t>
            </w:r>
          </w:p>
          <w:p>
            <w:pPr>
              <w:pStyle w:val="BodyText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ascii="Times New Roman" w:hAnsi="Times New Roman" w:cs="Times New Roman" w:hint="default"/>
                <w:sz w:val="21"/>
                <w:szCs w:val="21"/>
                <w:vertAlign w:val="baseline"/>
              </w:rPr>
            </w:pPr>
          </w:p>
        </w:tc>
        <w:tc>
          <w:tcPr>
            <w:tcW w:w="6790" w:type="dxa"/>
          </w:tcPr>
          <w:p>
            <w:pPr>
              <w:pStyle w:val="BodyText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ascii="Times New Roman" w:hAnsi="Times New Roman" w:cs="Times New Roman" w:hint="default"/>
                <w:sz w:val="21"/>
                <w:szCs w:val="21"/>
                <w:lang w:val="en-US"/>
              </w:rPr>
            </w:pPr>
            <w:r>
              <w:rPr>
                <w:rFonts w:hint="eastAsia"/>
                <w:color w:val="000000"/>
                <w:szCs w:val="21"/>
                <w:shd w:val="clear" w:color="auto" w:fill="FFFFFF"/>
              </w:rPr>
              <w:t>●</w:t>
            </w:r>
            <w:r>
              <w:rPr>
                <w:rFonts w:ascii="Times New Roman" w:hAnsi="Times New Roman" w:cs="Times New Roman" w:hint="default"/>
                <w:sz w:val="21"/>
                <w:szCs w:val="21"/>
              </w:rPr>
              <w:t>Two standard routines(75)</w:t>
            </w:r>
            <w:r>
              <w:rPr>
                <w:rFonts w:ascii="Times New Roman" w:hAnsi="Times New Roman" w:hint="eastAsia"/>
                <w:color w:val="00000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▲</w:t>
            </w:r>
            <w:r>
              <w:rPr>
                <w:rFonts w:ascii="Times New Roman" w:hAnsi="Times New Roman" w:hint="eastAsia"/>
                <w:color w:val="00000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 w:hint="default"/>
                <w:sz w:val="21"/>
                <w:szCs w:val="21"/>
              </w:rPr>
              <w:t>various aerobic exercises,leaving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szCs w:val="21"/>
              </w:rPr>
              <w:t>performers a bit(76)</w:t>
            </w:r>
            <w:r>
              <w:rPr>
                <w:rFonts w:ascii="Times New Roman" w:hAnsi="Times New Roman" w:hint="eastAsia"/>
                <w:color w:val="00000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▲</w:t>
            </w:r>
            <w:r>
              <w:rPr>
                <w:rFonts w:ascii="Times New Roman" w:hAnsi="Times New Roman" w:hint="eastAsia"/>
                <w:color w:val="000000"/>
                <w:szCs w:val="21"/>
                <w:u w:val="single"/>
                <w:lang w:val="en-US" w:eastAsia="zh-CN"/>
              </w:rPr>
              <w:t xml:space="preserve">    .</w:t>
            </w:r>
          </w:p>
          <w:p>
            <w:pPr>
              <w:pStyle w:val="BodyText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ascii="Times New Roman" w:hAnsi="Times New Roman" w:cs="Times New Roman" w:hint="default"/>
                <w:sz w:val="21"/>
                <w:szCs w:val="21"/>
                <w:vertAlign w:val="baseline"/>
              </w:rPr>
            </w:pPr>
            <w:r>
              <w:rPr>
                <w:rFonts w:hint="eastAsia"/>
                <w:color w:val="000000"/>
                <w:szCs w:val="21"/>
                <w:shd w:val="clear" w:color="auto" w:fill="FFFFFF"/>
              </w:rPr>
              <w:t>●</w:t>
            </w:r>
            <w:r>
              <w:rPr>
                <w:rFonts w:ascii="Times New Roman" w:hAnsi="Times New Roman" w:cs="Times New Roman" w:hint="default"/>
                <w:sz w:val="21"/>
                <w:szCs w:val="21"/>
              </w:rPr>
              <w:t>In 1999,an extra one was designed for those(77)</w:t>
            </w:r>
            <w:r>
              <w:rPr>
                <w:rFonts w:ascii="Times New Roman" w:hAnsi="Times New Roman" w:hint="eastAsia"/>
                <w:color w:val="00000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▲</w:t>
            </w:r>
            <w:r>
              <w:rPr>
                <w:rFonts w:ascii="Times New Roman" w:hAnsi="Times New Roman" w:hint="eastAsia"/>
                <w:color w:val="00000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 w:cs="Times New Roman" w:hint="default"/>
                <w:sz w:val="21"/>
                <w:szCs w:val="21"/>
              </w:rPr>
              <w:t>challenged.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6" w:type="dxa"/>
          </w:tcPr>
          <w:p>
            <w:pPr>
              <w:pStyle w:val="BodyText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Potential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szCs w:val="21"/>
              </w:rPr>
              <w:t>benefits</w:t>
            </w:r>
          </w:p>
          <w:p>
            <w:pPr>
              <w:pStyle w:val="BodyText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ascii="Times New Roman" w:hAnsi="Times New Roman" w:cs="Times New Roman" w:hint="default"/>
                <w:sz w:val="21"/>
                <w:szCs w:val="21"/>
                <w:vertAlign w:val="baseline"/>
              </w:rPr>
            </w:pPr>
          </w:p>
        </w:tc>
        <w:tc>
          <w:tcPr>
            <w:tcW w:w="6790" w:type="dxa"/>
          </w:tcPr>
          <w:p>
            <w:pPr>
              <w:pStyle w:val="BodyText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hint="eastAsia"/>
                <w:color w:val="000000"/>
                <w:szCs w:val="21"/>
                <w:shd w:val="clear" w:color="auto" w:fill="FFFFFF"/>
              </w:rPr>
              <w:t>●</w:t>
            </w:r>
            <w:r>
              <w:rPr>
                <w:rFonts w:ascii="Times New Roman" w:hAnsi="Times New Roman" w:cs="Times New Roman" w:hint="default"/>
                <w:sz w:val="21"/>
                <w:szCs w:val="21"/>
              </w:rPr>
              <w:t>Compared with those who don't exercise,people who keep exercising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szCs w:val="21"/>
              </w:rPr>
              <w:t>per day are in better(78)</w:t>
            </w:r>
            <w:r>
              <w:rPr>
                <w:rFonts w:ascii="Times New Roman" w:hAnsi="Times New Roman" w:hint="eastAsia"/>
                <w:color w:val="00000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▲</w:t>
            </w:r>
            <w:r>
              <w:rPr>
                <w:rFonts w:ascii="Times New Roman" w:hAnsi="Times New Roman" w:hint="eastAsia"/>
                <w:color w:val="00000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 w:hint="default"/>
                <w:sz w:val="21"/>
                <w:szCs w:val="21"/>
              </w:rPr>
              <w:t>,with bones and hearts strengthened.</w:t>
            </w:r>
          </w:p>
          <w:p>
            <w:pPr>
              <w:pStyle w:val="BodyText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hint="eastAsia"/>
                <w:color w:val="000000"/>
                <w:szCs w:val="21"/>
                <w:shd w:val="clear" w:color="auto" w:fill="FFFFFF"/>
              </w:rPr>
              <w:t>●</w:t>
            </w:r>
            <w:r>
              <w:rPr>
                <w:rFonts w:ascii="Times New Roman" w:hAnsi="Times New Roman" w:cs="Times New Roman" w:hint="default"/>
                <w:sz w:val="21"/>
                <w:szCs w:val="21"/>
              </w:rPr>
              <w:t>People who make it a habit to exercise are likely to have their lifespan（79)</w:t>
            </w:r>
            <w:r>
              <w:rPr>
                <w:rFonts w:ascii="Times New Roman" w:hAnsi="Times New Roman" w:hint="eastAsia"/>
                <w:color w:val="00000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▲</w:t>
            </w:r>
            <w:r>
              <w:rPr>
                <w:rFonts w:ascii="Times New Roman" w:hAnsi="Times New Roman" w:hint="eastAsia"/>
                <w:color w:val="000000"/>
                <w:szCs w:val="21"/>
                <w:u w:val="single"/>
                <w:lang w:val="en-US" w:eastAsia="zh-CN"/>
              </w:rPr>
              <w:t xml:space="preserve">    </w:t>
            </w:r>
          </w:p>
          <w:p>
            <w:pPr>
              <w:pStyle w:val="BodyText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ascii="Times New Roman" w:hAnsi="Times New Roman" w:cs="Times New Roman" w:hint="default"/>
                <w:sz w:val="21"/>
                <w:szCs w:val="21"/>
                <w:vertAlign w:val="baseline"/>
              </w:rPr>
            </w:pPr>
            <w:r>
              <w:rPr>
                <w:rFonts w:hint="eastAsia"/>
                <w:color w:val="000000"/>
                <w:szCs w:val="21"/>
                <w:shd w:val="clear" w:color="auto" w:fill="FFFFFF"/>
              </w:rPr>
              <w:t>●</w:t>
            </w:r>
            <w:r>
              <w:rPr>
                <w:rFonts w:ascii="Times New Roman" w:hAnsi="Times New Roman" w:cs="Times New Roman" w:hint="default"/>
                <w:sz w:val="21"/>
                <w:szCs w:val="21"/>
              </w:rPr>
              <w:t>Some individuals consider Radio calisthenics an exercise as well as a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szCs w:val="21"/>
              </w:rPr>
              <w:t>way of(80)</w:t>
            </w:r>
            <w:r>
              <w:rPr>
                <w:rFonts w:ascii="Times New Roman" w:hAnsi="Times New Roman" w:hint="eastAsia"/>
                <w:color w:val="00000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▲</w:t>
            </w:r>
            <w:r>
              <w:rPr>
                <w:rFonts w:ascii="Times New Roman" w:hAnsi="Times New Roman" w:hint="eastAsia"/>
                <w:color w:val="000000"/>
                <w:szCs w:val="21"/>
                <w:u w:val="single"/>
                <w:lang w:val="en-US" w:eastAsia="zh-CN"/>
              </w:rPr>
              <w:t xml:space="preserve">    .</w:t>
            </w:r>
          </w:p>
        </w:tc>
      </w:tr>
    </w:tbl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第五部分 书面表达（满分25分）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81.请阅读下面材料，并按照要求用英语写一篇150词左右的文章。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drawing>
          <wp:inline distT="0" distB="0" distL="114300" distR="114300">
            <wp:extent cx="1485900" cy="16287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609732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752600" cy="12287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02564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D-daughter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</w:t>
      </w:r>
      <w:r>
        <w:rPr>
          <w:rFonts w:ascii="Times New Roman" w:hAnsi="Times New Roman" w:cs="Times New Roman" w:hint="default"/>
          <w:sz w:val="21"/>
          <w:szCs w:val="21"/>
        </w:rPr>
        <w:t>M-mommy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D:"Mommy,are you leaving home again?"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M:"Yes,honey.Mommy is going to fight a monster!"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D:"A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monster?Is it scarier than a big roa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r</w:t>
      </w:r>
      <w:r>
        <w:rPr>
          <w:rFonts w:ascii="Times New Roman" w:hAnsi="Times New Roman" w:cs="Times New Roman" w:hint="default"/>
          <w:sz w:val="21"/>
          <w:szCs w:val="21"/>
        </w:rPr>
        <w:t>ing tiger?Oh my!”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M:"Well...yes!A lot scarier!It's called Virus.Many people are working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hard to defeat the monster."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D:"Who are they?”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M:"They're the scientists who are working on new medicines to cure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the ill and the construction workers who are building new hospitals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for patients as fast as possible.They are the delivery people who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are delivering masks to everyone in need,risking being caught by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the virus monsters,too...They are all ordinary people,including volunteers,but now they are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also powerful soldiers;they are the bravest fighters and they are heroes!"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D:"They are so brave!But mommy,are you scared?"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M: </w:t>
      </w:r>
      <w:r>
        <w:rPr>
          <w:rFonts w:ascii="Times New Roman" w:hAnsi="Times New Roman" w:cs="Times New Roman" w:hint="default"/>
          <w:sz w:val="21"/>
          <w:szCs w:val="21"/>
        </w:rPr>
        <w:t>Yes,everyone is scared.Mommy's too.But if no one goes to fight the monster,there will be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more monsters,and the monsters will be even more aggressive,and they may defeat us all.”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D:"But mommy...I don't want you to leave me.”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M:"Baby,mommy doesn't want to leave you either.Sweetie,do you know what"to be brave"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means?To be brave is to do the right thing even if you are really scared.?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D:"Mommy,I'll be brave,too.I want to be a doctor when I grow up,and I will fight the monsters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together with you.”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【写作内容】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1.用约30个单词概述上述对话内容；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2.谈谈你对“勇士”的理解；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3.写出谁是你心目中的“勇士”，并简要陈述理由（至少两点）。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【写作要求】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1.表明个人观点，同时提供理由或论据；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2.阐述观点或提供论据时，不得直接引用原文中的句子；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3. 文中不能出现真实姓名和学校名称；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4.不必写标题。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【评分标准】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内容完整，语言规范，语篇连贯，词数适当。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sectPr>
      <w:pgSz w:w="12240" w:h="15840"/>
      <w:pgMar w:top="1440" w:right="1800" w:bottom="1440" w:left="1800" w:header="720" w:footer="720" w:gutter="0"/>
      <w:cols w:num="1" w:space="72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ＭＳ 明朝">
    <w:altName w:val="Yu Gothic"/>
    <w:panose1 w:val="00000000000000000000"/>
    <w:charset w:val="80"/>
    <w:family w:val="roman"/>
    <w:pitch w:val="default"/>
    <w:sig w:usb0="00000000" w:usb1="00000000" w:usb2="00000010" w:usb3="00000000" w:csb0="0006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9CD50D9"/>
    <w:multiLevelType w:val="singleLevel"/>
    <w:tmpl w:val="E9CD50D9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FFFFFF7E"/>
    <w:multiLevelType w:val="singleLevel"/>
    <w:tmpl w:val="FFFFFF7E"/>
    <w:lvl w:ilvl="0">
      <w:start w:val="1"/>
      <w:numFmt w:val="decimal"/>
      <w:pStyle w:val="ListNumber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>
      <w:start w:val="1"/>
      <w:numFmt w:val="decimal"/>
      <w:pStyle w:val="ListNumber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>
      <w:start w:val="1"/>
      <w:numFmt w:val="bullet"/>
      <w:pStyle w:val="ListBullet3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FFFFFF83"/>
    <w:lvl w:ilvl="0">
      <w:start w:val="1"/>
      <w:numFmt w:val="bullet"/>
      <w:pStyle w:val="ListBullet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>
      <w:start w:val="1"/>
      <w:numFmt w:val="bullet"/>
      <w:pStyle w:val="List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03209"/>
    <w:rsid w:val="00AA1D8D"/>
    <w:rsid w:val="00B47730"/>
    <w:rsid w:val="00CB0664"/>
    <w:rsid w:val="00FC693F"/>
    <w:rsid w:val="0BCE4399"/>
    <w:rsid w:val="0C280A10"/>
    <w:rsid w:val="11443668"/>
    <w:rsid w:val="12C43732"/>
    <w:rsid w:val="158A1DAE"/>
    <w:rsid w:val="18C26202"/>
    <w:rsid w:val="19916EE3"/>
    <w:rsid w:val="1D9E7140"/>
    <w:rsid w:val="21D74965"/>
    <w:rsid w:val="224B2484"/>
    <w:rsid w:val="23837465"/>
    <w:rsid w:val="2BC00799"/>
    <w:rsid w:val="2C4E3D1B"/>
    <w:rsid w:val="30A05024"/>
    <w:rsid w:val="30A21FFF"/>
    <w:rsid w:val="30DA32CF"/>
    <w:rsid w:val="3432703B"/>
    <w:rsid w:val="348A0D26"/>
    <w:rsid w:val="35C87C31"/>
    <w:rsid w:val="36F32387"/>
    <w:rsid w:val="37D20768"/>
    <w:rsid w:val="38E06A54"/>
    <w:rsid w:val="3B375FAF"/>
    <w:rsid w:val="3C24279F"/>
    <w:rsid w:val="3D2D1CC0"/>
    <w:rsid w:val="3E815DF7"/>
    <w:rsid w:val="3F4E1F81"/>
    <w:rsid w:val="40881AD1"/>
    <w:rsid w:val="42747B70"/>
    <w:rsid w:val="43912102"/>
    <w:rsid w:val="4AA6626E"/>
    <w:rsid w:val="4B9358B1"/>
    <w:rsid w:val="4D884C90"/>
    <w:rsid w:val="4DDA7F28"/>
    <w:rsid w:val="4EA349A8"/>
    <w:rsid w:val="4EBD0353"/>
    <w:rsid w:val="51611E72"/>
    <w:rsid w:val="52B14C4A"/>
    <w:rsid w:val="53730875"/>
    <w:rsid w:val="562378C9"/>
    <w:rsid w:val="57F30490"/>
    <w:rsid w:val="5B7F28A6"/>
    <w:rsid w:val="5E2F7341"/>
    <w:rsid w:val="5EA44631"/>
    <w:rsid w:val="5F1D2307"/>
    <w:rsid w:val="5F8E6560"/>
    <w:rsid w:val="6114459A"/>
    <w:rsid w:val="63D07DA6"/>
    <w:rsid w:val="68533DCF"/>
    <w:rsid w:val="68924B73"/>
    <w:rsid w:val="69485684"/>
    <w:rsid w:val="69F60678"/>
    <w:rsid w:val="6C531151"/>
    <w:rsid w:val="6CCD67A6"/>
    <w:rsid w:val="6E407167"/>
    <w:rsid w:val="6F1F0E1C"/>
    <w:rsid w:val="727A5054"/>
    <w:rsid w:val="72821FBC"/>
    <w:rsid w:val="730A4C04"/>
    <w:rsid w:val="77B9772F"/>
    <w:rsid w:val="789B3438"/>
    <w:rsid w:val="79E24B4D"/>
    <w:rsid w:val="7DA403EC"/>
  </w:rsids>
  <m:mathPr>
    <m:mathFont m:val="Cambria Math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 w:semiHidden="0"/>
    <w:lsdException w:name="toa heading"/>
    <w:lsdException w:name="List" w:semiHidden="0" w:qFormat="1"/>
    <w:lsdException w:name="List Bullet" w:semiHidden="0"/>
    <w:lsdException w:name="List Number" w:semiHidden="0"/>
    <w:lsdException w:name="List 2" w:semiHidden="0"/>
    <w:lsdException w:name="List 3" w:semiHidden="0"/>
    <w:lsdException w:name="List 4"/>
    <w:lsdException w:name="List 5"/>
    <w:lsdException w:name="List Bullet 2" w:semiHidden="0"/>
    <w:lsdException w:name="List Bullet 3" w:semiHidden="0"/>
    <w:lsdException w:name="List Bullet 4"/>
    <w:lsdException w:name="List Bullet 5"/>
    <w:lsdException w:name="List Number 2" w:semiHidden="0"/>
    <w:lsdException w:name="List Number 3" w:semiHidden="0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/>
    <w:lsdException w:name="Body Text Indent"/>
    <w:lsdException w:name="List Continue" w:semiHidden="0"/>
    <w:lsdException w:name="List Continue 2" w:semiHidden="0"/>
    <w:lsdException w:name="List Continue 3" w:semiHidden="0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 w:semiHidden="0" w:qFormat="1"/>
    <w:lsdException w:name="Body Text 3" w:semiHidden="0" w:qFormat="1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 w:qFormat="1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200" w:line="276" w:lineRule="auto"/>
    </w:pPr>
    <w:rPr>
      <w:rFonts w:ascii="微软雅黑" w:eastAsia="微软雅黑" w:hAnsi="微软雅黑" w:cstheme="minorBidi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54061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Macro">
    <w:name w:val="macro"/>
    <w:link w:val="MacroTextChar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List3">
    <w:name w:val="List 3"/>
    <w:basedOn w:val="Normal"/>
    <w:uiPriority w:val="99"/>
    <w:unhideWhenUsed/>
    <w:pPr>
      <w:ind w:left="1080" w:hanging="360"/>
      <w:contextualSpacing/>
    </w:pPr>
  </w:style>
  <w:style w:type="paragraph" w:styleId="ListNumber2">
    <w:name w:val="List Number 2"/>
    <w:basedOn w:val="Normal"/>
    <w:uiPriority w:val="99"/>
    <w:unhideWhenUsed/>
    <w:pPr>
      <w:numPr>
        <w:ilvl w:val="0"/>
        <w:numId w:val="1"/>
      </w:numPr>
      <w:contextualSpacing/>
    </w:pPr>
  </w:style>
  <w:style w:type="paragraph" w:styleId="ListNumber">
    <w:name w:val="List Number"/>
    <w:basedOn w:val="Normal"/>
    <w:uiPriority w:val="99"/>
    <w:unhideWhenUsed/>
    <w:pPr>
      <w:numPr>
        <w:ilvl w:val="0"/>
        <w:numId w:val="2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ListBullet">
    <w:name w:val="List Bullet"/>
    <w:basedOn w:val="Normal"/>
    <w:uiPriority w:val="99"/>
    <w:unhideWhenUsed/>
    <w:pPr>
      <w:numPr>
        <w:ilvl w:val="0"/>
        <w:numId w:val="3"/>
      </w:numPr>
      <w:contextualSpacing/>
    </w:pPr>
  </w:style>
  <w:style w:type="paragraph" w:styleId="BodyText3">
    <w:name w:val="Body Text 3"/>
    <w:basedOn w:val="Normal"/>
    <w:link w:val="BodyText3Char"/>
    <w:uiPriority w:val="99"/>
    <w:unhideWhenUsed/>
    <w:qFormat/>
    <w:pPr>
      <w:spacing w:after="120"/>
    </w:pPr>
    <w:rPr>
      <w:sz w:val="16"/>
      <w:szCs w:val="16"/>
    </w:rPr>
  </w:style>
  <w:style w:type="paragraph" w:styleId="ListBullet3">
    <w:name w:val="List Bullet 3"/>
    <w:basedOn w:val="Normal"/>
    <w:uiPriority w:val="99"/>
    <w:unhideWhenUsed/>
    <w:pPr>
      <w:numPr>
        <w:ilvl w:val="0"/>
        <w:numId w:val="4"/>
      </w:numPr>
      <w:contextualSpacing/>
    </w:pPr>
  </w:style>
  <w:style w:type="paragraph" w:styleId="BodyText">
    <w:name w:val="Body Text"/>
    <w:basedOn w:val="Normal"/>
    <w:link w:val="BodyTextChar"/>
    <w:uiPriority w:val="99"/>
    <w:unhideWhenUsed/>
    <w:pPr>
      <w:spacing w:after="120"/>
    </w:pPr>
  </w:style>
  <w:style w:type="paragraph" w:styleId="ListNumber3">
    <w:name w:val="List Number 3"/>
    <w:basedOn w:val="Normal"/>
    <w:uiPriority w:val="99"/>
    <w:unhideWhenUsed/>
    <w:pPr>
      <w:numPr>
        <w:ilvl w:val="0"/>
        <w:numId w:val="5"/>
      </w:numPr>
      <w:contextualSpacing/>
    </w:pPr>
  </w:style>
  <w:style w:type="paragraph" w:styleId="List2">
    <w:name w:val="List 2"/>
    <w:basedOn w:val="Normal"/>
    <w:uiPriority w:val="99"/>
    <w:unhideWhenUsed/>
    <w:pPr>
      <w:ind w:left="720" w:hanging="360"/>
      <w:contextualSpacing/>
    </w:pPr>
  </w:style>
  <w:style w:type="paragraph" w:styleId="ListContinue">
    <w:name w:val="List Continue"/>
    <w:basedOn w:val="Normal"/>
    <w:uiPriority w:val="99"/>
    <w:unhideWhenUsed/>
    <w:pPr>
      <w:spacing w:after="120"/>
      <w:ind w:left="360"/>
      <w:contextualSpacing/>
    </w:pPr>
  </w:style>
  <w:style w:type="paragraph" w:styleId="ListBullet2">
    <w:name w:val="List Bullet 2"/>
    <w:basedOn w:val="Normal"/>
    <w:uiPriority w:val="99"/>
    <w:unhideWhenUsed/>
    <w:pPr>
      <w:numPr>
        <w:ilvl w:val="0"/>
        <w:numId w:val="6"/>
      </w:numPr>
      <w:contextualSpacing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List">
    <w:name w:val="List"/>
    <w:basedOn w:val="Normal"/>
    <w:uiPriority w:val="99"/>
    <w:unhideWhenUsed/>
    <w:qFormat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unhideWhenUsed/>
    <w:qFormat/>
    <w:pPr>
      <w:spacing w:after="120" w:line="480" w:lineRule="auto"/>
    </w:pPr>
  </w:style>
  <w:style w:type="paragraph" w:styleId="ListContinue2">
    <w:name w:val="List Continue 2"/>
    <w:basedOn w:val="Normal"/>
    <w:uiPriority w:val="99"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pPr>
      <w:spacing w:after="120"/>
      <w:ind w:left="108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LightShadingAccent1">
    <w:name w:val="Light Shading Accent 1"/>
    <w:basedOn w:val="TableNormal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">
    <w:name w:val="Light Shading Accent 2"/>
    <w:basedOn w:val="TableNormal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LightShadingAccent3">
    <w:name w:val="Light Shading Accent 3"/>
    <w:basedOn w:val="TableNormal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">
    <w:name w:val="Light Shading Accent 4"/>
    <w:basedOn w:val="TableNormal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">
    <w:name w:val="Light Shading Accent 5"/>
    <w:basedOn w:val="TableNormal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LightShadingAccent6">
    <w:name w:val="Light Shading Accent 6"/>
    <w:basedOn w:val="TableNormal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LightList">
    <w:name w:val="Light List"/>
    <w:basedOn w:val="TableNormal"/>
    <w:uiPriority w:val="61"/>
    <w:pPr>
      <w:spacing w:after="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Accent1">
    <w:name w:val="Light List Accent 1"/>
    <w:basedOn w:val="TableNormal"/>
    <w:uiPriority w:val="61"/>
    <w:pPr>
      <w:spacing w:after="0" w:line="240" w:lineRule="auto"/>
    </w:p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">
    <w:name w:val="Light List Accent 2"/>
    <w:basedOn w:val="TableNormal"/>
    <w:uiPriority w:val="61"/>
    <w:pPr>
      <w:spacing w:after="0" w:line="240" w:lineRule="auto"/>
    </w:p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">
    <w:name w:val="Light List Accent 3"/>
    <w:basedOn w:val="TableNormal"/>
    <w:uiPriority w:val="61"/>
    <w:pPr>
      <w:spacing w:after="0" w:line="240" w:lineRule="auto"/>
    </w:p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">
    <w:name w:val="Light List Accent 4"/>
    <w:basedOn w:val="TableNormal"/>
    <w:uiPriority w:val="61"/>
    <w:pPr>
      <w:spacing w:after="0" w:line="240" w:lineRule="auto"/>
    </w:p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">
    <w:name w:val="Light List Accent 5"/>
    <w:basedOn w:val="TableNormal"/>
    <w:uiPriority w:val="61"/>
    <w:pPr>
      <w:spacing w:after="0" w:line="240" w:lineRule="auto"/>
    </w:p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">
    <w:name w:val="Light List Accent 6"/>
    <w:basedOn w:val="TableNormal"/>
    <w:uiPriority w:val="61"/>
    <w:pPr>
      <w:spacing w:after="0" w:line="240" w:lineRule="auto"/>
    </w:p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pPr>
      <w:spacing w:after="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LightGridAccent1">
    <w:name w:val="Light Grid Accent 1"/>
    <w:basedOn w:val="TableNormal"/>
    <w:uiPriority w:val="62"/>
    <w:pPr>
      <w:spacing w:after="0" w:line="240" w:lineRule="auto"/>
    </w:p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styleId="LightGridAccent2">
    <w:name w:val="Light Grid Accent 2"/>
    <w:basedOn w:val="TableNormal"/>
    <w:uiPriority w:val="62"/>
    <w:pPr>
      <w:spacing w:after="0" w:line="240" w:lineRule="auto"/>
    </w:p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</w:tcPr>
    </w:tblStylePr>
  </w:style>
  <w:style w:type="table" w:styleId="LightGridAccent3">
    <w:name w:val="Light Grid Accent 3"/>
    <w:basedOn w:val="TableNormal"/>
    <w:uiPriority w:val="62"/>
    <w:pPr>
      <w:spacing w:after="0" w:line="240" w:lineRule="auto"/>
    </w:p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</w:tcPr>
    </w:tblStylePr>
  </w:style>
  <w:style w:type="table" w:styleId="LightGridAccent4">
    <w:name w:val="Light Grid Accent 4"/>
    <w:basedOn w:val="TableNormal"/>
    <w:uiPriority w:val="62"/>
    <w:pPr>
      <w:spacing w:after="0" w:line="240" w:lineRule="auto"/>
    </w:p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</w:tcPr>
    </w:tblStylePr>
  </w:style>
  <w:style w:type="table" w:styleId="LightGridAccent5">
    <w:name w:val="Light Grid Accent 5"/>
    <w:basedOn w:val="TableNormal"/>
    <w:uiPriority w:val="62"/>
    <w:pPr>
      <w:spacing w:after="0" w:line="240" w:lineRule="auto"/>
    </w:p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LightGridAccent6">
    <w:name w:val="Light Grid Accent 6"/>
    <w:basedOn w:val="TableNormal"/>
    <w:uiPriority w:val="62"/>
    <w:pPr>
      <w:spacing w:after="0" w:line="240" w:lineRule="auto"/>
    </w:p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table" w:styleId="MediumShading1">
    <w:name w:val="Medium Shading 1"/>
    <w:basedOn w:val="TableNormal"/>
    <w:uiPriority w:val="63"/>
    <w:pPr>
      <w:spacing w:after="0" w:line="240" w:lineRule="auto"/>
    </w:pPr>
    <w:tblPr>
      <w:tblBorders>
        <w:top w:val="single" w:sz="8" w:space="0" w:color="3F3F3F" w:themeColor="text1" w:themeTint="BF"/>
        <w:left w:val="single" w:sz="8" w:space="0" w:color="3F3F3F" w:themeColor="text1" w:themeTint="BF"/>
        <w:bottom w:val="single" w:sz="8" w:space="0" w:color="3F3F3F" w:themeColor="text1" w:themeTint="BF"/>
        <w:right w:val="single" w:sz="8" w:space="0" w:color="3F3F3F" w:themeColor="text1" w:themeTint="BF"/>
        <w:insideH w:val="single" w:sz="8" w:space="0" w:color="3F3F3F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3F3F3F" w:themeColor="text1" w:themeTint="BF"/>
          <w:left w:val="single" w:sz="8" w:space="0" w:color="3F3F3F" w:themeColor="text1" w:themeTint="BF"/>
          <w:bottom w:val="single" w:sz="8" w:space="0" w:color="3F3F3F" w:themeColor="text1" w:themeTint="BF"/>
          <w:right w:val="single" w:sz="8" w:space="0" w:color="3F3F3F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F3F3F" w:themeColor="text1" w:themeTint="BF"/>
          <w:left w:val="single" w:sz="8" w:space="0" w:color="3F3F3F" w:themeColor="text1" w:themeTint="BF"/>
          <w:bottom w:val="single" w:sz="8" w:space="0" w:color="3F3F3F" w:themeColor="text1" w:themeTint="BF"/>
          <w:right w:val="single" w:sz="8" w:space="0" w:color="3F3F3F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pPr>
      <w:spacing w:after="0" w:line="240" w:lineRule="auto"/>
    </w:pPr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pPr>
      <w:spacing w:after="0" w:line="240" w:lineRule="auto"/>
    </w:pPr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pPr>
      <w:spacing w:after="0" w:line="240" w:lineRule="auto"/>
    </w:pPr>
    <w:tblPr>
      <w:tblBorders>
        <w:top w:val="single" w:sz="8" w:space="0" w:color="B4CC82" w:themeColor="accent3" w:themeTint="BF"/>
        <w:left w:val="single" w:sz="8" w:space="0" w:color="B4CC82" w:themeColor="accent3" w:themeTint="BF"/>
        <w:bottom w:val="single" w:sz="8" w:space="0" w:color="B4CC82" w:themeColor="accent3" w:themeTint="BF"/>
        <w:right w:val="single" w:sz="8" w:space="0" w:color="B4CC82" w:themeColor="accent3" w:themeTint="BF"/>
        <w:insideH w:val="single" w:sz="8" w:space="0" w:color="B4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B4CC82" w:themeColor="accent3" w:themeTint="BF"/>
          <w:left w:val="single" w:sz="8" w:space="0" w:color="B4CC82" w:themeColor="accent3" w:themeTint="BF"/>
          <w:bottom w:val="single" w:sz="8" w:space="0" w:color="B4CC82" w:themeColor="accent3" w:themeTint="BF"/>
          <w:right w:val="single" w:sz="8" w:space="0" w:color="B4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CC82" w:themeColor="accent3" w:themeTint="BF"/>
          <w:left w:val="single" w:sz="8" w:space="0" w:color="B4CC82" w:themeColor="accent3" w:themeTint="BF"/>
          <w:bottom w:val="single" w:sz="8" w:space="0" w:color="B4CC82" w:themeColor="accent3" w:themeTint="BF"/>
          <w:right w:val="single" w:sz="8" w:space="0" w:color="B4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pPr>
      <w:spacing w:after="0" w:line="240" w:lineRule="auto"/>
    </w:pPr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pPr>
      <w:spacing w:after="0" w:line="240" w:lineRule="auto"/>
    </w:pPr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pPr>
      <w:spacing w:after="0" w:line="240" w:lineRule="auto"/>
    </w:pPr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qFormat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MediumList1Accent1">
    <w:name w:val="Medium List 1 Accent 1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Accent2">
    <w:name w:val="Medium List 1 Accent 2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MediumList1Accent3">
    <w:name w:val="Medium List 1 Accent 3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Accent4">
    <w:name w:val="Medium List 1 Accent 4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Accent5">
    <w:name w:val="Medium List 1 Accent 5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MediumList1Accent6">
    <w:name w:val="Medium List 1 Accent 6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MediumList2">
    <w:name w:val="Medium Lis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pPr>
      <w:spacing w:after="0" w:line="240" w:lineRule="auto"/>
    </w:pPr>
    <w:tblPr>
      <w:tblBorders>
        <w:top w:val="single" w:sz="8" w:space="0" w:color="3F3F3F" w:themeColor="text1" w:themeTint="BF"/>
        <w:left w:val="single" w:sz="8" w:space="0" w:color="3F3F3F" w:themeColor="text1" w:themeTint="BF"/>
        <w:bottom w:val="single" w:sz="8" w:space="0" w:color="3F3F3F" w:themeColor="text1" w:themeTint="BF"/>
        <w:right w:val="single" w:sz="8" w:space="0" w:color="3F3F3F" w:themeColor="text1" w:themeTint="BF"/>
        <w:insideH w:val="single" w:sz="8" w:space="0" w:color="3F3F3F" w:themeColor="text1" w:themeTint="BF"/>
        <w:insideV w:val="single" w:sz="8" w:space="0" w:color="3F3F3F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F3F3F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MediumGrid1Accent1">
    <w:name w:val="Medium Grid 1 Accent 1"/>
    <w:basedOn w:val="TableNormal"/>
    <w:uiPriority w:val="67"/>
    <w:pPr>
      <w:spacing w:after="0" w:line="240" w:lineRule="auto"/>
    </w:pPr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MediumGrid1Accent2">
    <w:name w:val="Medium Grid 1 Accent 2"/>
    <w:basedOn w:val="TableNormal"/>
    <w:uiPriority w:val="67"/>
    <w:pPr>
      <w:spacing w:after="0" w:line="240" w:lineRule="auto"/>
    </w:pPr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Accent3">
    <w:name w:val="Medium Grid 1 Accent 3"/>
    <w:basedOn w:val="TableNormal"/>
    <w:uiPriority w:val="67"/>
    <w:pPr>
      <w:spacing w:after="0" w:line="240" w:lineRule="auto"/>
    </w:pPr>
    <w:tblPr>
      <w:tblBorders>
        <w:top w:val="single" w:sz="8" w:space="0" w:color="B4CC82" w:themeColor="accent3" w:themeTint="BF"/>
        <w:left w:val="single" w:sz="8" w:space="0" w:color="B4CC82" w:themeColor="accent3" w:themeTint="BF"/>
        <w:bottom w:val="single" w:sz="8" w:space="0" w:color="B4CC82" w:themeColor="accent3" w:themeTint="BF"/>
        <w:right w:val="single" w:sz="8" w:space="0" w:color="B4CC82" w:themeColor="accent3" w:themeTint="BF"/>
        <w:insideH w:val="single" w:sz="8" w:space="0" w:color="B4CC82" w:themeColor="accent3" w:themeTint="BF"/>
        <w:insideV w:val="single" w:sz="8" w:space="0" w:color="B4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4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Accent4">
    <w:name w:val="Medium Grid 1 Accent 4"/>
    <w:basedOn w:val="TableNormal"/>
    <w:uiPriority w:val="67"/>
    <w:pPr>
      <w:spacing w:after="0" w:line="240" w:lineRule="auto"/>
    </w:pPr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Accent5">
    <w:name w:val="Medium Grid 1 Accent 5"/>
    <w:basedOn w:val="TableNormal"/>
    <w:uiPriority w:val="67"/>
    <w:pPr>
      <w:spacing w:after="0" w:line="240" w:lineRule="auto"/>
    </w:pPr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Accent6">
    <w:name w:val="Medium Grid 1 Accent 6"/>
    <w:basedOn w:val="TableNormal"/>
    <w:uiPriority w:val="67"/>
    <w:pPr>
      <w:spacing w:after="0" w:line="240" w:lineRule="auto"/>
    </w:pPr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1">
    <w:name w:val="Medium Grid 2 Accent 1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2">
    <w:name w:val="Medium Grid 2 Accent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3">
    <w:name w:val="Medium Grid 2 Accent 3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4">
    <w:name w:val="Medium Grid 2 Accent 4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5">
    <w:name w:val="Medium Grid 2 Accent 5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6">
    <w:name w:val="Medium Grid 2 Accent 6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7F7F7F" w:themeFill="text1" w:themeFillTint="7F"/>
      </w:tcPr>
    </w:tblStylePr>
  </w:style>
  <w:style w:type="table" w:styleId="MediumGrid3Accent1">
    <w:name w:val="Medium Grid 3 Accent 1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C0DE" w:themeFill="accent1" w:themeFillTint="7F"/>
      </w:tcPr>
    </w:tblStylePr>
  </w:style>
  <w:style w:type="table" w:styleId="MediumGrid3Accent2">
    <w:name w:val="Medium Grid 3 Accent 2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FA7A6" w:themeFill="accent2" w:themeFillTint="7F"/>
      </w:tcPr>
    </w:tblStylePr>
  </w:style>
  <w:style w:type="table" w:styleId="MediumGrid3Accent3">
    <w:name w:val="Medium Grid 3 Accent 3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</w:style>
  <w:style w:type="table" w:styleId="MediumGrid3Accent4">
    <w:name w:val="Medium Grid 3 Accent 4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FB1D0" w:themeFill="accent4" w:themeFillTint="7F"/>
      </w:tcPr>
    </w:tblStylePr>
  </w:style>
  <w:style w:type="table" w:styleId="MediumGrid3Accent5">
    <w:name w:val="Medium Grid 3 Accent 5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5D5E2" w:themeFill="accent5" w:themeFillTint="7F"/>
      </w:tcPr>
    </w:tblStylePr>
  </w:style>
  <w:style w:type="table" w:styleId="MediumGrid3Accent6">
    <w:name w:val="Medium Grid 3 Accent 6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Accent1">
    <w:name w:val="Dark List Accent 1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DarkListAccent2">
    <w:name w:val="Dark List Accent 2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DarkListAccent3">
    <w:name w:val="Dark List Accent 3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Accent4">
    <w:name w:val="Dark List Accent 4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Accent5">
    <w:name w:val="Dark List Accent 5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Accent6">
    <w:name w:val="Dark List Accent 6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ColorfulShading">
    <w:name w:val="Colorful Shading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1">
    <w:name w:val="Colorful Shading Accent 1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2">
    <w:name w:val="Colorful Shading Accent 2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3">
    <w:name w:val="Colorful Shading Accent 3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Accent4">
    <w:name w:val="Colorful Shading Accent 4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5">
    <w:name w:val="Colorful Shading Accent 5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6">
    <w:name w:val="Colorful Shading Accent 6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List">
    <w:name w:val="Colorful List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Accent1">
    <w:name w:val="Colorful List Accent 1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Accent2">
    <w:name w:val="Colorful List Accent 2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Accent3">
    <w:name w:val="Colorful List Accent 3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Accent4">
    <w:name w:val="Colorful List Accent 4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Accent5">
    <w:name w:val="Colorful List Accent 5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Accent6">
    <w:name w:val="Colorful List Accent 6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ColorfulGridAccent1">
    <w:name w:val="Colorful Grid Accent 1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ColorfulGridAccent2">
    <w:name w:val="Colorful Grid Accent 2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Accent3">
    <w:name w:val="Colorful Grid Accent 3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Accent4">
    <w:name w:val="Colorful Grid Accent 4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Accent5">
    <w:name w:val="Colorful Grid Accent 5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Accent6">
    <w:name w:val="Colorful Grid Accent 6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NoSpacing">
    <w:name w:val="No Spacing"/>
    <w:uiPriority w:val="1"/>
    <w:qFormat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uiPriority w:val="99"/>
  </w:style>
  <w:style w:type="character" w:customStyle="1" w:styleId="BodyText2Char">
    <w:name w:val="Body Text 2 Char"/>
    <w:basedOn w:val="DefaultParagraphFont"/>
    <w:link w:val="BodyText2"/>
    <w:uiPriority w:val="99"/>
  </w:style>
  <w:style w:type="character" w:customStyle="1" w:styleId="BodyText3Char">
    <w:name w:val="Body Text 3 Char"/>
    <w:basedOn w:val="DefaultParagraphFont"/>
    <w:link w:val="BodyText3"/>
    <w:uiPriority w:val="99"/>
    <w:qFormat/>
    <w:rPr>
      <w:sz w:val="16"/>
      <w:szCs w:val="16"/>
    </w:rPr>
  </w:style>
  <w:style w:type="character" w:customStyle="1" w:styleId="MacroTextChar">
    <w:name w:val="Macro Text Char"/>
    <w:basedOn w:val="DefaultParagraphFont"/>
    <w:link w:val="Macro"/>
    <w:uiPriority w:val="99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54061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5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SubtleEmphasis">
    <w:name w:val="Subtle Emphasis"/>
    <w:basedOn w:val="DefaultParagraphFont"/>
    <w:uiPriority w:val="19"/>
    <w:qFormat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customStyle="1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爱拼才会赢</cp:lastModifiedBy>
  <cp:revision>1</cp:revision>
  <dcterms:created xsi:type="dcterms:W3CDTF">2013-12-23T23:15:00Z</dcterms:created>
  <dcterms:modified xsi:type="dcterms:W3CDTF">2020-06-04T10:32:27Z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