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spacing w:before="528" w:after="0" w:line="240" w:lineRule="auto"/>
        <w:ind w:left="1950" w:right="0" w:firstLine="0"/>
        <w:jc w:val="left"/>
        <w:textAlignment w:val="auto"/>
        <w:rPr>
          <w:rFonts w:hint="default" w:ascii="黑体" w:hAnsi="黑体" w:eastAsia="黑体" w:cs="黑体"/>
          <w:position w:val="-1"/>
          <w:sz w:val="28"/>
        </w:rPr>
      </w:pPr>
      <w:r>
        <w:rPr>
          <w:rFonts w:hint="default" w:ascii="Times New Roman" w:hAnsi="Times New Roman" w:eastAsia="Times New Roman" w:cs="Times New Roman"/>
          <w:sz w:val="28"/>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10947400</wp:posOffset>
            </wp:positionV>
            <wp:extent cx="381000" cy="4572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381000" cy="457200"/>
                    </a:xfrm>
                    <a:prstGeom prst="rect">
                      <a:avLst/>
                    </a:prstGeom>
                  </pic:spPr>
                </pic:pic>
              </a:graphicData>
            </a:graphic>
          </wp:anchor>
        </w:drawing>
      </w:r>
      <w:r>
        <w:rPr>
          <w:rFonts w:hint="default" w:ascii="Times New Roman" w:hAnsi="Times New Roman" w:eastAsia="Times New Roman" w:cs="Times New Roman"/>
          <w:sz w:val="28"/>
        </w:rPr>
        <w:t>2</w:t>
      </w:r>
      <w:r>
        <w:rPr>
          <w:rFonts w:hint="default" w:ascii="Times New Roman" w:hAnsi="Times New Roman" w:eastAsia="Times New Roman" w:cs="Times New Roman"/>
          <w:spacing w:val="-1"/>
          <w:sz w:val="28"/>
        </w:rPr>
        <w:t>02</w:t>
      </w:r>
      <w:r>
        <w:rPr>
          <w:rFonts w:hint="default" w:ascii="Times New Roman" w:hAnsi="Times New Roman" w:eastAsia="Times New Roman" w:cs="Times New Roman"/>
          <w:sz w:val="28"/>
        </w:rPr>
        <w:t>2</w:t>
      </w:r>
      <w:r>
        <w:rPr>
          <w:rFonts w:hint="default" w:ascii="Times New Roman" w:hAnsi="Times New Roman" w:eastAsia="Times New Roman" w:cs="Times New Roman"/>
          <w:spacing w:val="-1"/>
          <w:sz w:val="28"/>
        </w:rPr>
        <w:t xml:space="preserve"> </w:t>
      </w:r>
      <w:r>
        <w:rPr>
          <w:rFonts w:hint="default" w:ascii="黑体" w:hAnsi="黑体" w:eastAsia="黑体" w:cs="黑体"/>
          <w:position w:val="-1"/>
          <w:sz w:val="28"/>
        </w:rPr>
        <w:t>学</w:t>
      </w:r>
      <w:r>
        <w:rPr>
          <w:rFonts w:hint="default" w:ascii="黑体" w:hAnsi="黑体" w:eastAsia="黑体" w:cs="黑体"/>
          <w:spacing w:val="-1"/>
          <w:position w:val="-1"/>
          <w:sz w:val="28"/>
        </w:rPr>
        <w:t>年</w:t>
      </w:r>
      <w:bookmarkStart w:id="0" w:name="_GoBack"/>
      <w:bookmarkEnd w:id="0"/>
      <w:r>
        <w:rPr>
          <w:rFonts w:hint="default" w:ascii="黑体" w:hAnsi="黑体" w:eastAsia="黑体" w:cs="黑体"/>
          <w:position w:val="-1"/>
          <w:sz w:val="28"/>
        </w:rPr>
        <w:t>第一</w:t>
      </w:r>
      <w:r>
        <w:rPr>
          <w:rFonts w:hint="default" w:ascii="黑体" w:hAnsi="黑体" w:eastAsia="黑体" w:cs="黑体"/>
          <w:spacing w:val="-1"/>
          <w:position w:val="-1"/>
          <w:sz w:val="28"/>
        </w:rPr>
        <w:t>学</w:t>
      </w:r>
      <w:r>
        <w:rPr>
          <w:rFonts w:hint="default" w:ascii="黑体" w:hAnsi="黑体" w:eastAsia="黑体" w:cs="黑体"/>
          <w:position w:val="-1"/>
          <w:sz w:val="28"/>
        </w:rPr>
        <w:t>期温</w:t>
      </w:r>
      <w:r>
        <w:rPr>
          <w:rFonts w:hint="default" w:ascii="黑体" w:hAnsi="黑体" w:eastAsia="黑体" w:cs="黑体"/>
          <w:spacing w:val="-1"/>
          <w:position w:val="-1"/>
          <w:sz w:val="28"/>
        </w:rPr>
        <w:t>州</w:t>
      </w:r>
      <w:r>
        <w:rPr>
          <w:rFonts w:hint="default" w:ascii="黑体" w:hAnsi="黑体" w:eastAsia="黑体" w:cs="黑体"/>
          <w:position w:val="-1"/>
          <w:sz w:val="28"/>
        </w:rPr>
        <w:t>新力</w:t>
      </w:r>
      <w:r>
        <w:rPr>
          <w:rFonts w:hint="default" w:ascii="黑体" w:hAnsi="黑体" w:eastAsia="黑体" w:cs="黑体"/>
          <w:spacing w:val="-1"/>
          <w:position w:val="-1"/>
          <w:sz w:val="28"/>
        </w:rPr>
        <w:t>量</w:t>
      </w:r>
      <w:r>
        <w:rPr>
          <w:rFonts w:hint="default" w:ascii="黑体" w:hAnsi="黑体" w:eastAsia="黑体" w:cs="黑体"/>
          <w:position w:val="-1"/>
          <w:sz w:val="28"/>
        </w:rPr>
        <w:t>联盟期中联考</w:t>
      </w:r>
    </w:p>
    <w:p>
      <w:pPr>
        <w:autoSpaceDE w:val="0"/>
        <w:autoSpaceDN w:val="0"/>
        <w:snapToGrid w:val="0"/>
        <w:spacing w:before="358" w:after="0" w:line="350" w:lineRule="exact"/>
        <w:ind w:left="2691" w:right="0" w:firstLine="0"/>
        <w:jc w:val="left"/>
        <w:textAlignment w:val="auto"/>
        <w:rPr>
          <w:rFonts w:hint="default" w:ascii="黑体" w:hAnsi="黑体" w:eastAsia="黑体" w:cs="黑体"/>
          <w:sz w:val="28"/>
        </w:rPr>
      </w:pPr>
      <w:r>
        <w:rPr>
          <w:rFonts w:hint="default" w:ascii="黑体" w:hAnsi="黑体" w:eastAsia="黑体" w:cs="黑体"/>
          <w:position w:val="-1"/>
          <w:sz w:val="28"/>
        </w:rPr>
        <w:t>高二年</w:t>
      </w:r>
      <w:r>
        <w:rPr>
          <w:rFonts w:hint="default" w:ascii="黑体" w:hAnsi="黑体" w:eastAsia="黑体" w:cs="黑体"/>
          <w:spacing w:val="-3"/>
          <w:sz w:val="28"/>
        </w:rPr>
        <w:t>级</w:t>
      </w:r>
      <w:r>
        <w:rPr>
          <w:rFonts w:hint="default" w:ascii="黑体" w:hAnsi="黑体" w:eastAsia="黑体" w:cs="黑体"/>
          <w:sz w:val="28"/>
        </w:rPr>
        <w:t>英语</w:t>
      </w:r>
      <w:r>
        <w:rPr>
          <w:rFonts w:hint="default" w:ascii="黑体" w:hAnsi="黑体" w:eastAsia="黑体" w:cs="黑体"/>
          <w:spacing w:val="-3"/>
          <w:sz w:val="28"/>
        </w:rPr>
        <w:t>学</w:t>
      </w:r>
      <w:r>
        <w:rPr>
          <w:rFonts w:hint="default" w:ascii="黑体" w:hAnsi="黑体" w:eastAsia="黑体" w:cs="黑体"/>
          <w:sz w:val="28"/>
        </w:rPr>
        <w:t>科</w:t>
      </w:r>
      <w:r>
        <w:rPr>
          <w:rFonts w:hint="default" w:ascii="黑体" w:hAnsi="黑体" w:eastAsia="黑体" w:cs="黑体"/>
          <w:spacing w:val="76"/>
          <w:sz w:val="28"/>
        </w:rPr>
        <w:t xml:space="preserve"> </w:t>
      </w:r>
      <w:r>
        <w:rPr>
          <w:rFonts w:hint="default" w:ascii="黑体" w:hAnsi="黑体" w:eastAsia="黑体" w:cs="黑体"/>
          <w:sz w:val="28"/>
        </w:rPr>
        <w:t>试题</w:t>
      </w:r>
    </w:p>
    <w:p>
      <w:pPr>
        <w:autoSpaceDE w:val="0"/>
        <w:autoSpaceDN w:val="0"/>
        <w:snapToGrid w:val="0"/>
        <w:spacing w:before="278" w:after="0" w:line="300" w:lineRule="exact"/>
        <w:ind w:left="1851" w:right="0" w:firstLine="0"/>
        <w:jc w:val="left"/>
        <w:textAlignment w:val="auto"/>
        <w:rPr>
          <w:rFonts w:hint="default" w:ascii="黑体" w:hAnsi="黑体" w:eastAsia="黑体" w:cs="黑体"/>
        </w:rPr>
      </w:pPr>
      <w:r>
        <w:rPr>
          <w:rFonts w:hint="default" w:ascii="黑体" w:hAnsi="黑体" w:eastAsia="黑体" w:cs="黑体"/>
        </w:rPr>
        <w:t>命题：江南中学</w:t>
      </w:r>
      <w:r>
        <w:rPr>
          <w:rFonts w:hint="default" w:ascii="黑体" w:hAnsi="黑体" w:eastAsia="黑体" w:cs="黑体"/>
          <w:spacing w:val="540"/>
        </w:rPr>
        <w:t xml:space="preserve"> </w:t>
      </w:r>
      <w:r>
        <w:rPr>
          <w:rFonts w:hint="default" w:ascii="黑体" w:hAnsi="黑体" w:eastAsia="黑体" w:cs="黑体"/>
        </w:rPr>
        <w:t>磨题：金乡高中</w:t>
      </w:r>
    </w:p>
    <w:p>
      <w:pPr>
        <w:autoSpaceDE w:val="0"/>
        <w:autoSpaceDN w:val="0"/>
        <w:snapToGrid w:val="0"/>
        <w:spacing w:before="30" w:after="0" w:line="263" w:lineRule="exact"/>
        <w:ind w:left="332" w:right="0" w:firstLine="0"/>
        <w:jc w:val="left"/>
        <w:textAlignment w:val="auto"/>
        <w:rPr>
          <w:rFonts w:hint="default" w:ascii="宋体" w:hAnsi="宋体" w:eastAsia="宋体" w:cs="宋体"/>
          <w:sz w:val="21"/>
        </w:rPr>
      </w:pPr>
      <w:r>
        <w:rPr>
          <w:rFonts w:hint="default" w:ascii="宋体" w:hAnsi="宋体" w:eastAsia="宋体" w:cs="宋体"/>
          <w:sz w:val="21"/>
        </w:rPr>
        <w:t>考生须知：</w:t>
      </w:r>
    </w:p>
    <w:p>
      <w:pPr>
        <w:numPr>
          <w:ilvl w:val="0"/>
          <w:numId w:val="1"/>
        </w:numPr>
        <w:autoSpaceDE w:val="0"/>
        <w:autoSpaceDN w:val="0"/>
        <w:snapToGrid w:val="0"/>
        <w:spacing w:before="93" w:after="0" w:line="240" w:lineRule="auto"/>
        <w:ind w:left="692" w:right="0" w:hanging="362"/>
        <w:jc w:val="left"/>
        <w:textAlignment w:val="auto"/>
        <w:rPr>
          <w:rFonts w:hint="default" w:ascii="Times New Roman" w:hAnsi="Times New Roman" w:eastAsia="Times New Roman" w:cs="Times New Roman"/>
          <w:spacing w:val="1"/>
          <w:sz w:val="21"/>
        </w:rPr>
      </w:pPr>
      <w:r>
        <w:rPr>
          <w:rFonts w:hint="default" w:ascii="宋体" w:hAnsi="宋体" w:eastAsia="宋体" w:cs="宋体"/>
          <w:spacing w:val="-10"/>
          <w:sz w:val="21"/>
        </w:rPr>
        <w:t>本试卷</w:t>
      </w:r>
      <w:r>
        <w:rPr>
          <w:rFonts w:hint="default" w:ascii="宋体" w:hAnsi="宋体" w:eastAsia="宋体" w:cs="宋体"/>
          <w:spacing w:val="-9"/>
          <w:sz w:val="21"/>
        </w:rPr>
        <w:t>分</w:t>
      </w:r>
      <w:r>
        <w:rPr>
          <w:rFonts w:hint="default" w:ascii="宋体" w:hAnsi="宋体" w:eastAsia="宋体" w:cs="宋体"/>
          <w:sz w:val="21"/>
        </w:rPr>
        <w:t>第</w:t>
      </w:r>
      <w:r>
        <w:rPr>
          <w:rFonts w:hint="default" w:ascii="宋体" w:hAnsi="宋体" w:eastAsia="宋体" w:cs="宋体"/>
          <w:spacing w:val="-21"/>
          <w:sz w:val="21"/>
        </w:rPr>
        <w:t xml:space="preserve"> </w:t>
      </w:r>
      <w:r>
        <w:rPr>
          <w:rFonts w:hint="default" w:ascii="宋体" w:hAnsi="宋体" w:eastAsia="宋体" w:cs="宋体"/>
          <w:sz w:val="21"/>
        </w:rPr>
        <w:t xml:space="preserve">I </w:t>
      </w:r>
      <w:r>
        <w:rPr>
          <w:rFonts w:hint="default" w:ascii="宋体" w:hAnsi="宋体" w:eastAsia="宋体" w:cs="宋体"/>
          <w:spacing w:val="-4"/>
          <w:sz w:val="21"/>
        </w:rPr>
        <w:t>卷</w:t>
      </w:r>
      <w:r>
        <w:rPr>
          <w:rFonts w:hint="default" w:ascii="宋体" w:hAnsi="宋体" w:eastAsia="宋体" w:cs="宋体"/>
          <w:sz w:val="21"/>
        </w:rPr>
        <w:t>（</w:t>
      </w:r>
      <w:r>
        <w:rPr>
          <w:rFonts w:hint="default" w:ascii="宋体" w:hAnsi="宋体" w:eastAsia="宋体" w:cs="宋体"/>
          <w:spacing w:val="-3"/>
          <w:sz w:val="21"/>
        </w:rPr>
        <w:t>选择题</w:t>
      </w:r>
      <w:r>
        <w:rPr>
          <w:rFonts w:hint="default" w:ascii="宋体" w:hAnsi="宋体" w:eastAsia="宋体" w:cs="宋体"/>
          <w:sz w:val="21"/>
        </w:rPr>
        <w:t>）</w:t>
      </w:r>
      <w:r>
        <w:rPr>
          <w:rFonts w:hint="default" w:ascii="宋体" w:hAnsi="宋体" w:eastAsia="宋体" w:cs="宋体"/>
          <w:spacing w:val="-19"/>
          <w:sz w:val="21"/>
        </w:rPr>
        <w:t>和</w:t>
      </w:r>
      <w:r>
        <w:rPr>
          <w:rFonts w:hint="default" w:ascii="宋体" w:hAnsi="宋体" w:eastAsia="宋体" w:cs="宋体"/>
          <w:spacing w:val="17"/>
          <w:sz w:val="21"/>
        </w:rPr>
        <w:t>第</w:t>
      </w:r>
      <w:r>
        <w:rPr>
          <w:rFonts w:hint="default" w:ascii="宋体" w:hAnsi="宋体" w:eastAsia="宋体" w:cs="宋体"/>
          <w:sz w:val="21"/>
        </w:rPr>
        <w:t xml:space="preserve">II </w:t>
      </w:r>
      <w:r>
        <w:rPr>
          <w:rFonts w:hint="default" w:ascii="宋体" w:hAnsi="宋体" w:eastAsia="宋体" w:cs="宋体"/>
          <w:spacing w:val="-4"/>
          <w:sz w:val="21"/>
        </w:rPr>
        <w:t>卷</w:t>
      </w:r>
      <w:r>
        <w:rPr>
          <w:rFonts w:hint="default" w:ascii="宋体" w:hAnsi="宋体" w:eastAsia="宋体" w:cs="宋体"/>
          <w:sz w:val="21"/>
        </w:rPr>
        <w:t>（</w:t>
      </w:r>
      <w:r>
        <w:rPr>
          <w:rFonts w:hint="default" w:ascii="宋体" w:hAnsi="宋体" w:eastAsia="宋体" w:cs="宋体"/>
          <w:spacing w:val="-3"/>
          <w:sz w:val="21"/>
        </w:rPr>
        <w:t>非选择题</w:t>
      </w:r>
      <w:r>
        <w:rPr>
          <w:rFonts w:hint="default" w:ascii="宋体" w:hAnsi="宋体" w:eastAsia="宋体" w:cs="宋体"/>
          <w:sz w:val="21"/>
        </w:rPr>
        <w:t>）</w:t>
      </w:r>
      <w:r>
        <w:rPr>
          <w:rFonts w:hint="default" w:ascii="宋体" w:hAnsi="宋体" w:eastAsia="宋体" w:cs="宋体"/>
          <w:spacing w:val="-20"/>
          <w:sz w:val="21"/>
        </w:rPr>
        <w:t>，</w:t>
      </w:r>
      <w:r>
        <w:rPr>
          <w:rFonts w:hint="default" w:ascii="宋体" w:hAnsi="宋体" w:eastAsia="宋体" w:cs="宋体"/>
          <w:spacing w:val="17"/>
          <w:sz w:val="21"/>
        </w:rPr>
        <w:t>共</w:t>
      </w:r>
      <w:r>
        <w:rPr>
          <w:rFonts w:hint="default" w:ascii="宋体" w:hAnsi="宋体" w:eastAsia="宋体" w:cs="宋体"/>
          <w:spacing w:val="-19"/>
          <w:sz w:val="21"/>
        </w:rPr>
        <w:t>9</w:t>
      </w:r>
      <w:r>
        <w:rPr>
          <w:rFonts w:hint="default" w:ascii="宋体" w:hAnsi="宋体" w:eastAsia="宋体" w:cs="宋体"/>
          <w:spacing w:val="-13"/>
          <w:sz w:val="21"/>
        </w:rPr>
        <w:t>页</w:t>
      </w:r>
      <w:r>
        <w:rPr>
          <w:rFonts w:hint="default" w:ascii="宋体" w:hAnsi="宋体" w:eastAsia="宋体" w:cs="宋体"/>
          <w:spacing w:val="-15"/>
          <w:sz w:val="21"/>
        </w:rPr>
        <w:t>，</w:t>
      </w:r>
      <w:r>
        <w:rPr>
          <w:rFonts w:hint="default" w:ascii="宋体" w:hAnsi="宋体" w:eastAsia="宋体" w:cs="宋体"/>
          <w:spacing w:val="-13"/>
          <w:sz w:val="21"/>
        </w:rPr>
        <w:t>满</w:t>
      </w:r>
      <w:r>
        <w:rPr>
          <w:rFonts w:hint="default" w:ascii="宋体" w:hAnsi="宋体" w:eastAsia="宋体" w:cs="宋体"/>
          <w:spacing w:val="27"/>
          <w:sz w:val="21"/>
        </w:rPr>
        <w:t>分</w:t>
      </w:r>
      <w:r>
        <w:rPr>
          <w:rFonts w:hint="default" w:ascii="宋体" w:hAnsi="宋体" w:eastAsia="宋体" w:cs="宋体"/>
          <w:sz w:val="21"/>
        </w:rPr>
        <w:t xml:space="preserve">150 </w:t>
      </w:r>
      <w:r>
        <w:rPr>
          <w:rFonts w:hint="default" w:ascii="宋体" w:hAnsi="宋体" w:eastAsia="宋体" w:cs="宋体"/>
          <w:spacing w:val="-10"/>
          <w:sz w:val="21"/>
        </w:rPr>
        <w:t>分</w:t>
      </w:r>
      <w:r>
        <w:rPr>
          <w:rFonts w:hint="default" w:ascii="宋体" w:hAnsi="宋体" w:eastAsia="宋体" w:cs="宋体"/>
          <w:spacing w:val="-11"/>
          <w:sz w:val="21"/>
        </w:rPr>
        <w:t>，</w:t>
      </w:r>
      <w:r>
        <w:rPr>
          <w:rFonts w:hint="default" w:ascii="宋体" w:hAnsi="宋体" w:eastAsia="宋体" w:cs="宋体"/>
          <w:spacing w:val="-10"/>
          <w:sz w:val="21"/>
        </w:rPr>
        <w:t>考试时</w:t>
      </w:r>
      <w:r>
        <w:rPr>
          <w:rFonts w:hint="default" w:ascii="宋体" w:hAnsi="宋体" w:eastAsia="宋体" w:cs="宋体"/>
          <w:sz w:val="21"/>
        </w:rPr>
        <w:t>间</w:t>
      </w:r>
      <w:r>
        <w:rPr>
          <w:rFonts w:hint="default" w:ascii="宋体" w:hAnsi="宋体" w:eastAsia="宋体" w:cs="宋体"/>
          <w:spacing w:val="-18"/>
          <w:sz w:val="21"/>
        </w:rPr>
        <w:t xml:space="preserve"> </w:t>
      </w:r>
      <w:r>
        <w:rPr>
          <w:rFonts w:hint="default" w:ascii="宋体" w:hAnsi="宋体" w:eastAsia="宋体" w:cs="宋体"/>
          <w:sz w:val="21"/>
        </w:rPr>
        <w:t>120 分钟。</w:t>
      </w:r>
    </w:p>
    <w:p>
      <w:pPr>
        <w:numPr>
          <w:ilvl w:val="0"/>
          <w:numId w:val="1"/>
        </w:numPr>
        <w:autoSpaceDE w:val="0"/>
        <w:autoSpaceDN w:val="0"/>
        <w:snapToGrid w:val="0"/>
        <w:spacing w:before="100" w:after="0" w:line="240" w:lineRule="auto"/>
        <w:ind w:left="692" w:right="0" w:hanging="362"/>
        <w:jc w:val="left"/>
        <w:textAlignment w:val="auto"/>
        <w:rPr>
          <w:rFonts w:hint="default" w:ascii="Times New Roman" w:hAnsi="Times New Roman" w:eastAsia="Times New Roman" w:cs="Times New Roman"/>
          <w:spacing w:val="1"/>
          <w:sz w:val="21"/>
        </w:rPr>
      </w:pPr>
      <w:r>
        <w:rPr>
          <w:rFonts w:hint="default" w:ascii="宋体" w:hAnsi="宋体" w:eastAsia="宋体" w:cs="宋体"/>
          <w:spacing w:val="-3"/>
          <w:sz w:val="21"/>
        </w:rPr>
        <w:t>答题前，在答题卷指定区域填写班级、姓名、考场号、座位号及准考证号</w:t>
      </w:r>
      <w:r>
        <w:rPr>
          <w:rFonts w:hint="default" w:ascii="宋体" w:hAnsi="宋体" w:eastAsia="宋体" w:cs="宋体"/>
          <w:sz w:val="21"/>
        </w:rPr>
        <w:t>。</w:t>
      </w:r>
    </w:p>
    <w:p>
      <w:pPr>
        <w:numPr>
          <w:ilvl w:val="0"/>
          <w:numId w:val="1"/>
        </w:numPr>
        <w:autoSpaceDE w:val="0"/>
        <w:autoSpaceDN w:val="0"/>
        <w:snapToGrid w:val="0"/>
        <w:spacing w:before="97" w:after="0" w:line="240" w:lineRule="auto"/>
        <w:ind w:left="692" w:right="0" w:hanging="362"/>
        <w:jc w:val="left"/>
        <w:textAlignment w:val="auto"/>
        <w:rPr>
          <w:rFonts w:hint="default" w:ascii="Times New Roman" w:hAnsi="Times New Roman" w:eastAsia="Times New Roman" w:cs="Times New Roman"/>
          <w:spacing w:val="1"/>
          <w:sz w:val="21"/>
        </w:rPr>
      </w:pPr>
      <w:r>
        <w:rPr>
          <w:rFonts w:hint="default" w:ascii="宋体" w:hAnsi="宋体" w:eastAsia="宋体" w:cs="宋体"/>
          <w:spacing w:val="-3"/>
          <w:sz w:val="21"/>
        </w:rPr>
        <w:t>所有答案必须写在答题卷上，写在试卷上无效</w:t>
      </w:r>
      <w:r>
        <w:rPr>
          <w:rFonts w:hint="default" w:ascii="宋体" w:hAnsi="宋体" w:eastAsia="宋体" w:cs="宋体"/>
          <w:sz w:val="21"/>
        </w:rPr>
        <w:t>。</w:t>
      </w:r>
    </w:p>
    <w:p>
      <w:pPr>
        <w:numPr>
          <w:ilvl w:val="0"/>
          <w:numId w:val="1"/>
        </w:numPr>
        <w:autoSpaceDE w:val="0"/>
        <w:autoSpaceDN w:val="0"/>
        <w:snapToGrid w:val="0"/>
        <w:spacing w:before="102" w:after="0" w:line="240" w:lineRule="auto"/>
        <w:ind w:left="692" w:right="0" w:hanging="362"/>
        <w:jc w:val="left"/>
        <w:textAlignment w:val="auto"/>
        <w:rPr>
          <w:rFonts w:hint="default" w:ascii="Times New Roman" w:hAnsi="Times New Roman" w:eastAsia="Times New Roman" w:cs="Times New Roman"/>
          <w:spacing w:val="1"/>
          <w:sz w:val="21"/>
        </w:rPr>
      </w:pPr>
      <w:r>
        <w:rPr>
          <w:rFonts w:hint="default" w:ascii="宋体" w:hAnsi="宋体" w:eastAsia="宋体" w:cs="宋体"/>
          <w:spacing w:val="-3"/>
          <w:sz w:val="21"/>
        </w:rPr>
        <w:t>考试结束后，只需上交答题卷</w:t>
      </w:r>
      <w:r>
        <w:rPr>
          <w:rFonts w:hint="default" w:ascii="宋体" w:hAnsi="宋体" w:eastAsia="宋体" w:cs="宋体"/>
          <w:sz w:val="21"/>
        </w:rPr>
        <w:t>。</w:t>
      </w:r>
    </w:p>
    <w:p>
      <w:pPr>
        <w:autoSpaceDE w:val="0"/>
        <w:autoSpaceDN w:val="0"/>
        <w:snapToGrid w:val="0"/>
        <w:spacing w:before="60" w:after="0" w:line="300" w:lineRule="exact"/>
        <w:ind w:left="3927" w:right="0" w:firstLine="0"/>
        <w:jc w:val="left"/>
        <w:textAlignment w:val="auto"/>
        <w:rPr>
          <w:rFonts w:hint="default" w:ascii="宋体" w:hAnsi="宋体" w:eastAsia="宋体" w:cs="宋体"/>
        </w:rPr>
      </w:pPr>
      <w:r>
        <w:rPr>
          <w:rFonts w:hint="default" w:ascii="宋体" w:hAnsi="宋体" w:eastAsia="宋体" w:cs="宋体"/>
        </w:rPr>
        <w:t xml:space="preserve">第 </w:t>
      </w:r>
      <w:r>
        <w:rPr>
          <w:rFonts w:hint="default" w:ascii="Times New Roman" w:hAnsi="Times New Roman" w:eastAsia="Times New Roman" w:cs="Times New Roman"/>
        </w:rPr>
        <w:t xml:space="preserve">I </w:t>
      </w:r>
      <w:r>
        <w:rPr>
          <w:rFonts w:hint="default" w:ascii="宋体" w:hAnsi="宋体" w:eastAsia="宋体" w:cs="宋体"/>
        </w:rPr>
        <w:t>卷</w:t>
      </w:r>
    </w:p>
    <w:p>
      <w:pPr>
        <w:autoSpaceDE w:val="0"/>
        <w:autoSpaceDN w:val="0"/>
        <w:snapToGrid w:val="0"/>
        <w:spacing w:before="54" w:after="0" w:line="263" w:lineRule="exact"/>
        <w:ind w:left="332" w:right="0" w:firstLine="0"/>
        <w:jc w:val="left"/>
        <w:textAlignment w:val="auto"/>
        <w:rPr>
          <w:rFonts w:hint="default" w:ascii="宋体" w:hAnsi="宋体" w:eastAsia="宋体" w:cs="宋体"/>
          <w:sz w:val="21"/>
        </w:rPr>
      </w:pPr>
      <w:r>
        <w:rPr>
          <w:rFonts w:hint="default" w:ascii="宋体" w:hAnsi="宋体" w:eastAsia="宋体" w:cs="宋体"/>
          <w:sz w:val="21"/>
        </w:rPr>
        <w:t xml:space="preserve">第一部分：听力（共两节， 满分 </w:t>
      </w:r>
      <w:r>
        <w:rPr>
          <w:rFonts w:hint="default" w:ascii="Times New Roman" w:hAnsi="Times New Roman" w:eastAsia="Times New Roman" w:cs="Times New Roman"/>
          <w:b/>
          <w:sz w:val="21"/>
        </w:rPr>
        <w:t xml:space="preserve">30 </w:t>
      </w:r>
      <w:r>
        <w:rPr>
          <w:rFonts w:hint="default" w:ascii="宋体" w:hAnsi="宋体" w:eastAsia="宋体" w:cs="宋体"/>
          <w:sz w:val="21"/>
        </w:rPr>
        <w:t>分）</w:t>
      </w:r>
    </w:p>
    <w:p>
      <w:pPr>
        <w:autoSpaceDE w:val="0"/>
        <w:autoSpaceDN w:val="0"/>
        <w:snapToGrid w:val="0"/>
        <w:spacing w:before="93" w:after="0" w:line="263" w:lineRule="exact"/>
        <w:ind w:left="332" w:right="0" w:firstLine="0"/>
        <w:jc w:val="left"/>
        <w:textAlignment w:val="auto"/>
        <w:rPr>
          <w:rFonts w:hint="default" w:ascii="宋体" w:hAnsi="宋体" w:eastAsia="宋体" w:cs="宋体"/>
          <w:sz w:val="21"/>
        </w:rPr>
      </w:pPr>
      <w:r>
        <w:rPr>
          <w:rFonts w:hint="default" w:ascii="宋体" w:hAnsi="宋体" w:eastAsia="宋体" w:cs="宋体"/>
          <w:sz w:val="21"/>
        </w:rPr>
        <w:t xml:space="preserve">第一节（共 </w:t>
      </w:r>
      <w:r>
        <w:rPr>
          <w:rFonts w:hint="default" w:ascii="Times New Roman" w:hAnsi="Times New Roman" w:eastAsia="Times New Roman" w:cs="Times New Roman"/>
          <w:b/>
          <w:sz w:val="21"/>
        </w:rPr>
        <w:t xml:space="preserve">5 </w:t>
      </w:r>
      <w:r>
        <w:rPr>
          <w:rFonts w:hint="default" w:ascii="宋体" w:hAnsi="宋体" w:eastAsia="宋体" w:cs="宋体"/>
          <w:sz w:val="21"/>
        </w:rPr>
        <w:t xml:space="preserve">小题；每小题 </w:t>
      </w:r>
      <w:r>
        <w:rPr>
          <w:rFonts w:hint="default" w:ascii="Times New Roman" w:hAnsi="Times New Roman" w:eastAsia="Times New Roman" w:cs="Times New Roman"/>
          <w:b/>
          <w:sz w:val="21"/>
        </w:rPr>
        <w:t xml:space="preserve">1.5 </w:t>
      </w:r>
      <w:r>
        <w:rPr>
          <w:rFonts w:hint="default" w:ascii="宋体" w:hAnsi="宋体" w:eastAsia="宋体" w:cs="宋体"/>
          <w:sz w:val="21"/>
        </w:rPr>
        <w:t xml:space="preserve">分，满分 </w:t>
      </w:r>
      <w:r>
        <w:rPr>
          <w:rFonts w:hint="default" w:ascii="Times New Roman" w:hAnsi="Times New Roman" w:eastAsia="Times New Roman" w:cs="Times New Roman"/>
          <w:b/>
          <w:sz w:val="21"/>
        </w:rPr>
        <w:t xml:space="preserve">7.5 </w:t>
      </w:r>
      <w:r>
        <w:rPr>
          <w:rFonts w:hint="default" w:ascii="宋体" w:hAnsi="宋体" w:eastAsia="宋体" w:cs="宋体"/>
          <w:sz w:val="21"/>
        </w:rPr>
        <w:t>分）</w:t>
      </w:r>
    </w:p>
    <w:p>
      <w:pPr>
        <w:autoSpaceDE w:val="0"/>
        <w:autoSpaceDN w:val="0"/>
        <w:snapToGrid w:val="0"/>
        <w:spacing w:before="53" w:after="0" w:line="312" w:lineRule="exact"/>
        <w:ind w:left="332" w:right="238" w:firstLine="420"/>
        <w:jc w:val="both"/>
        <w:textAlignment w:val="auto"/>
        <w:rPr>
          <w:rFonts w:hint="default" w:ascii="宋体" w:hAnsi="宋体" w:eastAsia="宋体" w:cs="宋体"/>
          <w:sz w:val="21"/>
        </w:rPr>
      </w:pPr>
      <w:r>
        <w:rPr>
          <w:rFonts w:hint="default" w:ascii="宋体" w:hAnsi="宋体" w:eastAsia="宋体" w:cs="宋体"/>
          <w:spacing w:val="-14"/>
          <w:sz w:val="21"/>
        </w:rPr>
        <w:t>听</w:t>
      </w:r>
      <w:r>
        <w:rPr>
          <w:rFonts w:hint="default" w:ascii="宋体" w:hAnsi="宋体" w:eastAsia="宋体" w:cs="宋体"/>
          <w:spacing w:val="-12"/>
          <w:sz w:val="21"/>
        </w:rPr>
        <w:t>下</w:t>
      </w:r>
      <w:r>
        <w:rPr>
          <w:rFonts w:hint="default" w:ascii="宋体" w:hAnsi="宋体" w:eastAsia="宋体" w:cs="宋体"/>
          <w:spacing w:val="-1"/>
          <w:sz w:val="21"/>
        </w:rPr>
        <w:t>面</w:t>
      </w:r>
      <w:r>
        <w:rPr>
          <w:rFonts w:hint="default" w:ascii="宋体" w:hAnsi="宋体" w:eastAsia="宋体" w:cs="宋体"/>
          <w:spacing w:val="-25"/>
          <w:sz w:val="21"/>
        </w:rPr>
        <w:t xml:space="preserve"> </w:t>
      </w:r>
      <w:r>
        <w:rPr>
          <w:rFonts w:hint="default" w:ascii="宋体" w:hAnsi="宋体" w:eastAsia="宋体" w:cs="宋体"/>
          <w:spacing w:val="-1"/>
          <w:sz w:val="21"/>
        </w:rPr>
        <w:t xml:space="preserve">5 </w:t>
      </w:r>
      <w:r>
        <w:rPr>
          <w:rFonts w:hint="default" w:ascii="宋体" w:hAnsi="宋体" w:eastAsia="宋体" w:cs="宋体"/>
          <w:spacing w:val="-6"/>
          <w:sz w:val="21"/>
        </w:rPr>
        <w:t>段</w:t>
      </w:r>
      <w:r>
        <w:rPr>
          <w:rFonts w:hint="default" w:ascii="宋体" w:hAnsi="宋体" w:eastAsia="宋体" w:cs="宋体"/>
          <w:spacing w:val="-5"/>
          <w:sz w:val="21"/>
        </w:rPr>
        <w:t>对</w:t>
      </w:r>
      <w:r>
        <w:rPr>
          <w:rFonts w:hint="default" w:ascii="宋体" w:hAnsi="宋体" w:eastAsia="宋体" w:cs="宋体"/>
          <w:spacing w:val="-6"/>
          <w:sz w:val="21"/>
        </w:rPr>
        <w:t>话。</w:t>
      </w:r>
      <w:r>
        <w:rPr>
          <w:rFonts w:hint="default" w:ascii="宋体" w:hAnsi="宋体" w:eastAsia="宋体" w:cs="宋体"/>
          <w:spacing w:val="-5"/>
          <w:sz w:val="21"/>
        </w:rPr>
        <w:t>每</w:t>
      </w:r>
      <w:r>
        <w:rPr>
          <w:rFonts w:hint="default" w:ascii="宋体" w:hAnsi="宋体" w:eastAsia="宋体" w:cs="宋体"/>
          <w:spacing w:val="-6"/>
          <w:sz w:val="21"/>
        </w:rPr>
        <w:t>段对</w:t>
      </w:r>
      <w:r>
        <w:rPr>
          <w:rFonts w:hint="default" w:ascii="宋体" w:hAnsi="宋体" w:eastAsia="宋体" w:cs="宋体"/>
          <w:spacing w:val="-4"/>
          <w:sz w:val="21"/>
        </w:rPr>
        <w:t>话</w:t>
      </w:r>
      <w:r>
        <w:rPr>
          <w:rFonts w:hint="default" w:ascii="宋体" w:hAnsi="宋体" w:eastAsia="宋体" w:cs="宋体"/>
          <w:spacing w:val="-5"/>
          <w:sz w:val="21"/>
        </w:rPr>
        <w:t>后有</w:t>
      </w:r>
      <w:r>
        <w:rPr>
          <w:rFonts w:hint="default" w:ascii="宋体" w:hAnsi="宋体" w:eastAsia="宋体" w:cs="宋体"/>
          <w:spacing w:val="-4"/>
          <w:sz w:val="21"/>
        </w:rPr>
        <w:t>一</w:t>
      </w:r>
      <w:r>
        <w:rPr>
          <w:rFonts w:hint="default" w:ascii="宋体" w:hAnsi="宋体" w:eastAsia="宋体" w:cs="宋体"/>
          <w:spacing w:val="-5"/>
          <w:sz w:val="21"/>
        </w:rPr>
        <w:t>个小</w:t>
      </w:r>
      <w:r>
        <w:rPr>
          <w:rFonts w:hint="default" w:ascii="宋体" w:hAnsi="宋体" w:eastAsia="宋体" w:cs="宋体"/>
          <w:spacing w:val="-4"/>
          <w:sz w:val="21"/>
        </w:rPr>
        <w:t>题</w:t>
      </w:r>
      <w:r>
        <w:rPr>
          <w:rFonts w:hint="default" w:ascii="宋体" w:hAnsi="宋体" w:eastAsia="宋体" w:cs="宋体"/>
          <w:spacing w:val="-5"/>
          <w:sz w:val="21"/>
        </w:rPr>
        <w:t>，从</w:t>
      </w:r>
      <w:r>
        <w:rPr>
          <w:rFonts w:hint="default" w:ascii="宋体" w:hAnsi="宋体" w:eastAsia="宋体" w:cs="宋体"/>
          <w:spacing w:val="-4"/>
          <w:sz w:val="21"/>
        </w:rPr>
        <w:t>题</w:t>
      </w:r>
      <w:r>
        <w:rPr>
          <w:rFonts w:hint="default" w:ascii="宋体" w:hAnsi="宋体" w:eastAsia="宋体" w:cs="宋体"/>
          <w:spacing w:val="-5"/>
          <w:sz w:val="21"/>
        </w:rPr>
        <w:t>中所</w:t>
      </w:r>
      <w:r>
        <w:rPr>
          <w:rFonts w:hint="default" w:ascii="宋体" w:hAnsi="宋体" w:eastAsia="宋体" w:cs="宋体"/>
          <w:spacing w:val="-4"/>
          <w:sz w:val="21"/>
        </w:rPr>
        <w:t>给</w:t>
      </w:r>
      <w:r>
        <w:rPr>
          <w:rFonts w:hint="default" w:ascii="宋体" w:hAnsi="宋体" w:eastAsia="宋体" w:cs="宋体"/>
          <w:sz w:val="21"/>
        </w:rPr>
        <w:t>的</w:t>
      </w:r>
      <w:r>
        <w:rPr>
          <w:rFonts w:hint="default" w:ascii="宋体" w:hAnsi="宋体" w:eastAsia="宋体" w:cs="宋体"/>
          <w:spacing w:val="-10"/>
          <w:sz w:val="21"/>
        </w:rPr>
        <w:t xml:space="preserve"> </w:t>
      </w:r>
      <w:r>
        <w:rPr>
          <w:rFonts w:hint="default" w:ascii="宋体" w:hAnsi="宋体" w:eastAsia="宋体" w:cs="宋体"/>
          <w:sz w:val="21"/>
        </w:rPr>
        <w:t>A</w:t>
      </w:r>
      <w:r>
        <w:rPr>
          <w:rFonts w:hint="default" w:ascii="宋体" w:hAnsi="宋体" w:eastAsia="宋体" w:cs="宋体"/>
          <w:spacing w:val="-3"/>
          <w:sz w:val="21"/>
        </w:rPr>
        <w:t>、</w:t>
      </w:r>
      <w:r>
        <w:rPr>
          <w:rFonts w:hint="default" w:ascii="宋体" w:hAnsi="宋体" w:eastAsia="宋体" w:cs="宋体"/>
          <w:sz w:val="21"/>
        </w:rPr>
        <w:t>B</w:t>
      </w:r>
      <w:r>
        <w:rPr>
          <w:rFonts w:hint="default" w:ascii="宋体" w:hAnsi="宋体" w:eastAsia="宋体" w:cs="宋体"/>
          <w:spacing w:val="-3"/>
          <w:sz w:val="21"/>
        </w:rPr>
        <w:t>、</w:t>
      </w:r>
      <w:r>
        <w:rPr>
          <w:rFonts w:hint="default" w:ascii="宋体" w:hAnsi="宋体" w:eastAsia="宋体" w:cs="宋体"/>
          <w:sz w:val="21"/>
        </w:rPr>
        <w:t xml:space="preserve">C </w:t>
      </w:r>
      <w:r>
        <w:rPr>
          <w:rFonts w:hint="default" w:ascii="宋体" w:hAnsi="宋体" w:eastAsia="宋体" w:cs="宋体"/>
          <w:spacing w:val="-3"/>
          <w:sz w:val="21"/>
        </w:rPr>
        <w:t>三个选项中选出最佳选项</w:t>
      </w:r>
      <w:r>
        <w:rPr>
          <w:rFonts w:hint="default" w:ascii="宋体" w:hAnsi="宋体" w:eastAsia="宋体" w:cs="宋体"/>
          <w:sz w:val="21"/>
        </w:rPr>
        <w:t>。</w:t>
      </w:r>
      <w:r>
        <w:rPr>
          <w:rFonts w:hint="default" w:ascii="宋体" w:hAnsi="宋体" w:eastAsia="宋体" w:cs="宋体"/>
          <w:spacing w:val="-5"/>
          <w:sz w:val="21"/>
        </w:rPr>
        <w:t>听</w:t>
      </w:r>
      <w:r>
        <w:rPr>
          <w:rFonts w:hint="default" w:ascii="宋体" w:hAnsi="宋体" w:eastAsia="宋体" w:cs="宋体"/>
          <w:spacing w:val="-4"/>
          <w:sz w:val="21"/>
        </w:rPr>
        <w:t>完</w:t>
      </w:r>
      <w:r>
        <w:rPr>
          <w:rFonts w:hint="default" w:ascii="宋体" w:hAnsi="宋体" w:eastAsia="宋体" w:cs="宋体"/>
          <w:spacing w:val="-5"/>
          <w:sz w:val="21"/>
        </w:rPr>
        <w:t>每段</w:t>
      </w:r>
      <w:r>
        <w:rPr>
          <w:rFonts w:hint="default" w:ascii="宋体" w:hAnsi="宋体" w:eastAsia="宋体" w:cs="宋体"/>
          <w:spacing w:val="-4"/>
          <w:sz w:val="21"/>
        </w:rPr>
        <w:t>对</w:t>
      </w:r>
      <w:r>
        <w:rPr>
          <w:rFonts w:hint="default" w:ascii="宋体" w:hAnsi="宋体" w:eastAsia="宋体" w:cs="宋体"/>
          <w:spacing w:val="-5"/>
          <w:sz w:val="21"/>
        </w:rPr>
        <w:t>话后</w:t>
      </w:r>
      <w:r>
        <w:rPr>
          <w:rFonts w:hint="default" w:ascii="宋体" w:hAnsi="宋体" w:eastAsia="宋体" w:cs="宋体"/>
          <w:spacing w:val="-4"/>
          <w:sz w:val="21"/>
        </w:rPr>
        <w:t>，</w:t>
      </w:r>
      <w:r>
        <w:rPr>
          <w:rFonts w:hint="default" w:ascii="宋体" w:hAnsi="宋体" w:eastAsia="宋体" w:cs="宋体"/>
          <w:spacing w:val="-5"/>
          <w:sz w:val="21"/>
        </w:rPr>
        <w:t>你都</w:t>
      </w:r>
      <w:r>
        <w:rPr>
          <w:rFonts w:hint="default" w:ascii="宋体" w:hAnsi="宋体" w:eastAsia="宋体" w:cs="宋体"/>
          <w:sz w:val="21"/>
        </w:rPr>
        <w:t>有</w:t>
      </w:r>
      <w:r>
        <w:rPr>
          <w:rFonts w:hint="default" w:ascii="宋体" w:hAnsi="宋体" w:eastAsia="宋体" w:cs="宋体"/>
          <w:spacing w:val="-10"/>
          <w:sz w:val="21"/>
        </w:rPr>
        <w:t xml:space="preserve"> </w:t>
      </w:r>
      <w:r>
        <w:rPr>
          <w:rFonts w:hint="default" w:ascii="宋体" w:hAnsi="宋体" w:eastAsia="宋体" w:cs="宋体"/>
          <w:sz w:val="21"/>
        </w:rPr>
        <w:t xml:space="preserve">10 </w:t>
      </w:r>
      <w:r>
        <w:rPr>
          <w:rFonts w:hint="default" w:ascii="宋体" w:hAnsi="宋体" w:eastAsia="宋体" w:cs="宋体"/>
          <w:spacing w:val="-3"/>
          <w:sz w:val="21"/>
        </w:rPr>
        <w:t>秒钟的时间来回答有关小题和阅读下一小题。每段对话仅读一遍</w:t>
      </w:r>
      <w:r>
        <w:rPr>
          <w:rFonts w:hint="default" w:ascii="宋体" w:hAnsi="宋体" w:eastAsia="宋体" w:cs="宋体"/>
          <w:sz w:val="21"/>
        </w:rPr>
        <w:t>。</w:t>
      </w:r>
    </w:p>
    <w:p>
      <w:pPr>
        <w:autoSpaceDE w:val="0"/>
        <w:autoSpaceDN w:val="0"/>
        <w:snapToGrid w:val="0"/>
        <w:spacing w:before="54"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1.What did the man want to do?</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Sweep the floo</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680"/>
          <w:sz w:val="21"/>
        </w:rPr>
        <w:t xml:space="preserve"> </w:t>
      </w:r>
      <w:r>
        <w:rPr>
          <w:rFonts w:hint="default" w:ascii="Times New Roman" w:hAnsi="Times New Roman" w:eastAsia="Times New Roman" w:cs="Times New Roman"/>
          <w:sz w:val="21"/>
        </w:rPr>
        <w:t>B. Go to the pool.</w:t>
      </w:r>
      <w:r>
        <w:rPr>
          <w:rFonts w:hint="default" w:ascii="Times New Roman" w:hAnsi="Times New Roman" w:eastAsia="Times New Roman" w:cs="Times New Roman"/>
          <w:spacing w:val="473"/>
          <w:sz w:val="21"/>
        </w:rPr>
        <w:t xml:space="preserve"> </w:t>
      </w:r>
      <w:r>
        <w:rPr>
          <w:rFonts w:hint="default" w:ascii="Times New Roman" w:hAnsi="Times New Roman" w:eastAsia="Times New Roman" w:cs="Times New Roman"/>
          <w:sz w:val="21"/>
        </w:rPr>
        <w:t>C. Borrow a dolla</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2.When is the woman free every week?</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On Sunda</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100"/>
          <w:sz w:val="21"/>
        </w:rPr>
        <w:t xml:space="preserve"> </w:t>
      </w:r>
      <w:r>
        <w:rPr>
          <w:rFonts w:hint="default" w:ascii="Times New Roman" w:hAnsi="Times New Roman" w:eastAsia="Times New Roman" w:cs="Times New Roman"/>
          <w:sz w:val="21"/>
        </w:rPr>
        <w:t>B. On Monda</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680"/>
          <w:sz w:val="21"/>
        </w:rPr>
        <w:t xml:space="preserve"> </w:t>
      </w:r>
      <w:r>
        <w:rPr>
          <w:rFonts w:hint="default" w:ascii="Times New Roman" w:hAnsi="Times New Roman" w:eastAsia="Times New Roman" w:cs="Times New Roman"/>
          <w:sz w:val="21"/>
        </w:rPr>
        <w:t>C. On Thursda</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p>
    <w:p>
      <w:pPr>
        <w:numPr>
          <w:ilvl w:val="0"/>
          <w:numId w:val="2"/>
        </w:numPr>
        <w:autoSpaceDE w:val="0"/>
        <w:autoSpaceDN w:val="0"/>
        <w:snapToGrid w:val="0"/>
        <w:spacing w:before="71" w:after="0" w:line="240" w:lineRule="auto"/>
        <w:ind w:left="377"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are the speakers discussing?</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Performing in a pla</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363"/>
          <w:sz w:val="21"/>
        </w:rPr>
        <w:t xml:space="preserve"> </w:t>
      </w:r>
      <w:r>
        <w:rPr>
          <w:rFonts w:hint="default" w:ascii="Times New Roman" w:hAnsi="Times New Roman" w:eastAsia="Times New Roman" w:cs="Times New Roman"/>
          <w:sz w:val="21"/>
        </w:rPr>
        <w:t>B. Buying tickets for a sho</w:t>
      </w:r>
      <w:r>
        <w:rPr>
          <w:rFonts w:hint="default" w:ascii="Times New Roman" w:hAnsi="Times New Roman" w:eastAsia="Times New Roman" w:cs="Times New Roman"/>
          <w:spacing w:val="-10"/>
          <w:sz w:val="21"/>
        </w:rPr>
        <w:t>w</w:t>
      </w:r>
      <w:r>
        <w:rPr>
          <w:rFonts w:hint="default" w:ascii="Times New Roman" w:hAnsi="Times New Roman" w:eastAsia="Times New Roman" w:cs="Times New Roman"/>
          <w:sz w:val="21"/>
        </w:rPr>
        <w:t>.</w:t>
      </w:r>
      <w:r>
        <w:rPr>
          <w:rFonts w:hint="default" w:ascii="Times New Roman" w:hAnsi="Times New Roman" w:eastAsia="Times New Roman" w:cs="Times New Roman"/>
          <w:spacing w:val="257"/>
          <w:sz w:val="21"/>
        </w:rPr>
        <w:t xml:space="preserve"> </w:t>
      </w:r>
      <w:r>
        <w:rPr>
          <w:rFonts w:hint="default" w:ascii="Times New Roman" w:hAnsi="Times New Roman" w:eastAsia="Times New Roman" w:cs="Times New Roman"/>
          <w:sz w:val="21"/>
        </w:rPr>
        <w:t>C. Making Friday night plans.</w:t>
      </w:r>
    </w:p>
    <w:p>
      <w:pPr>
        <w:numPr>
          <w:ilvl w:val="0"/>
          <w:numId w:val="2"/>
        </w:numPr>
        <w:autoSpaceDE w:val="0"/>
        <w:autoSpaceDN w:val="0"/>
        <w:snapToGrid w:val="0"/>
        <w:spacing w:before="71" w:after="0" w:line="240" w:lineRule="auto"/>
        <w:ind w:left="377"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Why does the young man want to help cook tonight?</w:t>
      </w:r>
    </w:p>
    <w:p>
      <w:pPr>
        <w:numPr>
          <w:ilvl w:val="0"/>
          <w:numId w:val="3"/>
        </w:numPr>
        <w:autoSpaceDE w:val="0"/>
        <w:autoSpaceDN w:val="0"/>
        <w:snapToGrid w:val="0"/>
        <w:spacing w:before="71" w:after="0" w:line="240" w:lineRule="auto"/>
        <w:ind w:left="636" w:right="0" w:hanging="254"/>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He loves cooking Mexican food.</w:t>
      </w:r>
    </w:p>
    <w:p>
      <w:pPr>
        <w:numPr>
          <w:ilvl w:val="0"/>
          <w:numId w:val="3"/>
        </w:numPr>
        <w:tabs>
          <w:tab w:val="left" w:pos="627"/>
        </w:tabs>
        <w:autoSpaceDE w:val="0"/>
        <w:autoSpaceDN w:val="0"/>
        <w:snapToGrid w:val="0"/>
        <w:spacing w:before="71" w:after="0" w:line="240" w:lineRule="auto"/>
        <w:ind w:left="636" w:right="0" w:hanging="254"/>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He wants to prepare for living alone.</w:t>
      </w:r>
    </w:p>
    <w:p>
      <w:pPr>
        <w:numPr>
          <w:ilvl w:val="0"/>
          <w:numId w:val="3"/>
        </w:numPr>
        <w:tabs>
          <w:tab w:val="left" w:pos="627"/>
        </w:tabs>
        <w:autoSpaceDE w:val="0"/>
        <w:autoSpaceDN w:val="0"/>
        <w:snapToGrid w:val="0"/>
        <w:spacing w:before="71" w:after="0" w:line="240" w:lineRule="auto"/>
        <w:ind w:left="636" w:right="0" w:hanging="254"/>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He wants to show his mother his new dish.</w:t>
      </w:r>
    </w:p>
    <w:p>
      <w:pPr>
        <w:numPr>
          <w:ilvl w:val="0"/>
          <w:numId w:val="2"/>
        </w:numPr>
        <w:autoSpaceDE w:val="0"/>
        <w:autoSpaceDN w:val="0"/>
        <w:snapToGrid w:val="0"/>
        <w:spacing w:before="71" w:after="0" w:line="240" w:lineRule="auto"/>
        <w:ind w:left="377"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Where does the conversation take place?</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At a public pool.</w:t>
      </w:r>
      <w:r>
        <w:rPr>
          <w:rFonts w:hint="default" w:ascii="Times New Roman" w:hAnsi="Times New Roman" w:eastAsia="Times New Roman" w:cs="Times New Roman"/>
          <w:spacing w:val="473"/>
          <w:sz w:val="21"/>
        </w:rPr>
        <w:t xml:space="preserve"> </w:t>
      </w:r>
      <w:r>
        <w:rPr>
          <w:rFonts w:hint="default" w:ascii="Times New Roman" w:hAnsi="Times New Roman" w:eastAsia="Times New Roman" w:cs="Times New Roman"/>
          <w:sz w:val="21"/>
        </w:rPr>
        <w:t>B. In a classroom.</w:t>
      </w:r>
      <w:r>
        <w:rPr>
          <w:rFonts w:hint="default" w:ascii="Times New Roman" w:hAnsi="Times New Roman" w:eastAsia="Times New Roman" w:cs="Times New Roman"/>
          <w:spacing w:val="473"/>
          <w:sz w:val="21"/>
        </w:rPr>
        <w:t xml:space="preserve"> </w:t>
      </w:r>
      <w:r>
        <w:rPr>
          <w:rFonts w:hint="default" w:ascii="Times New Roman" w:hAnsi="Times New Roman" w:eastAsia="Times New Roman" w:cs="Times New Roman"/>
          <w:sz w:val="21"/>
        </w:rPr>
        <w:t>C. In a gym.</w:t>
      </w:r>
    </w:p>
    <w:p>
      <w:pPr>
        <w:autoSpaceDE w:val="0"/>
        <w:autoSpaceDN w:val="0"/>
        <w:snapToGrid w:val="0"/>
        <w:spacing w:before="100"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第二节（共 1</w:t>
      </w:r>
      <w:r>
        <w:rPr>
          <w:rFonts w:hint="default" w:ascii="Times New Roman" w:hAnsi="Times New Roman" w:eastAsia="Times New Roman" w:cs="Times New Roman"/>
          <w:b/>
          <w:sz w:val="21"/>
        </w:rPr>
        <w:t xml:space="preserve">5 </w:t>
      </w:r>
      <w:r>
        <w:rPr>
          <w:rFonts w:hint="default" w:ascii="宋体" w:hAnsi="宋体" w:eastAsia="宋体" w:cs="宋体"/>
          <w:sz w:val="21"/>
        </w:rPr>
        <w:t xml:space="preserve">小题；每小题 </w:t>
      </w:r>
      <w:r>
        <w:rPr>
          <w:rFonts w:hint="default" w:ascii="Times New Roman" w:hAnsi="Times New Roman" w:eastAsia="Times New Roman" w:cs="Times New Roman"/>
          <w:b/>
          <w:sz w:val="21"/>
        </w:rPr>
        <w:t xml:space="preserve">1.5 </w:t>
      </w:r>
      <w:r>
        <w:rPr>
          <w:rFonts w:hint="default" w:ascii="宋体" w:hAnsi="宋体" w:eastAsia="宋体" w:cs="宋体"/>
          <w:sz w:val="21"/>
        </w:rPr>
        <w:t>分，满分 22</w:t>
      </w:r>
      <w:r>
        <w:rPr>
          <w:rFonts w:hint="default" w:ascii="Times New Roman" w:hAnsi="Times New Roman" w:eastAsia="Times New Roman" w:cs="Times New Roman"/>
          <w:b/>
          <w:sz w:val="21"/>
        </w:rPr>
        <w:t xml:space="preserve">.5 </w:t>
      </w:r>
      <w:r>
        <w:rPr>
          <w:rFonts w:hint="default" w:ascii="宋体" w:hAnsi="宋体" w:eastAsia="宋体" w:cs="宋体"/>
          <w:sz w:val="21"/>
        </w:rPr>
        <w:t>分）</w:t>
      </w:r>
    </w:p>
    <w:p>
      <w:pPr>
        <w:autoSpaceDE w:val="0"/>
        <w:autoSpaceDN w:val="0"/>
        <w:snapToGrid w:val="0"/>
        <w:spacing w:before="93" w:after="0" w:line="263" w:lineRule="exact"/>
        <w:ind w:left="889" w:right="0" w:firstLine="0"/>
        <w:jc w:val="left"/>
        <w:textAlignment w:val="auto"/>
        <w:rPr>
          <w:rFonts w:hint="default" w:ascii="宋体" w:hAnsi="宋体" w:eastAsia="宋体" w:cs="宋体"/>
          <w:sz w:val="21"/>
        </w:rPr>
      </w:pPr>
      <w:r>
        <w:rPr>
          <w:rFonts w:hint="default" w:ascii="宋体" w:hAnsi="宋体" w:eastAsia="宋体" w:cs="宋体"/>
          <w:spacing w:val="-13"/>
          <w:sz w:val="21"/>
        </w:rPr>
        <w:t>听</w:t>
      </w:r>
      <w:r>
        <w:rPr>
          <w:rFonts w:hint="default" w:ascii="宋体" w:hAnsi="宋体" w:eastAsia="宋体" w:cs="宋体"/>
          <w:spacing w:val="-11"/>
          <w:sz w:val="21"/>
        </w:rPr>
        <w:t>下</w:t>
      </w:r>
      <w:r>
        <w:rPr>
          <w:rFonts w:hint="default" w:ascii="宋体" w:hAnsi="宋体" w:eastAsia="宋体" w:cs="宋体"/>
          <w:sz w:val="21"/>
        </w:rPr>
        <w:t>面</w:t>
      </w:r>
      <w:r>
        <w:rPr>
          <w:rFonts w:hint="default" w:ascii="宋体" w:hAnsi="宋体" w:eastAsia="宋体" w:cs="宋体"/>
          <w:spacing w:val="-24"/>
          <w:sz w:val="21"/>
        </w:rPr>
        <w:t xml:space="preserve"> </w:t>
      </w:r>
      <w:r>
        <w:rPr>
          <w:rFonts w:hint="default" w:ascii="Times New Roman" w:hAnsi="Times New Roman" w:eastAsia="Times New Roman" w:cs="Times New Roman"/>
          <w:sz w:val="21"/>
        </w:rPr>
        <w:t xml:space="preserve">5 </w:t>
      </w:r>
      <w:r>
        <w:rPr>
          <w:rFonts w:hint="default" w:ascii="宋体" w:hAnsi="宋体" w:eastAsia="宋体" w:cs="宋体"/>
          <w:spacing w:val="-9"/>
          <w:sz w:val="21"/>
        </w:rPr>
        <w:t>段对话或独白</w:t>
      </w:r>
      <w:r>
        <w:rPr>
          <w:rFonts w:hint="default" w:ascii="宋体" w:hAnsi="宋体" w:eastAsia="宋体" w:cs="宋体"/>
          <w:spacing w:val="-20"/>
          <w:sz w:val="21"/>
        </w:rPr>
        <w:t>。</w:t>
      </w:r>
      <w:r>
        <w:rPr>
          <w:rFonts w:hint="default" w:ascii="宋体" w:hAnsi="宋体" w:eastAsia="宋体" w:cs="宋体"/>
          <w:spacing w:val="-9"/>
          <w:sz w:val="21"/>
        </w:rPr>
        <w:t>每段对话或独白后有几个小题</w:t>
      </w:r>
      <w:r>
        <w:rPr>
          <w:rFonts w:hint="default" w:ascii="宋体" w:hAnsi="宋体" w:eastAsia="宋体" w:cs="宋体"/>
          <w:spacing w:val="-19"/>
          <w:sz w:val="21"/>
        </w:rPr>
        <w:t>，</w:t>
      </w:r>
      <w:r>
        <w:rPr>
          <w:rFonts w:hint="default" w:ascii="宋体" w:hAnsi="宋体" w:eastAsia="宋体" w:cs="宋体"/>
          <w:spacing w:val="-9"/>
          <w:sz w:val="21"/>
        </w:rPr>
        <w:t>从题中所给</w:t>
      </w:r>
      <w:r>
        <w:rPr>
          <w:rFonts w:hint="default" w:ascii="宋体" w:hAnsi="宋体" w:eastAsia="宋体" w:cs="宋体"/>
          <w:sz w:val="21"/>
        </w:rPr>
        <w:t>的</w:t>
      </w:r>
      <w:r>
        <w:rPr>
          <w:rFonts w:hint="default" w:ascii="宋体" w:hAnsi="宋体" w:eastAsia="宋体" w:cs="宋体"/>
          <w:spacing w:val="-18"/>
          <w:sz w:val="21"/>
        </w:rPr>
        <w:t xml:space="preserve"> </w:t>
      </w:r>
      <w:r>
        <w:rPr>
          <w:rFonts w:hint="default" w:ascii="Times New Roman" w:hAnsi="Times New Roman" w:eastAsia="Times New Roman" w:cs="Times New Roman"/>
          <w:sz w:val="21"/>
        </w:rPr>
        <w:t>A</w:t>
      </w:r>
      <w:r>
        <w:rPr>
          <w:rFonts w:hint="default" w:ascii="宋体" w:hAnsi="宋体" w:eastAsia="宋体" w:cs="宋体"/>
          <w:spacing w:val="-31"/>
          <w:sz w:val="21"/>
        </w:rPr>
        <w:t>、</w:t>
      </w:r>
      <w:r>
        <w:rPr>
          <w:rFonts w:hint="default" w:ascii="Times New Roman" w:hAnsi="Times New Roman" w:eastAsia="Times New Roman" w:cs="Times New Roman"/>
          <w:sz w:val="21"/>
        </w:rPr>
        <w:t>B</w:t>
      </w:r>
      <w:r>
        <w:rPr>
          <w:rFonts w:hint="default" w:ascii="宋体" w:hAnsi="宋体" w:eastAsia="宋体" w:cs="宋体"/>
          <w:spacing w:val="-29"/>
          <w:sz w:val="21"/>
        </w:rPr>
        <w:t>、</w:t>
      </w:r>
      <w:r>
        <w:rPr>
          <w:rFonts w:hint="default" w:ascii="Times New Roman" w:hAnsi="Times New Roman" w:eastAsia="Times New Roman" w:cs="Times New Roman"/>
          <w:sz w:val="21"/>
        </w:rPr>
        <w:t xml:space="preserve">C </w:t>
      </w:r>
      <w:r>
        <w:rPr>
          <w:rFonts w:hint="default" w:ascii="宋体" w:hAnsi="宋体" w:eastAsia="宋体" w:cs="宋体"/>
          <w:spacing w:val="-3"/>
          <w:sz w:val="21"/>
        </w:rPr>
        <w:t>三个选项中</w:t>
      </w:r>
      <w:r>
        <w:rPr>
          <w:rFonts w:hint="default" w:ascii="宋体" w:hAnsi="宋体" w:eastAsia="宋体" w:cs="宋体"/>
          <w:sz w:val="21"/>
        </w:rPr>
        <w:t>选</w:t>
      </w:r>
    </w:p>
    <w:p>
      <w:pPr>
        <w:autoSpaceDE w:val="0"/>
        <w:autoSpaceDN w:val="0"/>
        <w:snapToGrid w:val="0"/>
        <w:spacing w:before="10" w:after="0" w:line="312" w:lineRule="exact"/>
        <w:ind w:left="332" w:right="384" w:firstLine="0"/>
        <w:jc w:val="both"/>
        <w:textAlignment w:val="auto"/>
        <w:rPr>
          <w:rFonts w:hint="default" w:ascii="宋体" w:hAnsi="宋体" w:eastAsia="宋体" w:cs="宋体"/>
          <w:sz w:val="21"/>
        </w:rPr>
      </w:pPr>
      <w:r>
        <w:rPr>
          <w:rFonts w:hint="default" w:ascii="宋体" w:hAnsi="宋体" w:eastAsia="宋体" w:cs="宋体"/>
          <w:spacing w:val="-6"/>
          <w:sz w:val="21"/>
        </w:rPr>
        <w:t>出最佳</w:t>
      </w:r>
      <w:r>
        <w:rPr>
          <w:rFonts w:hint="default" w:ascii="宋体" w:hAnsi="宋体" w:eastAsia="宋体" w:cs="宋体"/>
          <w:spacing w:val="-5"/>
          <w:sz w:val="21"/>
        </w:rPr>
        <w:t>选</w:t>
      </w:r>
      <w:r>
        <w:rPr>
          <w:rFonts w:hint="default" w:ascii="宋体" w:hAnsi="宋体" w:eastAsia="宋体" w:cs="宋体"/>
          <w:spacing w:val="-7"/>
          <w:sz w:val="21"/>
        </w:rPr>
        <w:t>项</w:t>
      </w:r>
      <w:r>
        <w:rPr>
          <w:rFonts w:hint="default" w:ascii="宋体" w:hAnsi="宋体" w:eastAsia="宋体" w:cs="宋体"/>
          <w:spacing w:val="-13"/>
          <w:sz w:val="21"/>
        </w:rPr>
        <w:t>。</w:t>
      </w:r>
      <w:r>
        <w:rPr>
          <w:rFonts w:hint="default" w:ascii="宋体" w:hAnsi="宋体" w:eastAsia="宋体" w:cs="宋体"/>
          <w:spacing w:val="-6"/>
          <w:sz w:val="21"/>
        </w:rPr>
        <w:t>听每段</w:t>
      </w:r>
      <w:r>
        <w:rPr>
          <w:rFonts w:hint="default" w:ascii="宋体" w:hAnsi="宋体" w:eastAsia="宋体" w:cs="宋体"/>
          <w:spacing w:val="-5"/>
          <w:sz w:val="21"/>
        </w:rPr>
        <w:t>对</w:t>
      </w:r>
      <w:r>
        <w:rPr>
          <w:rFonts w:hint="default" w:ascii="宋体" w:hAnsi="宋体" w:eastAsia="宋体" w:cs="宋体"/>
          <w:spacing w:val="-6"/>
          <w:sz w:val="21"/>
        </w:rPr>
        <w:t>话或独白</w:t>
      </w:r>
      <w:r>
        <w:rPr>
          <w:rFonts w:hint="default" w:ascii="宋体" w:hAnsi="宋体" w:eastAsia="宋体" w:cs="宋体"/>
          <w:spacing w:val="-5"/>
          <w:sz w:val="21"/>
        </w:rPr>
        <w:t>前</w:t>
      </w:r>
      <w:r>
        <w:rPr>
          <w:rFonts w:hint="default" w:ascii="宋体" w:hAnsi="宋体" w:eastAsia="宋体" w:cs="宋体"/>
          <w:spacing w:val="-13"/>
          <w:sz w:val="21"/>
        </w:rPr>
        <w:t>，</w:t>
      </w:r>
      <w:r>
        <w:rPr>
          <w:rFonts w:hint="default" w:ascii="宋体" w:hAnsi="宋体" w:eastAsia="宋体" w:cs="宋体"/>
          <w:spacing w:val="-6"/>
          <w:sz w:val="21"/>
        </w:rPr>
        <w:t>你将有</w:t>
      </w:r>
      <w:r>
        <w:rPr>
          <w:rFonts w:hint="default" w:ascii="宋体" w:hAnsi="宋体" w:eastAsia="宋体" w:cs="宋体"/>
          <w:spacing w:val="-5"/>
          <w:sz w:val="21"/>
        </w:rPr>
        <w:t>时</w:t>
      </w:r>
      <w:r>
        <w:rPr>
          <w:rFonts w:hint="default" w:ascii="宋体" w:hAnsi="宋体" w:eastAsia="宋体" w:cs="宋体"/>
          <w:spacing w:val="-6"/>
          <w:sz w:val="21"/>
        </w:rPr>
        <w:t>间阅</w:t>
      </w:r>
      <w:r>
        <w:rPr>
          <w:rFonts w:hint="default" w:ascii="宋体" w:hAnsi="宋体" w:eastAsia="宋体" w:cs="宋体"/>
          <w:spacing w:val="-5"/>
          <w:sz w:val="21"/>
        </w:rPr>
        <w:t>读各个</w:t>
      </w:r>
      <w:r>
        <w:rPr>
          <w:rFonts w:hint="default" w:ascii="宋体" w:hAnsi="宋体" w:eastAsia="宋体" w:cs="宋体"/>
          <w:spacing w:val="-4"/>
          <w:sz w:val="21"/>
        </w:rPr>
        <w:t>小</w:t>
      </w:r>
      <w:r>
        <w:rPr>
          <w:rFonts w:hint="default" w:ascii="宋体" w:hAnsi="宋体" w:eastAsia="宋体" w:cs="宋体"/>
          <w:spacing w:val="-5"/>
          <w:sz w:val="21"/>
        </w:rPr>
        <w:t>题</w:t>
      </w:r>
      <w:r>
        <w:rPr>
          <w:rFonts w:hint="default" w:ascii="宋体" w:hAnsi="宋体" w:eastAsia="宋体" w:cs="宋体"/>
          <w:spacing w:val="-12"/>
          <w:sz w:val="21"/>
        </w:rPr>
        <w:t>，</w:t>
      </w:r>
      <w:r>
        <w:rPr>
          <w:rFonts w:hint="default" w:ascii="宋体" w:hAnsi="宋体" w:eastAsia="宋体" w:cs="宋体"/>
          <w:spacing w:val="-5"/>
          <w:sz w:val="21"/>
        </w:rPr>
        <w:t>每小</w:t>
      </w:r>
      <w:r>
        <w:rPr>
          <w:rFonts w:hint="default" w:ascii="宋体" w:hAnsi="宋体" w:eastAsia="宋体" w:cs="宋体"/>
          <w:spacing w:val="-1"/>
          <w:sz w:val="21"/>
        </w:rPr>
        <w:t>题</w:t>
      </w:r>
      <w:r>
        <w:rPr>
          <w:rFonts w:hint="default" w:ascii="宋体" w:hAnsi="宋体" w:eastAsia="宋体" w:cs="宋体"/>
          <w:spacing w:val="-8"/>
          <w:sz w:val="21"/>
        </w:rPr>
        <w:t xml:space="preserve"> </w:t>
      </w:r>
      <w:r>
        <w:rPr>
          <w:rFonts w:hint="default" w:ascii="Times New Roman" w:hAnsi="Times New Roman" w:eastAsia="Times New Roman" w:cs="Times New Roman"/>
          <w:spacing w:val="-1"/>
          <w:sz w:val="21"/>
        </w:rPr>
        <w:t>5</w:t>
      </w:r>
      <w:r>
        <w:rPr>
          <w:rFonts w:hint="default" w:ascii="宋体" w:hAnsi="宋体" w:eastAsia="宋体" w:cs="宋体"/>
          <w:spacing w:val="-1"/>
          <w:sz w:val="21"/>
        </w:rPr>
        <w:t>秒钟</w:t>
      </w:r>
      <w:r>
        <w:rPr>
          <w:rFonts w:hint="default" w:ascii="宋体" w:hAnsi="宋体" w:eastAsia="宋体" w:cs="宋体"/>
          <w:spacing w:val="-9"/>
          <w:sz w:val="21"/>
        </w:rPr>
        <w:t>；</w:t>
      </w:r>
      <w:r>
        <w:rPr>
          <w:rFonts w:hint="default" w:ascii="宋体" w:hAnsi="宋体" w:eastAsia="宋体" w:cs="宋体"/>
          <w:spacing w:val="-1"/>
          <w:sz w:val="21"/>
        </w:rPr>
        <w:t>听完后</w:t>
      </w:r>
      <w:r>
        <w:rPr>
          <w:rFonts w:hint="default" w:ascii="宋体" w:hAnsi="宋体" w:eastAsia="宋体" w:cs="宋体"/>
          <w:spacing w:val="-8"/>
          <w:sz w:val="21"/>
        </w:rPr>
        <w:t>，</w:t>
      </w:r>
      <w:r>
        <w:rPr>
          <w:rFonts w:hint="default" w:ascii="宋体" w:hAnsi="宋体" w:eastAsia="宋体" w:cs="宋体"/>
          <w:spacing w:val="-1"/>
          <w:sz w:val="21"/>
        </w:rPr>
        <w:t>各小题将</w:t>
      </w:r>
      <w:r>
        <w:rPr>
          <w:rFonts w:hint="default" w:ascii="宋体" w:hAnsi="宋体" w:eastAsia="宋体" w:cs="宋体"/>
          <w:sz w:val="21"/>
        </w:rPr>
        <w:t xml:space="preserve"> 给出 </w:t>
      </w:r>
      <w:r>
        <w:rPr>
          <w:rFonts w:hint="default" w:ascii="Times New Roman" w:hAnsi="Times New Roman" w:eastAsia="Times New Roman" w:cs="Times New Roman"/>
          <w:sz w:val="21"/>
        </w:rPr>
        <w:t xml:space="preserve">5 </w:t>
      </w:r>
      <w:r>
        <w:rPr>
          <w:rFonts w:hint="default" w:ascii="宋体" w:hAnsi="宋体" w:eastAsia="宋体" w:cs="宋体"/>
          <w:sz w:val="21"/>
        </w:rPr>
        <w:t>秒钟的作答时间。每段对话或独白读两遍。</w:t>
      </w:r>
    </w:p>
    <w:p>
      <w:pPr>
        <w:autoSpaceDE w:val="0"/>
        <w:autoSpaceDN w:val="0"/>
        <w:snapToGrid w:val="0"/>
        <w:spacing w:before="40" w:after="0" w:line="240" w:lineRule="auto"/>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宋体" w:hAnsi="宋体" w:eastAsia="宋体" w:cs="宋体"/>
          <w:spacing w:val="53"/>
          <w:sz w:val="21"/>
        </w:rPr>
        <w:t>6</w:t>
      </w:r>
      <w:r>
        <w:rPr>
          <w:rFonts w:hint="default" w:ascii="宋体" w:hAnsi="宋体" w:eastAsia="宋体" w:cs="宋体"/>
          <w:sz w:val="21"/>
        </w:rPr>
        <w:t>段材料</w:t>
      </w:r>
      <w:r>
        <w:rPr>
          <w:rFonts w:hint="default" w:ascii="Calibri" w:hAnsi="Calibri" w:eastAsia="Calibri" w:cs="Calibri"/>
          <w:sz w:val="21"/>
        </w:rPr>
        <w:t xml:space="preserve">, </w:t>
      </w:r>
      <w:r>
        <w:rPr>
          <w:rFonts w:hint="default" w:ascii="宋体" w:hAnsi="宋体" w:eastAsia="宋体" w:cs="宋体"/>
          <w:sz w:val="21"/>
        </w:rPr>
        <w:t>回答</w:t>
      </w:r>
      <w:r>
        <w:rPr>
          <w:rFonts w:hint="default" w:ascii="宋体" w:hAnsi="宋体" w:eastAsia="宋体" w:cs="宋体"/>
          <w:spacing w:val="26"/>
          <w:sz w:val="21"/>
        </w:rPr>
        <w:t>第</w:t>
      </w:r>
      <w:r>
        <w:rPr>
          <w:rFonts w:hint="default" w:ascii="宋体" w:hAnsi="宋体" w:eastAsia="宋体" w:cs="宋体"/>
          <w:sz w:val="21"/>
        </w:rPr>
        <w:t>6、</w:t>
      </w:r>
      <w:r>
        <w:rPr>
          <w:rFonts w:hint="default" w:ascii="宋体" w:hAnsi="宋体" w:eastAsia="宋体" w:cs="宋体"/>
          <w:spacing w:val="53"/>
          <w:sz w:val="21"/>
        </w:rPr>
        <w:t>7</w:t>
      </w:r>
      <w:r>
        <w:rPr>
          <w:rFonts w:hint="default" w:ascii="宋体" w:hAnsi="宋体" w:eastAsia="宋体" w:cs="宋体"/>
          <w:sz w:val="21"/>
        </w:rPr>
        <w:t>题。</w:t>
      </w:r>
    </w:p>
    <w:p>
      <w:pPr>
        <w:autoSpaceDE w:val="0"/>
        <w:autoSpaceDN w:val="0"/>
        <w:snapToGrid w:val="0"/>
        <w:spacing w:before="6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6.How long can a British adult stand in line patiently according to the survey?</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About 11 minutes.</w:t>
      </w:r>
      <w:r>
        <w:rPr>
          <w:rFonts w:hint="default" w:ascii="Times New Roman" w:hAnsi="Times New Roman" w:eastAsia="Times New Roman" w:cs="Times New Roman"/>
          <w:spacing w:val="473"/>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About 42 minutes.</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About 90 minutes.</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7.How do most British people pay their bills now?</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In person.</w:t>
      </w:r>
      <w:r>
        <w:rPr>
          <w:rFonts w:hint="default" w:ascii="Times New Roman" w:hAnsi="Times New Roman" w:eastAsia="Times New Roman" w:cs="Times New Roman"/>
          <w:spacing w:val="1205"/>
          <w:sz w:val="21"/>
        </w:rPr>
        <w:t xml:space="preserve"> </w:t>
      </w:r>
      <w:r>
        <w:rPr>
          <w:rFonts w:hint="default" w:ascii="Times New Roman" w:hAnsi="Times New Roman" w:eastAsia="Times New Roman" w:cs="Times New Roman"/>
          <w:sz w:val="21"/>
        </w:rPr>
        <w:t>B. By mail.</w:t>
      </w:r>
      <w:r>
        <w:rPr>
          <w:rFonts w:hint="default" w:ascii="Times New Roman" w:hAnsi="Times New Roman" w:eastAsia="Times New Roman" w:cs="Times New Roman"/>
          <w:spacing w:val="1208"/>
          <w:sz w:val="21"/>
        </w:rPr>
        <w:t xml:space="preserve"> </w:t>
      </w:r>
      <w:r>
        <w:rPr>
          <w:rFonts w:hint="default" w:ascii="Times New Roman" w:hAnsi="Times New Roman" w:eastAsia="Times New Roman" w:cs="Times New Roman"/>
          <w:sz w:val="21"/>
        </w:rPr>
        <w:t>C. Online.</w:t>
      </w:r>
    </w:p>
    <w:p>
      <w:pPr>
        <w:autoSpaceDE w:val="0"/>
        <w:autoSpaceDN w:val="0"/>
        <w:snapToGrid w:val="0"/>
        <w:spacing w:before="598" w:after="0" w:line="240" w:lineRule="auto"/>
        <w:ind w:left="2602" w:right="0" w:firstLine="0"/>
        <w:jc w:val="left"/>
        <w:textAlignment w:val="auto"/>
        <w:rPr>
          <w:rFonts w:hint="default" w:ascii="宋体" w:hAnsi="宋体" w:eastAsia="宋体" w:cs="宋体"/>
          <w:sz w:val="18"/>
        </w:rPr>
        <w:sectPr>
          <w:footerReference r:id="rId3" w:type="default"/>
          <w:footnotePr>
            <w:numStart w:val="0"/>
          </w:footnotePr>
          <w:endnotePr>
            <w:numFmt w:val="decimal"/>
            <w:numStart w:val="0"/>
          </w:endnotePr>
          <w:pgSz w:w="10431" w:h="14740"/>
          <w:pgMar w:top="508" w:right="508" w:bottom="508" w:left="508" w:header="0" w:footer="0" w:gutter="0"/>
          <w:pgNumType w:fmt="decimal"/>
          <w:cols w:space="708" w:num="1"/>
        </w:sectPr>
      </w:pPr>
      <w:r>
        <w:rPr>
          <w:rFonts w:hint="default" w:ascii="宋体" w:hAnsi="宋体" w:eastAsia="宋体" w:cs="宋体"/>
          <w:sz w:val="18"/>
        </w:rPr>
        <w:t>高二英语学科试题</w:t>
      </w:r>
      <w:r>
        <w:rPr>
          <w:rFonts w:hint="default" w:ascii="宋体" w:hAnsi="宋体" w:eastAsia="宋体" w:cs="宋体"/>
          <w:spacing w:val="135"/>
          <w:sz w:val="18"/>
        </w:rPr>
        <w:t xml:space="preserve"> </w:t>
      </w:r>
      <w:r>
        <w:rPr>
          <w:rFonts w:hint="default" w:ascii="宋体" w:hAnsi="宋体" w:eastAsia="宋体" w:cs="宋体"/>
          <w:spacing w:val="23"/>
          <w:sz w:val="18"/>
        </w:rPr>
        <w:t>第</w:t>
      </w:r>
      <w:r>
        <w:rPr>
          <w:rFonts w:hint="default" w:ascii="Calibri" w:hAnsi="Calibri" w:eastAsia="Calibri" w:cs="Calibri"/>
          <w:sz w:val="18"/>
        </w:rPr>
        <w:t>1</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363" w:after="0" w:line="240" w:lineRule="auto"/>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宋体" w:hAnsi="宋体" w:eastAsia="宋体" w:cs="宋体"/>
          <w:spacing w:val="53"/>
          <w:sz w:val="21"/>
        </w:rPr>
        <w:t>7</w:t>
      </w:r>
      <w:r>
        <w:rPr>
          <w:rFonts w:hint="default" w:ascii="宋体" w:hAnsi="宋体" w:eastAsia="宋体" w:cs="宋体"/>
          <w:sz w:val="21"/>
        </w:rPr>
        <w:t>段材料</w:t>
      </w:r>
      <w:r>
        <w:rPr>
          <w:rFonts w:hint="default" w:ascii="Calibri" w:hAnsi="Calibri" w:eastAsia="Calibri" w:cs="Calibri"/>
          <w:sz w:val="21"/>
        </w:rPr>
        <w:t xml:space="preserve">, </w:t>
      </w:r>
      <w:r>
        <w:rPr>
          <w:rFonts w:hint="default" w:ascii="宋体" w:hAnsi="宋体" w:eastAsia="宋体" w:cs="宋体"/>
          <w:sz w:val="21"/>
        </w:rPr>
        <w:t>回答</w:t>
      </w:r>
      <w:r>
        <w:rPr>
          <w:rFonts w:hint="default" w:ascii="宋体" w:hAnsi="宋体" w:eastAsia="宋体" w:cs="宋体"/>
          <w:spacing w:val="26"/>
          <w:sz w:val="21"/>
        </w:rPr>
        <w:t>第</w:t>
      </w:r>
      <w:r>
        <w:rPr>
          <w:rFonts w:hint="default" w:ascii="宋体" w:hAnsi="宋体" w:eastAsia="宋体" w:cs="宋体"/>
          <w:sz w:val="21"/>
        </w:rPr>
        <w:t>8、</w:t>
      </w:r>
      <w:r>
        <w:rPr>
          <w:rFonts w:hint="default" w:ascii="宋体" w:hAnsi="宋体" w:eastAsia="宋体" w:cs="宋体"/>
          <w:spacing w:val="53"/>
          <w:sz w:val="21"/>
        </w:rPr>
        <w:t>9</w:t>
      </w:r>
      <w:r>
        <w:rPr>
          <w:rFonts w:hint="default" w:ascii="宋体" w:hAnsi="宋体" w:eastAsia="宋体" w:cs="宋体"/>
          <w:sz w:val="21"/>
        </w:rPr>
        <w:t>题。</w:t>
      </w:r>
    </w:p>
    <w:p>
      <w:pPr>
        <w:autoSpaceDE w:val="0"/>
        <w:autoSpaceDN w:val="0"/>
        <w:snapToGrid w:val="0"/>
        <w:spacing w:before="6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8</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What will the man do over the next year?</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Switch to another majo</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471"/>
          <w:sz w:val="21"/>
        </w:rPr>
        <w:t xml:space="preserve"> </w:t>
      </w:r>
      <w:r>
        <w:rPr>
          <w:rFonts w:hint="default" w:ascii="Times New Roman" w:hAnsi="Times New Roman" w:eastAsia="Times New Roman" w:cs="Times New Roman"/>
          <w:sz w:val="21"/>
        </w:rPr>
        <w:t>B. Start a computer compan</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54"/>
          <w:sz w:val="21"/>
        </w:rPr>
        <w:t xml:space="preserve"> </w:t>
      </w:r>
      <w:r>
        <w:rPr>
          <w:rFonts w:hint="default" w:ascii="Times New Roman" w:hAnsi="Times New Roman" w:eastAsia="Times New Roman" w:cs="Times New Roman"/>
          <w:sz w:val="21"/>
        </w:rPr>
        <w:t xml:space="preserve">C.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ork at his uncle's compan</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9.What happened to the woman's brother last year?</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He finally found a good caree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260"/>
          <w:sz w:val="21"/>
        </w:rPr>
        <w:t xml:space="preserve"> </w:t>
      </w:r>
      <w:r>
        <w:rPr>
          <w:rFonts w:hint="default" w:ascii="Times New Roman" w:hAnsi="Times New Roman" w:eastAsia="Times New Roman" w:cs="Times New Roman"/>
          <w:sz w:val="21"/>
        </w:rPr>
        <w:t xml:space="preserve">B. He moved to Silicon </w:t>
      </w:r>
      <w:r>
        <w:rPr>
          <w:rFonts w:hint="default" w:ascii="Times New Roman" w:hAnsi="Times New Roman" w:eastAsia="Times New Roman" w:cs="Times New Roman"/>
          <w:spacing w:val="-20"/>
          <w:sz w:val="21"/>
        </w:rPr>
        <w:t>V</w:t>
      </w:r>
      <w:r>
        <w:rPr>
          <w:rFonts w:hint="default" w:ascii="Times New Roman" w:hAnsi="Times New Roman" w:eastAsia="Times New Roman" w:cs="Times New Roman"/>
          <w:sz w:val="21"/>
        </w:rPr>
        <w:t>alle</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54"/>
          <w:sz w:val="21"/>
        </w:rPr>
        <w:t xml:space="preserve"> </w:t>
      </w:r>
      <w:r>
        <w:rPr>
          <w:rFonts w:hint="default" w:ascii="Times New Roman" w:hAnsi="Times New Roman" w:eastAsia="Times New Roman" w:cs="Times New Roman"/>
          <w:sz w:val="21"/>
        </w:rPr>
        <w:t>C. He graduated from college.</w:t>
      </w:r>
    </w:p>
    <w:p>
      <w:pPr>
        <w:autoSpaceDE w:val="0"/>
        <w:autoSpaceDN w:val="0"/>
        <w:snapToGrid w:val="0"/>
        <w:spacing w:before="57"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Times New Roman" w:hAnsi="Times New Roman" w:eastAsia="Times New Roman" w:cs="Times New Roman"/>
          <w:spacing w:val="53"/>
          <w:sz w:val="21"/>
        </w:rPr>
        <w:t>8</w:t>
      </w:r>
      <w:r>
        <w:rPr>
          <w:rFonts w:hint="default" w:ascii="宋体" w:hAnsi="宋体" w:eastAsia="宋体" w:cs="宋体"/>
          <w:sz w:val="21"/>
        </w:rPr>
        <w:t>段材料，回答</w:t>
      </w:r>
      <w:r>
        <w:rPr>
          <w:rFonts w:hint="default" w:ascii="宋体" w:hAnsi="宋体" w:eastAsia="宋体" w:cs="宋体"/>
          <w:spacing w:val="26"/>
          <w:sz w:val="21"/>
        </w:rPr>
        <w:t>第</w:t>
      </w:r>
      <w:r>
        <w:rPr>
          <w:rFonts w:hint="default" w:ascii="Times New Roman" w:hAnsi="Times New Roman" w:eastAsia="Times New Roman" w:cs="Times New Roman"/>
          <w:sz w:val="21"/>
        </w:rPr>
        <w:t>1</w:t>
      </w:r>
      <w:r>
        <w:rPr>
          <w:rFonts w:hint="default" w:ascii="Times New Roman" w:hAnsi="Times New Roman" w:eastAsia="Times New Roman" w:cs="Times New Roman"/>
          <w:spacing w:val="53"/>
          <w:sz w:val="21"/>
        </w:rPr>
        <w:t>0</w:t>
      </w:r>
      <w:r>
        <w:rPr>
          <w:rFonts w:hint="default" w:ascii="宋体" w:hAnsi="宋体" w:eastAsia="宋体" w:cs="宋体"/>
          <w:spacing w:val="26"/>
          <w:sz w:val="21"/>
        </w:rPr>
        <w:t>至</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2</w:t>
      </w:r>
      <w:r>
        <w:rPr>
          <w:rFonts w:hint="default" w:ascii="宋体" w:hAnsi="宋体" w:eastAsia="宋体" w:cs="宋体"/>
          <w:sz w:val="21"/>
        </w:rPr>
        <w:t>题。</w:t>
      </w:r>
    </w:p>
    <w:p>
      <w:pPr>
        <w:autoSpaceDE w:val="0"/>
        <w:autoSpaceDN w:val="0"/>
        <w:snapToGrid w:val="0"/>
        <w:spacing w:before="63"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10</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What does the man usually get at the movies?</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Some popcorn.</w:t>
      </w:r>
      <w:r>
        <w:rPr>
          <w:rFonts w:hint="default" w:ascii="Times New Roman" w:hAnsi="Times New Roman" w:eastAsia="Times New Roman" w:cs="Times New Roman"/>
          <w:spacing w:val="785"/>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hot dog.</w:t>
      </w:r>
      <w:r>
        <w:rPr>
          <w:rFonts w:hint="default" w:ascii="Times New Roman" w:hAnsi="Times New Roman" w:eastAsia="Times New Roman" w:cs="Times New Roman"/>
          <w:spacing w:val="1105"/>
          <w:sz w:val="21"/>
        </w:rPr>
        <w:t xml:space="preserve"> </w:t>
      </w:r>
      <w:r>
        <w:rPr>
          <w:rFonts w:hint="default" w:ascii="Times New Roman" w:hAnsi="Times New Roman" w:eastAsia="Times New Roman" w:cs="Times New Roman"/>
          <w:sz w:val="21"/>
        </w:rPr>
        <w:t>C.A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sandwich.</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11.What does the woman mean by “real food”?</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Food that's classic.</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B. Food that's cooked at home.</w:t>
      </w:r>
      <w:r>
        <w:rPr>
          <w:rFonts w:hint="default" w:ascii="Times New Roman" w:hAnsi="Times New Roman" w:eastAsia="Times New Roman" w:cs="Times New Roman"/>
          <w:spacing w:val="157"/>
          <w:sz w:val="21"/>
        </w:rPr>
        <w:t xml:space="preserve"> </w:t>
      </w:r>
      <w:r>
        <w:rPr>
          <w:rFonts w:hint="default" w:ascii="Times New Roman" w:hAnsi="Times New Roman" w:eastAsia="Times New Roman" w:cs="Times New Roman"/>
          <w:sz w:val="21"/>
        </w:rPr>
        <w:t>C. Food that's similar to that at a cafe.</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12.What does the woman imply in the end?</w:t>
      </w:r>
    </w:p>
    <w:p>
      <w:pPr>
        <w:numPr>
          <w:ilvl w:val="0"/>
          <w:numId w:val="4"/>
        </w:numPr>
        <w:autoSpaceDE w:val="0"/>
        <w:autoSpaceDN w:val="0"/>
        <w:snapToGrid w:val="0"/>
        <w:spacing w:before="71" w:after="0" w:line="240" w:lineRule="auto"/>
        <w:ind w:left="634" w:right="0" w:hanging="252"/>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They should come back to that theater soon.</w:t>
      </w:r>
    </w:p>
    <w:p>
      <w:pPr>
        <w:numPr>
          <w:ilvl w:val="0"/>
          <w:numId w:val="4"/>
        </w:numPr>
        <w:tabs>
          <w:tab w:val="left" w:pos="627"/>
        </w:tabs>
        <w:autoSpaceDE w:val="0"/>
        <w:autoSpaceDN w:val="0"/>
        <w:snapToGrid w:val="0"/>
        <w:spacing w:before="71" w:after="0" w:line="240" w:lineRule="auto"/>
        <w:ind w:left="634" w:right="0" w:hanging="25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Other theaters have similar food choices.</w:t>
      </w:r>
    </w:p>
    <w:p>
      <w:pPr>
        <w:numPr>
          <w:ilvl w:val="0"/>
          <w:numId w:val="4"/>
        </w:numPr>
        <w:tabs>
          <w:tab w:val="left" w:pos="627"/>
        </w:tabs>
        <w:autoSpaceDE w:val="0"/>
        <w:autoSpaceDN w:val="0"/>
        <w:snapToGrid w:val="0"/>
        <w:spacing w:before="71" w:after="0" w:line="240" w:lineRule="auto"/>
        <w:ind w:left="634" w:right="0" w:hanging="25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She already goes to that theater enough.</w:t>
      </w:r>
    </w:p>
    <w:p>
      <w:pPr>
        <w:autoSpaceDE w:val="0"/>
        <w:autoSpaceDN w:val="0"/>
        <w:snapToGrid w:val="0"/>
        <w:spacing w:before="57" w:after="0" w:line="240" w:lineRule="auto"/>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Calibri" w:hAnsi="Calibri" w:eastAsia="Calibri" w:cs="Calibri"/>
          <w:sz w:val="21"/>
        </w:rPr>
        <w:t>9</w:t>
      </w:r>
      <w:r>
        <w:rPr>
          <w:rFonts w:hint="default" w:ascii="Calibri" w:hAnsi="Calibri" w:eastAsia="Calibri" w:cs="Calibri"/>
          <w:spacing w:val="-27"/>
          <w:sz w:val="21"/>
        </w:rPr>
        <w:t xml:space="preserve"> </w:t>
      </w:r>
      <w:r>
        <w:rPr>
          <w:rFonts w:hint="default" w:ascii="宋体" w:hAnsi="宋体" w:eastAsia="宋体" w:cs="宋体"/>
          <w:sz w:val="21"/>
        </w:rPr>
        <w:t>段材料，回答</w:t>
      </w:r>
      <w:r>
        <w:rPr>
          <w:rFonts w:hint="default" w:ascii="宋体" w:hAnsi="宋体" w:eastAsia="宋体" w:cs="宋体"/>
          <w:spacing w:val="26"/>
          <w:sz w:val="21"/>
        </w:rPr>
        <w:t>第</w:t>
      </w:r>
      <w:r>
        <w:rPr>
          <w:rFonts w:hint="default" w:ascii="Calibri" w:hAnsi="Calibri" w:eastAsia="Calibri" w:cs="Calibri"/>
          <w:sz w:val="21"/>
        </w:rPr>
        <w:t>13</w:t>
      </w:r>
      <w:r>
        <w:rPr>
          <w:rFonts w:hint="default" w:ascii="Calibri" w:hAnsi="Calibri" w:eastAsia="Calibri" w:cs="Calibri"/>
          <w:spacing w:val="-25"/>
          <w:sz w:val="21"/>
        </w:rPr>
        <w:t xml:space="preserve"> </w:t>
      </w:r>
      <w:r>
        <w:rPr>
          <w:rFonts w:hint="default" w:ascii="宋体" w:hAnsi="宋体" w:eastAsia="宋体" w:cs="宋体"/>
          <w:spacing w:val="26"/>
          <w:sz w:val="21"/>
        </w:rPr>
        <w:t>至</w:t>
      </w:r>
      <w:r>
        <w:rPr>
          <w:rFonts w:hint="default" w:ascii="Calibri" w:hAnsi="Calibri" w:eastAsia="Calibri" w:cs="Calibri"/>
          <w:sz w:val="21"/>
        </w:rPr>
        <w:t>16</w:t>
      </w:r>
      <w:r>
        <w:rPr>
          <w:rFonts w:hint="default" w:ascii="Calibri" w:hAnsi="Calibri" w:eastAsia="Calibri" w:cs="Calibri"/>
          <w:spacing w:val="-25"/>
          <w:sz w:val="21"/>
        </w:rPr>
        <w:t xml:space="preserve"> </w:t>
      </w:r>
      <w:r>
        <w:rPr>
          <w:rFonts w:hint="default" w:ascii="宋体" w:hAnsi="宋体" w:eastAsia="宋体" w:cs="宋体"/>
          <w:sz w:val="21"/>
        </w:rPr>
        <w:t>题。</w:t>
      </w:r>
    </w:p>
    <w:p>
      <w:pPr>
        <w:autoSpaceDE w:val="0"/>
        <w:autoSpaceDN w:val="0"/>
        <w:snapToGrid w:val="0"/>
        <w:spacing w:before="6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13.How does the woman feel about the information session?</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Uncertain.</w:t>
      </w:r>
      <w:r>
        <w:rPr>
          <w:rFonts w:hint="default" w:ascii="Times New Roman" w:hAnsi="Times New Roman" w:eastAsia="Times New Roman" w:cs="Times New Roman"/>
          <w:spacing w:val="1105"/>
          <w:sz w:val="21"/>
        </w:rPr>
        <w:t xml:space="preserve"> </w:t>
      </w:r>
      <w:r>
        <w:rPr>
          <w:rFonts w:hint="default" w:ascii="Times New Roman" w:hAnsi="Times New Roman" w:eastAsia="Times New Roman" w:cs="Times New Roman"/>
          <w:sz w:val="21"/>
        </w:rPr>
        <w:t>B. Interested.</w:t>
      </w:r>
      <w:r>
        <w:rPr>
          <w:rFonts w:hint="default" w:ascii="Times New Roman" w:hAnsi="Times New Roman" w:eastAsia="Times New Roman" w:cs="Times New Roman"/>
          <w:spacing w:val="1417"/>
          <w:sz w:val="21"/>
        </w:rPr>
        <w:t xml:space="preserve"> </w:t>
      </w:r>
      <w:r>
        <w:rPr>
          <w:rFonts w:hint="default" w:ascii="Times New Roman" w:hAnsi="Times New Roman" w:eastAsia="Times New Roman" w:cs="Times New Roman"/>
          <w:sz w:val="21"/>
        </w:rPr>
        <w:t>C. Disappointed.</w:t>
      </w:r>
    </w:p>
    <w:p>
      <w:pPr>
        <w:numPr>
          <w:ilvl w:val="0"/>
          <w:numId w:val="5"/>
        </w:numPr>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does the man seem to be doing?</w:t>
      </w:r>
    </w:p>
    <w:p>
      <w:pPr>
        <w:numPr>
          <w:ilvl w:val="0"/>
          <w:numId w:val="6"/>
        </w:numPr>
        <w:autoSpaceDE w:val="0"/>
        <w:autoSpaceDN w:val="0"/>
        <w:snapToGrid w:val="0"/>
        <w:spacing w:before="71" w:after="0" w:line="240" w:lineRule="auto"/>
        <w:ind w:left="636" w:right="0" w:hanging="254"/>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Explaining the course outline.</w:t>
      </w:r>
    </w:p>
    <w:p>
      <w:pPr>
        <w:numPr>
          <w:ilvl w:val="0"/>
          <w:numId w:val="6"/>
        </w:numPr>
        <w:tabs>
          <w:tab w:val="left" w:pos="627"/>
        </w:tabs>
        <w:autoSpaceDE w:val="0"/>
        <w:autoSpaceDN w:val="0"/>
        <w:snapToGrid w:val="0"/>
        <w:spacing w:before="71" w:after="0" w:line="240" w:lineRule="auto"/>
        <w:ind w:left="636" w:right="0" w:hanging="254"/>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Urging the woman to reconside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p>
    <w:p>
      <w:pPr>
        <w:numPr>
          <w:ilvl w:val="0"/>
          <w:numId w:val="6"/>
        </w:numPr>
        <w:tabs>
          <w:tab w:val="left" w:pos="627"/>
        </w:tabs>
        <w:autoSpaceDE w:val="0"/>
        <w:autoSpaceDN w:val="0"/>
        <w:snapToGrid w:val="0"/>
        <w:spacing w:before="71" w:after="0" w:line="240" w:lineRule="auto"/>
        <w:ind w:left="636" w:right="0" w:hanging="254"/>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Providing details about some jobs.</w:t>
      </w:r>
    </w:p>
    <w:p>
      <w:pPr>
        <w:numPr>
          <w:ilvl w:val="0"/>
          <w:numId w:val="5"/>
        </w:numPr>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When will the speakers meet on Monday?</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At 10:00 in the morning.</w:t>
      </w:r>
      <w:r>
        <w:rPr>
          <w:rFonts w:hint="default" w:ascii="Times New Roman" w:hAnsi="Times New Roman" w:eastAsia="Times New Roman" w:cs="Times New Roman"/>
          <w:spacing w:val="473"/>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At noon.</w:t>
      </w:r>
      <w:r>
        <w:rPr>
          <w:rFonts w:hint="default" w:ascii="Times New Roman" w:hAnsi="Times New Roman" w:eastAsia="Times New Roman" w:cs="Times New Roman"/>
          <w:spacing w:val="365"/>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At 1:00 in the afternoon.</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16.What's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 probable relationship between the speakers?</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eacher and student.</w:t>
      </w:r>
      <w:r>
        <w:rPr>
          <w:rFonts w:hint="default" w:ascii="Times New Roman" w:hAnsi="Times New Roman" w:eastAsia="Times New Roman" w:cs="Times New Roman"/>
          <w:spacing w:val="785"/>
          <w:sz w:val="21"/>
        </w:rPr>
        <w:t xml:space="preserve"> </w:t>
      </w:r>
      <w:r>
        <w:rPr>
          <w:rFonts w:hint="default" w:ascii="Times New Roman" w:hAnsi="Times New Roman" w:eastAsia="Times New Roman" w:cs="Times New Roman"/>
          <w:sz w:val="21"/>
        </w:rPr>
        <w:t>B. Brother and siste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363"/>
          <w:sz w:val="21"/>
        </w:rPr>
        <w:t xml:space="preserve"> </w:t>
      </w:r>
      <w:r>
        <w:rPr>
          <w:rFonts w:hint="default" w:ascii="Times New Roman" w:hAnsi="Times New Roman" w:eastAsia="Times New Roman" w:cs="Times New Roman"/>
          <w:sz w:val="21"/>
        </w:rPr>
        <w:t>C. Schoolmates.</w:t>
      </w:r>
    </w:p>
    <w:p>
      <w:pPr>
        <w:autoSpaceDE w:val="0"/>
        <w:autoSpaceDN w:val="0"/>
        <w:snapToGrid w:val="0"/>
        <w:spacing w:before="57" w:after="0" w:line="240" w:lineRule="auto"/>
        <w:ind w:left="171" w:right="0" w:firstLine="0"/>
        <w:jc w:val="left"/>
        <w:textAlignment w:val="auto"/>
        <w:rPr>
          <w:rFonts w:hint="default" w:ascii="宋体" w:hAnsi="宋体" w:eastAsia="宋体" w:cs="宋体"/>
          <w:sz w:val="21"/>
        </w:rPr>
      </w:pPr>
      <w:r>
        <w:rPr>
          <w:rFonts w:hint="default" w:ascii="宋体" w:hAnsi="宋体" w:eastAsia="宋体" w:cs="宋体"/>
          <w:sz w:val="21"/>
        </w:rPr>
        <w:t>听</w:t>
      </w:r>
      <w:r>
        <w:rPr>
          <w:rFonts w:hint="default" w:ascii="宋体" w:hAnsi="宋体" w:eastAsia="宋体" w:cs="宋体"/>
          <w:spacing w:val="27"/>
          <w:sz w:val="21"/>
        </w:rPr>
        <w:t>第</w:t>
      </w:r>
      <w:r>
        <w:rPr>
          <w:rFonts w:hint="default" w:ascii="Calibri" w:hAnsi="Calibri" w:eastAsia="Calibri" w:cs="Calibri"/>
          <w:sz w:val="21"/>
        </w:rPr>
        <w:t>10</w:t>
      </w:r>
      <w:r>
        <w:rPr>
          <w:rFonts w:hint="default" w:ascii="Calibri" w:hAnsi="Calibri" w:eastAsia="Calibri" w:cs="Calibri"/>
          <w:spacing w:val="-27"/>
          <w:sz w:val="21"/>
        </w:rPr>
        <w:t xml:space="preserve"> </w:t>
      </w:r>
      <w:r>
        <w:rPr>
          <w:rFonts w:hint="default" w:ascii="宋体" w:hAnsi="宋体" w:eastAsia="宋体" w:cs="宋体"/>
          <w:sz w:val="21"/>
        </w:rPr>
        <w:t>段材料，回答</w:t>
      </w:r>
      <w:r>
        <w:rPr>
          <w:rFonts w:hint="default" w:ascii="宋体" w:hAnsi="宋体" w:eastAsia="宋体" w:cs="宋体"/>
          <w:spacing w:val="27"/>
          <w:sz w:val="21"/>
        </w:rPr>
        <w:t>第</w:t>
      </w:r>
      <w:r>
        <w:rPr>
          <w:rFonts w:hint="default" w:ascii="Calibri" w:hAnsi="Calibri" w:eastAsia="Calibri" w:cs="Calibri"/>
          <w:sz w:val="21"/>
        </w:rPr>
        <w:t>17</w:t>
      </w:r>
      <w:r>
        <w:rPr>
          <w:rFonts w:hint="default" w:ascii="Calibri" w:hAnsi="Calibri" w:eastAsia="Calibri" w:cs="Calibri"/>
          <w:spacing w:val="-27"/>
          <w:sz w:val="21"/>
        </w:rPr>
        <w:t xml:space="preserve"> </w:t>
      </w:r>
      <w:r>
        <w:rPr>
          <w:rFonts w:hint="default" w:ascii="宋体" w:hAnsi="宋体" w:eastAsia="宋体" w:cs="宋体"/>
          <w:spacing w:val="27"/>
          <w:sz w:val="21"/>
        </w:rPr>
        <w:t>至</w:t>
      </w:r>
      <w:r>
        <w:rPr>
          <w:rFonts w:hint="default" w:ascii="Calibri" w:hAnsi="Calibri" w:eastAsia="Calibri" w:cs="Calibri"/>
          <w:sz w:val="21"/>
        </w:rPr>
        <w:t>20</w:t>
      </w:r>
      <w:r>
        <w:rPr>
          <w:rFonts w:hint="default" w:ascii="Calibri" w:hAnsi="Calibri" w:eastAsia="Calibri" w:cs="Calibri"/>
          <w:spacing w:val="-27"/>
          <w:sz w:val="21"/>
        </w:rPr>
        <w:t xml:space="preserve"> </w:t>
      </w:r>
      <w:r>
        <w:rPr>
          <w:rFonts w:hint="default" w:ascii="宋体" w:hAnsi="宋体" w:eastAsia="宋体" w:cs="宋体"/>
          <w:sz w:val="21"/>
        </w:rPr>
        <w:t>题。</w:t>
      </w:r>
    </w:p>
    <w:p>
      <w:pPr>
        <w:autoSpaceDE w:val="0"/>
        <w:autoSpaceDN w:val="0"/>
        <w:snapToGrid w:val="0"/>
        <w:spacing w:before="6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17.Where is Hot Springs?</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In the mountains.</w:t>
      </w:r>
      <w:r>
        <w:rPr>
          <w:rFonts w:hint="default" w:ascii="Times New Roman" w:hAnsi="Times New Roman" w:eastAsia="Times New Roman" w:cs="Times New Roman"/>
          <w:spacing w:val="365"/>
          <w:sz w:val="21"/>
        </w:rPr>
        <w:t xml:space="preserve"> </w:t>
      </w:r>
      <w:r>
        <w:rPr>
          <w:rFonts w:hint="default" w:ascii="Times New Roman" w:hAnsi="Times New Roman" w:eastAsia="Times New Roman" w:cs="Times New Roman"/>
          <w:sz w:val="21"/>
        </w:rPr>
        <w:t>B. In the northern U.S.</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C. By the ocean in the southern U.S.</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18.Why did Hot Springs get its name?</w:t>
      </w:r>
    </w:p>
    <w:p>
      <w:pPr>
        <w:numPr>
          <w:ilvl w:val="0"/>
          <w:numId w:val="7"/>
        </w:numPr>
        <w:autoSpaceDE w:val="0"/>
        <w:autoSpaceDN w:val="0"/>
        <w:snapToGrid w:val="0"/>
        <w:spacing w:before="71" w:after="0" w:line="240" w:lineRule="auto"/>
        <w:ind w:left="636" w:right="0" w:hanging="254"/>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Because of the hot climate of the area.</w:t>
      </w:r>
    </w:p>
    <w:p>
      <w:pPr>
        <w:numPr>
          <w:ilvl w:val="0"/>
          <w:numId w:val="7"/>
        </w:numPr>
        <w:tabs>
          <w:tab w:val="left" w:pos="627"/>
        </w:tabs>
        <w:autoSpaceDE w:val="0"/>
        <w:autoSpaceDN w:val="0"/>
        <w:snapToGrid w:val="0"/>
        <w:spacing w:before="71" w:after="0" w:line="240" w:lineRule="auto"/>
        <w:ind w:left="636" w:right="0" w:hanging="254"/>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Because of the tough guys hiding here.</w:t>
      </w:r>
    </w:p>
    <w:p>
      <w:pPr>
        <w:numPr>
          <w:ilvl w:val="0"/>
          <w:numId w:val="7"/>
        </w:numPr>
        <w:tabs>
          <w:tab w:val="left" w:pos="627"/>
        </w:tabs>
        <w:autoSpaceDE w:val="0"/>
        <w:autoSpaceDN w:val="0"/>
        <w:snapToGrid w:val="0"/>
        <w:spacing w:before="71" w:after="0" w:line="240" w:lineRule="auto"/>
        <w:ind w:left="636" w:right="0" w:hanging="254"/>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Because of the hot waters coming out of the ground.</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19</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What is the highest temperature of the waters in Hot Springs?</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A.135 degrees Fahrenheit.</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B.145 degrees Fahrenheit.</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rPr>
        <w:t>C. Nearly 200 degrees Fahrenheit.</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20.What is an interesting fact about the city?</w:t>
      </w:r>
    </w:p>
    <w:p>
      <w:pPr>
        <w:numPr>
          <w:ilvl w:val="0"/>
          <w:numId w:val="8"/>
        </w:numPr>
        <w:autoSpaceDE w:val="0"/>
        <w:autoSpaceDN w:val="0"/>
        <w:snapToGrid w:val="0"/>
        <w:spacing w:before="71" w:after="0" w:line="240" w:lineRule="auto"/>
        <w:ind w:left="634" w:right="0" w:hanging="252"/>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old bathhouses are still being used there.</w:t>
      </w:r>
    </w:p>
    <w:p>
      <w:pPr>
        <w:numPr>
          <w:ilvl w:val="0"/>
          <w:numId w:val="8"/>
        </w:numPr>
        <w:tabs>
          <w:tab w:val="left" w:pos="622"/>
        </w:tabs>
        <w:autoSpaceDE w:val="0"/>
        <w:autoSpaceDN w:val="0"/>
        <w:snapToGrid w:val="0"/>
        <w:spacing w:before="71" w:after="0" w:line="240" w:lineRule="auto"/>
        <w:ind w:left="634" w:right="0" w:hanging="25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hot water there carried special powers.</w:t>
      </w:r>
    </w:p>
    <w:p>
      <w:pPr>
        <w:numPr>
          <w:ilvl w:val="0"/>
          <w:numId w:val="8"/>
        </w:numPr>
        <w:tabs>
          <w:tab w:val="left" w:pos="627"/>
        </w:tabs>
        <w:autoSpaceDE w:val="0"/>
        <w:autoSpaceDN w:val="0"/>
        <w:snapToGrid w:val="0"/>
        <w:spacing w:before="71" w:after="0" w:line="240" w:lineRule="auto"/>
        <w:ind w:left="634" w:right="0" w:hanging="25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Many famous people were born there.</w:t>
      </w:r>
    </w:p>
    <w:p>
      <w:pPr>
        <w:autoSpaceDE w:val="0"/>
        <w:autoSpaceDN w:val="0"/>
        <w:snapToGrid w:val="0"/>
        <w:spacing w:before="107"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第二部分：阅读理解（共两节，满分 </w:t>
      </w:r>
      <w:r>
        <w:rPr>
          <w:rFonts w:hint="default" w:ascii="Times New Roman" w:hAnsi="Times New Roman" w:eastAsia="Times New Roman" w:cs="Times New Roman"/>
          <w:b/>
          <w:sz w:val="21"/>
        </w:rPr>
        <w:t xml:space="preserve">50 </w:t>
      </w:r>
      <w:r>
        <w:rPr>
          <w:rFonts w:hint="default" w:ascii="宋体" w:hAnsi="宋体" w:eastAsia="宋体" w:cs="宋体"/>
          <w:sz w:val="21"/>
        </w:rPr>
        <w:t>分）</w:t>
      </w:r>
    </w:p>
    <w:p>
      <w:pPr>
        <w:autoSpaceDE w:val="0"/>
        <w:autoSpaceDN w:val="0"/>
        <w:snapToGrid w:val="0"/>
        <w:spacing w:before="257" w:after="0" w:line="240" w:lineRule="auto"/>
        <w:ind w:left="2602" w:right="0" w:firstLine="0"/>
        <w:jc w:val="left"/>
        <w:textAlignment w:val="auto"/>
        <w:rPr>
          <w:rFonts w:hint="default" w:ascii="宋体" w:hAnsi="宋体" w:eastAsia="宋体" w:cs="宋体"/>
          <w:sz w:val="18"/>
        </w:rPr>
        <w:sectPr>
          <w:footnotePr>
            <w:numStart w:val="0"/>
          </w:footnotePr>
          <w:endnotePr>
            <w:numFmt w:val="decimal"/>
            <w:numStart w:val="0"/>
          </w:endnotePr>
          <w:pgSz w:w="10431" w:h="14740"/>
          <w:pgMar w:top="508" w:right="508" w:bottom="508" w:left="508" w:header="0" w:footer="0" w:gutter="0"/>
          <w:pgNumType w:fmt="decimal"/>
          <w:cols w:space="708" w:num="1"/>
        </w:sectPr>
      </w:pPr>
      <w:r>
        <w:rPr>
          <w:rFonts w:hint="default" w:ascii="宋体" w:hAnsi="宋体" w:eastAsia="宋体" w:cs="宋体"/>
          <w:sz w:val="18"/>
        </w:rPr>
        <w:t>高二英语学科试题</w:t>
      </w:r>
      <w:r>
        <w:rPr>
          <w:rFonts w:hint="default" w:ascii="宋体" w:hAnsi="宋体" w:eastAsia="宋体" w:cs="宋体"/>
          <w:spacing w:val="135"/>
          <w:sz w:val="18"/>
        </w:rPr>
        <w:t xml:space="preserve"> </w:t>
      </w:r>
      <w:r>
        <w:rPr>
          <w:rFonts w:hint="default" w:ascii="宋体" w:hAnsi="宋体" w:eastAsia="宋体" w:cs="宋体"/>
          <w:spacing w:val="23"/>
          <w:sz w:val="18"/>
        </w:rPr>
        <w:t>第</w:t>
      </w:r>
      <w:r>
        <w:rPr>
          <w:rFonts w:hint="default" w:ascii="Calibri" w:hAnsi="Calibri" w:eastAsia="Calibri" w:cs="Calibri"/>
          <w:sz w:val="18"/>
        </w:rPr>
        <w:t>2</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363"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第一节（共 </w:t>
      </w:r>
      <w:r>
        <w:rPr>
          <w:rFonts w:hint="default" w:ascii="Times New Roman" w:hAnsi="Times New Roman" w:eastAsia="Times New Roman" w:cs="Times New Roman"/>
          <w:sz w:val="21"/>
        </w:rPr>
        <w:t>15</w:t>
      </w:r>
      <w:r>
        <w:rPr>
          <w:rFonts w:hint="default" w:ascii="宋体" w:hAnsi="宋体" w:eastAsia="宋体" w:cs="宋体"/>
          <w:sz w:val="21"/>
        </w:rPr>
        <w:t xml:space="preserve">个小题；每小题 </w:t>
      </w:r>
      <w:r>
        <w:rPr>
          <w:rFonts w:hint="default" w:ascii="Times New Roman" w:hAnsi="Times New Roman" w:eastAsia="Times New Roman" w:cs="Times New Roman"/>
          <w:sz w:val="21"/>
        </w:rPr>
        <w:t xml:space="preserve">2.5 </w:t>
      </w:r>
      <w:r>
        <w:rPr>
          <w:rFonts w:hint="default" w:ascii="宋体" w:hAnsi="宋体" w:eastAsia="宋体" w:cs="宋体"/>
          <w:sz w:val="21"/>
        </w:rPr>
        <w:t>分，满分 37.5 分）</w:t>
      </w:r>
    </w:p>
    <w:p>
      <w:pPr>
        <w:autoSpaceDE w:val="0"/>
        <w:autoSpaceDN w:val="0"/>
        <w:snapToGrid w:val="0"/>
        <w:spacing w:before="53" w:after="0" w:line="312" w:lineRule="exact"/>
        <w:ind w:left="332" w:right="319" w:firstLine="420"/>
        <w:jc w:val="both"/>
        <w:textAlignment w:val="auto"/>
        <w:rPr>
          <w:rFonts w:hint="default" w:ascii="宋体" w:hAnsi="宋体" w:eastAsia="宋体" w:cs="宋体"/>
          <w:sz w:val="21"/>
        </w:rPr>
      </w:pPr>
      <w:r>
        <w:rPr>
          <w:rFonts w:hint="default" w:ascii="宋体" w:hAnsi="宋体" w:eastAsia="宋体" w:cs="宋体"/>
          <w:spacing w:val="-3"/>
          <w:sz w:val="21"/>
        </w:rPr>
        <w:t>阅</w:t>
      </w:r>
      <w:r>
        <w:rPr>
          <w:rFonts w:hint="default" w:ascii="宋体" w:hAnsi="宋体" w:eastAsia="宋体" w:cs="宋体"/>
          <w:spacing w:val="-2"/>
          <w:sz w:val="21"/>
        </w:rPr>
        <w:t>读</w:t>
      </w:r>
      <w:r>
        <w:rPr>
          <w:rFonts w:hint="default" w:ascii="宋体" w:hAnsi="宋体" w:eastAsia="宋体" w:cs="宋体"/>
          <w:spacing w:val="-3"/>
          <w:sz w:val="21"/>
        </w:rPr>
        <w:t>下</w:t>
      </w:r>
      <w:r>
        <w:rPr>
          <w:rFonts w:hint="default" w:ascii="宋体" w:hAnsi="宋体" w:eastAsia="宋体" w:cs="宋体"/>
          <w:spacing w:val="-2"/>
          <w:sz w:val="21"/>
        </w:rPr>
        <w:t>列</w:t>
      </w:r>
      <w:r>
        <w:rPr>
          <w:rFonts w:hint="default" w:ascii="宋体" w:hAnsi="宋体" w:eastAsia="宋体" w:cs="宋体"/>
          <w:spacing w:val="-3"/>
          <w:sz w:val="21"/>
        </w:rPr>
        <w:t>短</w:t>
      </w:r>
      <w:r>
        <w:rPr>
          <w:rFonts w:hint="default" w:ascii="宋体" w:hAnsi="宋体" w:eastAsia="宋体" w:cs="宋体"/>
          <w:spacing w:val="-2"/>
          <w:sz w:val="21"/>
        </w:rPr>
        <w:t>文</w:t>
      </w:r>
      <w:r>
        <w:rPr>
          <w:rFonts w:hint="default" w:ascii="宋体" w:hAnsi="宋体" w:eastAsia="宋体" w:cs="宋体"/>
          <w:spacing w:val="-4"/>
          <w:sz w:val="21"/>
        </w:rPr>
        <w:t>，</w:t>
      </w:r>
      <w:r>
        <w:rPr>
          <w:rFonts w:hint="default" w:ascii="宋体" w:hAnsi="宋体" w:eastAsia="宋体" w:cs="宋体"/>
          <w:spacing w:val="-3"/>
          <w:sz w:val="21"/>
        </w:rPr>
        <w:t>从</w:t>
      </w:r>
      <w:r>
        <w:rPr>
          <w:rFonts w:hint="default" w:ascii="宋体" w:hAnsi="宋体" w:eastAsia="宋体" w:cs="宋体"/>
          <w:spacing w:val="-2"/>
          <w:sz w:val="21"/>
        </w:rPr>
        <w:t>每题所给的</w:t>
      </w:r>
      <w:r>
        <w:rPr>
          <w:rFonts w:hint="default" w:ascii="Times New Roman" w:hAnsi="Times New Roman" w:eastAsia="Times New Roman" w:cs="Times New Roman"/>
          <w:spacing w:val="-2"/>
          <w:sz w:val="21"/>
        </w:rPr>
        <w:t>A</w:t>
      </w:r>
      <w:r>
        <w:rPr>
          <w:rFonts w:hint="default" w:ascii="宋体" w:hAnsi="宋体" w:eastAsia="宋体" w:cs="宋体"/>
          <w:spacing w:val="-2"/>
          <w:sz w:val="21"/>
        </w:rPr>
        <w:t>、</w:t>
      </w:r>
      <w:r>
        <w:rPr>
          <w:rFonts w:hint="default" w:ascii="Times New Roman" w:hAnsi="Times New Roman" w:eastAsia="Times New Roman" w:cs="Times New Roman"/>
          <w:spacing w:val="-3"/>
          <w:sz w:val="21"/>
        </w:rPr>
        <w:t>B</w:t>
      </w:r>
      <w:r>
        <w:rPr>
          <w:rFonts w:hint="default" w:ascii="宋体" w:hAnsi="宋体" w:eastAsia="宋体" w:cs="宋体"/>
          <w:spacing w:val="-2"/>
          <w:sz w:val="21"/>
        </w:rPr>
        <w:t>、</w:t>
      </w:r>
      <w:r>
        <w:rPr>
          <w:rFonts w:hint="default" w:ascii="Times New Roman" w:hAnsi="Times New Roman" w:eastAsia="Times New Roman" w:cs="Times New Roman"/>
          <w:spacing w:val="-3"/>
          <w:sz w:val="21"/>
        </w:rPr>
        <w:t>C</w:t>
      </w:r>
      <w:r>
        <w:rPr>
          <w:rFonts w:hint="default" w:ascii="宋体" w:hAnsi="宋体" w:eastAsia="宋体" w:cs="宋体"/>
          <w:spacing w:val="-2"/>
          <w:sz w:val="21"/>
        </w:rPr>
        <w:t>、</w:t>
      </w:r>
      <w:r>
        <w:rPr>
          <w:rFonts w:hint="default" w:ascii="Times New Roman" w:hAnsi="Times New Roman" w:eastAsia="Times New Roman" w:cs="Times New Roman"/>
          <w:spacing w:val="-1"/>
          <w:sz w:val="21"/>
        </w:rPr>
        <w:t>D</w:t>
      </w:r>
      <w:r>
        <w:rPr>
          <w:rFonts w:hint="default" w:ascii="宋体" w:hAnsi="宋体" w:eastAsia="宋体" w:cs="宋体"/>
          <w:spacing w:val="-1"/>
          <w:sz w:val="21"/>
        </w:rPr>
        <w:t>四个选项中，选出最佳选项，并在答题卡上将该</w:t>
      </w:r>
      <w:r>
        <w:rPr>
          <w:rFonts w:hint="default" w:ascii="宋体" w:hAnsi="宋体" w:eastAsia="宋体" w:cs="宋体"/>
          <w:sz w:val="21"/>
        </w:rPr>
        <w:t xml:space="preserve"> 项涂黑。</w:t>
      </w:r>
    </w:p>
    <w:p>
      <w:pPr>
        <w:autoSpaceDE w:val="0"/>
        <w:autoSpaceDN w:val="0"/>
        <w:snapToGrid w:val="0"/>
        <w:spacing w:before="66" w:after="0" w:line="240" w:lineRule="auto"/>
        <w:ind w:left="4448"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A</w:t>
      </w:r>
    </w:p>
    <w:p>
      <w:pPr>
        <w:autoSpaceDE w:val="0"/>
        <w:autoSpaceDN w:val="0"/>
        <w:snapToGrid w:val="0"/>
        <w:spacing w:before="73" w:after="0" w:line="310" w:lineRule="auto"/>
        <w:ind w:left="591" w:right="4103" w:firstLine="2100"/>
        <w:jc w:val="both"/>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pacing w:val="-3"/>
          <w:sz w:val="21"/>
        </w:rPr>
        <w:t xml:space="preserve">All </w:t>
      </w:r>
      <w:r>
        <w:rPr>
          <w:rFonts w:hint="default" w:ascii="Times New Roman" w:hAnsi="Times New Roman" w:eastAsia="Times New Roman" w:cs="Times New Roman"/>
          <w:b/>
          <w:spacing w:val="-5"/>
          <w:sz w:val="21"/>
        </w:rPr>
        <w:t>Su</w:t>
      </w:r>
      <w:r>
        <w:rPr>
          <w:rFonts w:hint="default" w:ascii="Times New Roman" w:hAnsi="Times New Roman" w:eastAsia="Times New Roman" w:cs="Times New Roman"/>
          <w:b/>
          <w:spacing w:val="-3"/>
          <w:sz w:val="21"/>
        </w:rPr>
        <w:t>mmer</w:t>
      </w:r>
      <w:r>
        <w:rPr>
          <w:rFonts w:hint="default" w:ascii="Times New Roman" w:hAnsi="Times New Roman" w:eastAsia="Times New Roman" w:cs="Times New Roman"/>
          <w:b/>
          <w:spacing w:val="-5"/>
          <w:sz w:val="21"/>
        </w:rPr>
        <w:t xml:space="preserve"> </w:t>
      </w:r>
      <w:r>
        <w:rPr>
          <w:rFonts w:hint="default" w:ascii="Times New Roman" w:hAnsi="Times New Roman" w:eastAsia="Times New Roman" w:cs="Times New Roman"/>
          <w:b/>
          <w:spacing w:val="-3"/>
          <w:sz w:val="21"/>
        </w:rPr>
        <w:t>C</w:t>
      </w:r>
      <w:r>
        <w:rPr>
          <w:rFonts w:hint="default" w:ascii="Times New Roman" w:hAnsi="Times New Roman" w:eastAsia="Times New Roman" w:cs="Times New Roman"/>
          <w:b/>
          <w:spacing w:val="-2"/>
          <w:sz w:val="21"/>
        </w:rPr>
        <w:t>a</w:t>
      </w:r>
      <w:r>
        <w:rPr>
          <w:rFonts w:hint="default" w:ascii="Times New Roman" w:hAnsi="Times New Roman" w:eastAsia="Times New Roman" w:cs="Times New Roman"/>
          <w:b/>
          <w:spacing w:val="-5"/>
          <w:sz w:val="21"/>
        </w:rPr>
        <w:t>m</w:t>
      </w:r>
      <w:r>
        <w:rPr>
          <w:rFonts w:hint="default" w:ascii="Times New Roman" w:hAnsi="Times New Roman" w:eastAsia="Times New Roman" w:cs="Times New Roman"/>
          <w:b/>
          <w:spacing w:val="-3"/>
          <w:sz w:val="21"/>
        </w:rPr>
        <w:t>p</w:t>
      </w:r>
      <w:r>
        <w:rPr>
          <w:rFonts w:hint="default" w:ascii="Times New Roman" w:hAnsi="Times New Roman" w:eastAsia="Times New Roman" w:cs="Times New Roman"/>
          <w:b/>
          <w:spacing w:val="-2"/>
          <w:sz w:val="21"/>
        </w:rPr>
        <w:t xml:space="preserve"> P</w:t>
      </w:r>
      <w:r>
        <w:rPr>
          <w:rFonts w:hint="default" w:ascii="Times New Roman" w:hAnsi="Times New Roman" w:eastAsia="Times New Roman" w:cs="Times New Roman"/>
          <w:b/>
          <w:spacing w:val="-4"/>
          <w:sz w:val="21"/>
        </w:rPr>
        <w:t>r</w:t>
      </w:r>
      <w:r>
        <w:rPr>
          <w:rFonts w:hint="default" w:ascii="Times New Roman" w:hAnsi="Times New Roman" w:eastAsia="Times New Roman" w:cs="Times New Roman"/>
          <w:b/>
          <w:spacing w:val="-2"/>
          <w:sz w:val="21"/>
        </w:rPr>
        <w:t>ogr</w:t>
      </w:r>
      <w:r>
        <w:rPr>
          <w:rFonts w:hint="default" w:ascii="Times New Roman" w:hAnsi="Times New Roman" w:eastAsia="Times New Roman" w:cs="Times New Roman"/>
          <w:b/>
          <w:spacing w:val="-3"/>
          <w:sz w:val="21"/>
        </w:rPr>
        <w:t>a</w:t>
      </w:r>
      <w:r>
        <w:rPr>
          <w:rFonts w:hint="default" w:ascii="Times New Roman" w:hAnsi="Times New Roman" w:eastAsia="Times New Roman" w:cs="Times New Roman"/>
          <w:b/>
          <w:spacing w:val="-2"/>
          <w:sz w:val="21"/>
        </w:rPr>
        <w:t>ms</w:t>
      </w:r>
      <w:r>
        <w:rPr>
          <w:rFonts w:hint="default" w:ascii="Times New Roman" w:hAnsi="Times New Roman" w:eastAsia="Times New Roman" w:cs="Times New Roman"/>
          <w:b/>
          <w:sz w:val="21"/>
        </w:rPr>
        <w:t xml:space="preserve"> Llandover</w:t>
      </w:r>
      <w:r>
        <w:rPr>
          <w:rFonts w:hint="default" w:ascii="Times New Roman" w:hAnsi="Times New Roman" w:eastAsia="Times New Roman" w:cs="Times New Roman"/>
          <w:b/>
          <w:spacing w:val="-9"/>
          <w:sz w:val="21"/>
        </w:rPr>
        <w:t>y</w:t>
      </w:r>
      <w:r>
        <w:rPr>
          <w:rFonts w:hint="default" w:ascii="Times New Roman" w:hAnsi="Times New Roman" w:eastAsia="Times New Roman" w:cs="Times New Roman"/>
          <w:b/>
          <w:sz w:val="21"/>
        </w:rPr>
        <w:t>,</w:t>
      </w:r>
      <w:r>
        <w:rPr>
          <w:rFonts w:hint="default" w:ascii="Times New Roman" w:hAnsi="Times New Roman" w:eastAsia="Times New Roman" w:cs="Times New Roman"/>
          <w:b/>
          <w:spacing w:val="-7"/>
          <w:sz w:val="21"/>
        </w:rPr>
        <w:t xml:space="preserve"> </w:t>
      </w:r>
      <w:r>
        <w:rPr>
          <w:rFonts w:hint="default" w:ascii="Times New Roman" w:hAnsi="Times New Roman" w:eastAsia="Times New Roman" w:cs="Times New Roman"/>
          <w:b/>
          <w:spacing w:val="-8"/>
          <w:sz w:val="21"/>
        </w:rPr>
        <w:t>W</w:t>
      </w:r>
      <w:r>
        <w:rPr>
          <w:rFonts w:hint="default" w:ascii="Times New Roman" w:hAnsi="Times New Roman" w:eastAsia="Times New Roman" w:cs="Times New Roman"/>
          <w:b/>
          <w:sz w:val="21"/>
        </w:rPr>
        <w:t>ale, UK</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Language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Music</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Life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(LMFL)</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33"/>
          <w:sz w:val="21"/>
        </w:rPr>
        <w:t xml:space="preserve"> </w:t>
      </w:r>
      <w:r>
        <w:rPr>
          <w:rFonts w:hint="default" w:ascii="Times New Roman" w:hAnsi="Times New Roman" w:eastAsia="Times New Roman" w:cs="Times New Roman"/>
          <w:sz w:val="21"/>
        </w:rPr>
        <w:t>Founded</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1997,</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LMFL</w:t>
      </w:r>
      <w:r>
        <w:rPr>
          <w:rFonts w:hint="default" w:ascii="Times New Roman" w:hAnsi="Times New Roman" w:eastAsia="Times New Roman" w:cs="Times New Roman"/>
          <w:spacing w:val="28"/>
          <w:sz w:val="21"/>
        </w:rPr>
        <w:t xml:space="preserve"> </w:t>
      </w:r>
      <w:r>
        <w:rPr>
          <w:rFonts w:hint="default" w:ascii="Times New Roman" w:hAnsi="Times New Roman" w:eastAsia="Times New Roman" w:cs="Times New Roman"/>
          <w:sz w:val="21"/>
        </w:rPr>
        <w:t>offers</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unique</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2-week</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summer</w:t>
      </w:r>
    </w:p>
    <w:p>
      <w:pPr>
        <w:autoSpaceDE w:val="0"/>
        <w:autoSpaceDN w:val="0"/>
        <w:snapToGrid w:val="0"/>
        <w:spacing w:before="71" w:after="0" w:line="310" w:lineRule="auto"/>
        <w:ind w:left="171" w:right="172"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w:t>
      </w:r>
      <w:r>
        <w:rPr>
          <w:rFonts w:hint="default" w:ascii="Times New Roman" w:hAnsi="Times New Roman" w:eastAsia="Times New Roman" w:cs="Times New Roman"/>
          <w:spacing w:val="1"/>
          <w:sz w:val="21"/>
        </w:rPr>
        <w:t>u</w:t>
      </w:r>
      <w:r>
        <w:rPr>
          <w:rFonts w:hint="default" w:ascii="Times New Roman" w:hAnsi="Times New Roman" w:eastAsia="Times New Roman" w:cs="Times New Roman"/>
          <w:sz w:val="21"/>
        </w:rPr>
        <w:t>sic a</w:t>
      </w:r>
      <w:r>
        <w:rPr>
          <w:rFonts w:hint="default" w:ascii="Times New Roman" w:hAnsi="Times New Roman" w:eastAsia="Times New Roman" w:cs="Times New Roman"/>
          <w:spacing w:val="1"/>
          <w:sz w:val="21"/>
        </w:rPr>
        <w:t>n</w:t>
      </w:r>
      <w:r>
        <w:rPr>
          <w:rFonts w:hint="default" w:ascii="Times New Roman" w:hAnsi="Times New Roman" w:eastAsia="Times New Roman" w:cs="Times New Roman"/>
          <w:sz w:val="21"/>
        </w:rPr>
        <w:t>d</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la</w:t>
      </w:r>
      <w:r>
        <w:rPr>
          <w:rFonts w:hint="default" w:ascii="Times New Roman" w:hAnsi="Times New Roman" w:eastAsia="Times New Roman" w:cs="Times New Roman"/>
          <w:spacing w:val="1"/>
          <w:sz w:val="21"/>
        </w:rPr>
        <w:t>n</w:t>
      </w:r>
      <w:r>
        <w:rPr>
          <w:rFonts w:hint="default" w:ascii="Times New Roman" w:hAnsi="Times New Roman" w:eastAsia="Times New Roman" w:cs="Times New Roman"/>
          <w:spacing w:val="-2"/>
          <w:sz w:val="21"/>
        </w:rPr>
        <w:t>g</w:t>
      </w:r>
      <w:r>
        <w:rPr>
          <w:rFonts w:hint="default" w:ascii="Times New Roman" w:hAnsi="Times New Roman" w:eastAsia="Times New Roman" w:cs="Times New Roman"/>
          <w:spacing w:val="1"/>
          <w:sz w:val="21"/>
        </w:rPr>
        <w:t>u</w:t>
      </w: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g</w:t>
      </w:r>
      <w:r>
        <w:rPr>
          <w:rFonts w:hint="default" w:ascii="Times New Roman" w:hAnsi="Times New Roman" w:eastAsia="Times New Roman" w:cs="Times New Roman"/>
          <w:sz w:val="21"/>
        </w:rPr>
        <w:t>e courses.</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L</w:t>
      </w:r>
      <w:r>
        <w:rPr>
          <w:rFonts w:hint="default" w:ascii="Times New Roman" w:hAnsi="Times New Roman" w:eastAsia="Times New Roman" w:cs="Times New Roman"/>
          <w:spacing w:val="-2"/>
          <w:sz w:val="21"/>
        </w:rPr>
        <w:t>MF</w:t>
      </w:r>
      <w:r>
        <w:rPr>
          <w:rFonts w:hint="default" w:ascii="Times New Roman" w:hAnsi="Times New Roman" w:eastAsia="Times New Roman" w:cs="Times New Roman"/>
          <w:sz w:val="21"/>
        </w:rPr>
        <w:t>L</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pro</w:t>
      </w:r>
      <w:r>
        <w:rPr>
          <w:rFonts w:hint="default" w:ascii="Times New Roman" w:hAnsi="Times New Roman" w:eastAsia="Times New Roman" w:cs="Times New Roman"/>
          <w:spacing w:val="-2"/>
          <w:sz w:val="21"/>
        </w:rPr>
        <w:t>v</w:t>
      </w:r>
      <w:r>
        <w:rPr>
          <w:rFonts w:hint="default" w:ascii="Times New Roman" w:hAnsi="Times New Roman" w:eastAsia="Times New Roman" w:cs="Times New Roman"/>
          <w:sz w:val="21"/>
        </w:rPr>
        <w:t>ides quality one</w:t>
      </w:r>
      <w:r>
        <w:rPr>
          <w:rFonts w:hint="default" w:ascii="Times New Roman" w:hAnsi="Times New Roman" w:eastAsia="Times New Roman" w:cs="Times New Roman"/>
          <w:spacing w:val="-3"/>
          <w:sz w:val="21"/>
        </w:rPr>
        <w:t>-</w:t>
      </w:r>
      <w:r>
        <w:rPr>
          <w:rFonts w:hint="default" w:ascii="Times New Roman" w:hAnsi="Times New Roman" w:eastAsia="Times New Roman" w:cs="Times New Roman"/>
          <w:sz w:val="21"/>
        </w:rPr>
        <w:t>to-one training</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a wide ran</w:t>
      </w:r>
      <w:r>
        <w:rPr>
          <w:rFonts w:hint="default" w:ascii="Times New Roman" w:hAnsi="Times New Roman" w:eastAsia="Times New Roman" w:cs="Times New Roman"/>
          <w:spacing w:val="-1"/>
          <w:sz w:val="21"/>
        </w:rPr>
        <w:t>g</w:t>
      </w:r>
      <w:r>
        <w:rPr>
          <w:rFonts w:hint="default" w:ascii="Times New Roman" w:hAnsi="Times New Roman" w:eastAsia="Times New Roman" w:cs="Times New Roman"/>
          <w:sz w:val="21"/>
        </w:rPr>
        <w:t>e</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of instruments &amp; voice lessons for highly-motivated musicians of all ages.</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Study</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programs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&amp;</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classes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include:</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2</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weeks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with</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Musical</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Masterclasses: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Composition;</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10"/>
          <w:sz w:val="21"/>
        </w:rPr>
        <w:t>V</w:t>
      </w:r>
      <w:r>
        <w:rPr>
          <w:rFonts w:hint="default" w:ascii="Times New Roman" w:hAnsi="Times New Roman" w:eastAsia="Times New Roman" w:cs="Times New Roman"/>
          <w:sz w:val="21"/>
        </w:rPr>
        <w:t>iolin;</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Piano;</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Recorder; Guitar and Classical Singing...</w: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Saint-Raphael, France</w: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France Langue and Culture (FLC) — Experience a fun, educational language holiday for all the family</w:t>
      </w:r>
    </w:p>
    <w:p>
      <w:pPr>
        <w:autoSpaceDE w:val="0"/>
        <w:autoSpaceDN w:val="0"/>
        <w:snapToGrid w:val="0"/>
        <w:spacing w:before="71" w:after="0" w:line="310" w:lineRule="auto"/>
        <w:ind w:left="171" w:right="172"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this summer! FLC is the most family-friendly language school providing French summer classes for teens and young children.</w:t>
      </w:r>
    </w:p>
    <w:p>
      <w:pPr>
        <w:autoSpaceDE w:val="0"/>
        <w:autoSpaceDN w:val="0"/>
        <w:snapToGrid w:val="0"/>
        <w:spacing w:before="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Study</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programs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&amp;</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classes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include:</w:t>
      </w:r>
      <w:r>
        <w:rPr>
          <w:rFonts w:hint="default" w:ascii="Times New Roman" w:hAnsi="Times New Roman" w:eastAsia="Times New Roman" w:cs="Times New Roman"/>
          <w:spacing w:val="28"/>
          <w:sz w:val="21"/>
        </w:rPr>
        <w:t xml:space="preserve"> </w:t>
      </w:r>
      <w:r>
        <w:rPr>
          <w:rFonts w:hint="default" w:ascii="Times New Roman" w:hAnsi="Times New Roman" w:eastAsia="Times New Roman" w:cs="Times New Roman"/>
          <w:sz w:val="21"/>
        </w:rPr>
        <w:t>1-</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4</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eek</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Sessions.</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Children</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Summer</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Camps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ages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4-12,</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with</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homestay accommodation by French host families.</w: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Quebec Cit</w:t>
      </w:r>
      <w:r>
        <w:rPr>
          <w:rFonts w:hint="default" w:ascii="Times New Roman" w:hAnsi="Times New Roman" w:eastAsia="Times New Roman" w:cs="Times New Roman"/>
          <w:b/>
          <w:spacing w:val="-7"/>
          <w:sz w:val="21"/>
        </w:rPr>
        <w:t>y</w:t>
      </w:r>
      <w:r>
        <w:rPr>
          <w:rFonts w:hint="default" w:ascii="Times New Roman" w:hAnsi="Times New Roman" w:eastAsia="Times New Roman" w:cs="Times New Roman"/>
          <w:b/>
          <w:sz w:val="21"/>
        </w:rPr>
        <w:t>, Quebec, Canada</w:t>
      </w:r>
    </w:p>
    <w:p>
      <w:pPr>
        <w:autoSpaceDE w:val="0"/>
        <w:autoSpaceDN w:val="0"/>
        <w:snapToGrid w:val="0"/>
        <w:spacing w:before="71" w:after="0" w:line="310" w:lineRule="auto"/>
        <w:ind w:left="171" w:right="172"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Edu-Inter Summer Language School (EI) </w:t>
      </w:r>
      <w:r>
        <w:rPr>
          <w:rFonts w:hint="default" w:ascii="Times New Roman" w:hAnsi="Times New Roman" w:eastAsia="Times New Roman" w:cs="Times New Roman"/>
          <w:spacing w:val="-41"/>
          <w:sz w:val="21"/>
        </w:rPr>
        <w:t>—</w:t>
      </w:r>
      <w:r>
        <w:rPr>
          <w:rFonts w:hint="default" w:ascii="Times New Roman" w:hAnsi="Times New Roman" w:eastAsia="Times New Roman" w:cs="Times New Roman"/>
          <w:sz w:val="21"/>
        </w:rPr>
        <w:t xml:space="preserve"> EI offers summer French programs for children and tee</w:t>
      </w:r>
      <w:r>
        <w:rPr>
          <w:rFonts w:hint="default" w:ascii="Times New Roman" w:hAnsi="Times New Roman" w:eastAsia="Times New Roman" w:cs="Times New Roman"/>
          <w:spacing w:val="1"/>
          <w:sz w:val="21"/>
        </w:rPr>
        <w:t>n</w:t>
      </w: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g</w:t>
      </w:r>
      <w:r>
        <w:rPr>
          <w:rFonts w:hint="default" w:ascii="Times New Roman" w:hAnsi="Times New Roman" w:eastAsia="Times New Roman" w:cs="Times New Roman"/>
          <w:sz w:val="21"/>
        </w:rPr>
        <w:t>ers (a</w:t>
      </w:r>
      <w:r>
        <w:rPr>
          <w:rFonts w:hint="default" w:ascii="Times New Roman" w:hAnsi="Times New Roman" w:eastAsia="Times New Roman" w:cs="Times New Roman"/>
          <w:spacing w:val="-2"/>
          <w:sz w:val="21"/>
        </w:rPr>
        <w:t>g</w:t>
      </w:r>
      <w:r>
        <w:rPr>
          <w:rFonts w:hint="default" w:ascii="Times New Roman" w:hAnsi="Times New Roman" w:eastAsia="Times New Roman" w:cs="Times New Roman"/>
          <w:sz w:val="21"/>
        </w:rPr>
        <w:t xml:space="preserve">es </w:t>
      </w:r>
      <w:r>
        <w:rPr>
          <w:rFonts w:hint="default" w:ascii="Times New Roman" w:hAnsi="Times New Roman" w:eastAsia="Times New Roman" w:cs="Times New Roman"/>
          <w:spacing w:val="1"/>
          <w:sz w:val="21"/>
        </w:rPr>
        <w:t>1</w:t>
      </w:r>
      <w:r>
        <w:rPr>
          <w:rFonts w:hint="default" w:ascii="Times New Roman" w:hAnsi="Times New Roman" w:eastAsia="Times New Roman" w:cs="Times New Roman"/>
          <w:sz w:val="21"/>
        </w:rPr>
        <w:t>0</w:t>
      </w:r>
      <w:r>
        <w:rPr>
          <w:rFonts w:hint="default" w:ascii="Times New Roman" w:hAnsi="Times New Roman" w:eastAsia="Times New Roman" w:cs="Times New Roman"/>
          <w:spacing w:val="-3"/>
          <w:sz w:val="21"/>
        </w:rPr>
        <w:t>-</w:t>
      </w:r>
      <w:r>
        <w:rPr>
          <w:rFonts w:hint="default" w:ascii="Times New Roman" w:hAnsi="Times New Roman" w:eastAsia="Times New Roman" w:cs="Times New Roman"/>
          <w:sz w:val="21"/>
        </w:rPr>
        <w:t>17) and</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adults (16+). Queb</w:t>
      </w:r>
      <w:r>
        <w:rPr>
          <w:rFonts w:hint="default" w:ascii="Times New Roman" w:hAnsi="Times New Roman" w:eastAsia="Times New Roman" w:cs="Times New Roman"/>
          <w:spacing w:val="-2"/>
          <w:sz w:val="21"/>
        </w:rPr>
        <w:t>e</w:t>
      </w:r>
      <w:r>
        <w:rPr>
          <w:rFonts w:hint="default" w:ascii="Times New Roman" w:hAnsi="Times New Roman" w:eastAsia="Times New Roman" w:cs="Times New Roman"/>
          <w:sz w:val="21"/>
        </w:rPr>
        <w:t>c City is the</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 xml:space="preserve">only </w:t>
      </w:r>
      <w:r>
        <w:rPr>
          <w:rFonts w:hint="default" w:ascii="Times New Roman" w:hAnsi="Times New Roman" w:eastAsia="Times New Roman" w:cs="Times New Roman"/>
          <w:spacing w:val="-3"/>
          <w:sz w:val="21"/>
        </w:rPr>
        <w:t>m</w:t>
      </w:r>
      <w:r>
        <w:rPr>
          <w:rFonts w:hint="default" w:ascii="Times New Roman" w:hAnsi="Times New Roman" w:eastAsia="Times New Roman" w:cs="Times New Roman"/>
          <w:sz w:val="21"/>
        </w:rPr>
        <w:t>ajor city in Canada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that o</w:t>
      </w:r>
      <w:r>
        <w:rPr>
          <w:rFonts w:hint="default" w:ascii="Times New Roman" w:hAnsi="Times New Roman" w:eastAsia="Times New Roman" w:cs="Times New Roman"/>
          <w:spacing w:val="-3"/>
          <w:sz w:val="21"/>
        </w:rPr>
        <w:t>f</w:t>
      </w:r>
      <w:r>
        <w:rPr>
          <w:rFonts w:hint="default" w:ascii="Times New Roman" w:hAnsi="Times New Roman" w:eastAsia="Times New Roman" w:cs="Times New Roman"/>
          <w:sz w:val="21"/>
        </w:rPr>
        <w:t>fers</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a 10</w:t>
      </w:r>
      <w:r>
        <w:rPr>
          <w:rFonts w:hint="default" w:ascii="Times New Roman" w:hAnsi="Times New Roman" w:eastAsia="Times New Roman" w:cs="Times New Roman"/>
          <w:spacing w:val="-1"/>
          <w:sz w:val="21"/>
        </w:rPr>
        <w:t>0</w:t>
      </w:r>
      <w:r>
        <w:rPr>
          <w:rFonts w:hint="default" w:ascii="Times New Roman" w:hAnsi="Times New Roman" w:eastAsia="Times New Roman" w:cs="Times New Roman"/>
          <w:sz w:val="21"/>
        </w:rPr>
        <w:t>% French-speaking environment, making it the ideal location for learning and practicing French.</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Study</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programs</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&amp;</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classes</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include:</w:t>
      </w:r>
      <w:r>
        <w:rPr>
          <w:rFonts w:hint="default" w:ascii="Times New Roman" w:hAnsi="Times New Roman" w:eastAsia="Times New Roman" w:cs="Times New Roman"/>
          <w:spacing w:val="28"/>
          <w:sz w:val="21"/>
        </w:rPr>
        <w:t xml:space="preserve"> </w:t>
      </w:r>
      <w:r>
        <w:rPr>
          <w:rFonts w:hint="default" w:ascii="Times New Roman" w:hAnsi="Times New Roman" w:eastAsia="Times New Roman" w:cs="Times New Roman"/>
          <w:sz w:val="21"/>
        </w:rPr>
        <w:t>2</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weeks’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Summer</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French</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Programs: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Children</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&amp;</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pacing w:val="-13"/>
          <w:sz w:val="21"/>
        </w:rPr>
        <w:t>T</w:t>
      </w:r>
      <w:r>
        <w:rPr>
          <w:rFonts w:hint="default" w:ascii="Times New Roman" w:hAnsi="Times New Roman" w:eastAsia="Times New Roman" w:cs="Times New Roman"/>
          <w:sz w:val="21"/>
        </w:rPr>
        <w:t>eenagers</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(ages 10-17). French &amp; Dance. French &amp; Horse Riding...</w: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Cambridge, England, UK</w: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Reach</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Cambridge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Academic</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Camps</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(RC)</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RC</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offers</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UK</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&amp;</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international</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high</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school</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students</w:t>
      </w:r>
    </w:p>
    <w:p>
      <w:pPr>
        <w:autoSpaceDE w:val="0"/>
        <w:autoSpaceDN w:val="0"/>
        <w:snapToGrid w:val="0"/>
        <w:spacing w:before="71" w:after="0" w:line="310" w:lineRule="auto"/>
        <w:ind w:left="171" w:right="172"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opportunity to gain an invaluable academic experience through a summer course.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 provide unique and academic programs for students (ages 14-18).</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Study</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programs</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&amp;</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classes</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include:</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z w:val="21"/>
        </w:rPr>
        <w:t>3</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weeks’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Summer</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Camps.</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Chemistry</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&amp;</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Medicine.</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Computer</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Science &amp; Math. Economics &amp; ESL...</w:t>
      </w:r>
    </w:p>
    <w:p>
      <w:pPr>
        <w:numPr>
          <w:ilvl w:val="0"/>
          <w:numId w:val="9"/>
        </w:numPr>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Why is Quebec the ideal location for learning and practicing French?</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It offers summer French programs.</w:t>
      </w:r>
      <w:r>
        <w:rPr>
          <w:rFonts w:hint="default" w:ascii="Times New Roman" w:hAnsi="Times New Roman" w:eastAsia="Times New Roman" w:cs="Times New Roman"/>
          <w:spacing w:val="893"/>
          <w:sz w:val="21"/>
        </w:rPr>
        <w:t xml:space="preserve"> </w:t>
      </w:r>
      <w:r>
        <w:rPr>
          <w:rFonts w:hint="default" w:ascii="Times New Roman" w:hAnsi="Times New Roman" w:eastAsia="Times New Roman" w:cs="Times New Roman"/>
          <w:sz w:val="21"/>
        </w:rPr>
        <w:t>B. It is the only major city in Canada.</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 has a Summer French Language School.</w:t>
      </w:r>
      <w:r>
        <w:rPr>
          <w:rFonts w:hint="default" w:ascii="Times New Roman" w:hAnsi="Times New Roman" w:eastAsia="Times New Roman" w:cs="Times New Roman"/>
          <w:spacing w:val="262"/>
          <w:sz w:val="21"/>
        </w:rPr>
        <w:t xml:space="preserve"> </w:t>
      </w:r>
      <w:r>
        <w:rPr>
          <w:rFonts w:hint="default" w:ascii="Times New Roman" w:hAnsi="Times New Roman" w:eastAsia="Times New Roman" w:cs="Times New Roman"/>
          <w:sz w:val="21"/>
        </w:rPr>
        <w:t>D. It has a 100% French-speaking environment.</w:t>
      </w:r>
    </w:p>
    <w:p>
      <w:pPr>
        <w:numPr>
          <w:ilvl w:val="0"/>
          <w:numId w:val="9"/>
        </w:numPr>
        <w:tabs>
          <w:tab w:val="left" w:pos="488"/>
        </w:tabs>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If a boy is 18 and loves computer science, which summer camp suits him best?</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LMFL.</w:t>
      </w:r>
      <w:r>
        <w:rPr>
          <w:rFonts w:hint="default" w:ascii="Times New Roman" w:hAnsi="Times New Roman" w:eastAsia="Times New Roman" w:cs="Times New Roman"/>
          <w:spacing w:val="581"/>
          <w:sz w:val="21"/>
        </w:rPr>
        <w:t xml:space="preserve"> </w:t>
      </w:r>
      <w:r>
        <w:rPr>
          <w:rFonts w:hint="default" w:ascii="Times New Roman" w:hAnsi="Times New Roman" w:eastAsia="Times New Roman" w:cs="Times New Roman"/>
          <w:sz w:val="21"/>
        </w:rPr>
        <w:t>B. FLC.</w:t>
      </w:r>
      <w:r>
        <w:rPr>
          <w:rFonts w:hint="default" w:ascii="Times New Roman" w:hAnsi="Times New Roman" w:eastAsia="Times New Roman" w:cs="Times New Roman"/>
          <w:spacing w:val="790"/>
          <w:sz w:val="21"/>
        </w:rPr>
        <w:t xml:space="preserve"> </w:t>
      </w:r>
      <w:r>
        <w:rPr>
          <w:rFonts w:hint="default" w:ascii="Times New Roman" w:hAnsi="Times New Roman" w:eastAsia="Times New Roman" w:cs="Times New Roman"/>
          <w:sz w:val="21"/>
        </w:rPr>
        <w:t>C. EI.</w:t>
      </w:r>
      <w:r>
        <w:rPr>
          <w:rFonts w:hint="default" w:ascii="Times New Roman" w:hAnsi="Times New Roman" w:eastAsia="Times New Roman" w:cs="Times New Roman"/>
          <w:spacing w:val="781"/>
          <w:sz w:val="21"/>
        </w:rPr>
        <w:t xml:space="preserve"> </w:t>
      </w:r>
      <w:r>
        <w:rPr>
          <w:rFonts w:hint="default" w:ascii="Times New Roman" w:hAnsi="Times New Roman" w:eastAsia="Times New Roman" w:cs="Times New Roman"/>
          <w:sz w:val="21"/>
        </w:rPr>
        <w:t>D. RC.</w:t>
      </w:r>
    </w:p>
    <w:p>
      <w:pPr>
        <w:numPr>
          <w:ilvl w:val="0"/>
          <w:numId w:val="9"/>
        </w:numPr>
        <w:tabs>
          <w:tab w:val="left" w:pos="488"/>
        </w:tabs>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It can be learned from the passage that ____________.</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RC helps kids improve their horse-riding skill</w:t>
      </w:r>
      <w:r>
        <w:rPr>
          <w:rFonts w:hint="default" w:ascii="Times New Roman" w:hAnsi="Times New Roman" w:eastAsia="Times New Roman" w:cs="Times New Roman"/>
          <w:spacing w:val="261"/>
          <w:sz w:val="21"/>
        </w:rPr>
        <w:t xml:space="preserve"> </w:t>
      </w:r>
      <w:r>
        <w:rPr>
          <w:rFonts w:hint="default" w:ascii="Times New Roman" w:hAnsi="Times New Roman" w:eastAsia="Times New Roman" w:cs="Times New Roman"/>
          <w:sz w:val="21"/>
        </w:rPr>
        <w:t>B. kids can enjoy one-to-one training at LMFL</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kids can stay at French host families at EI</w:t>
      </w:r>
      <w:r>
        <w:rPr>
          <w:rFonts w:hint="default" w:ascii="Times New Roman" w:hAnsi="Times New Roman" w:eastAsia="Times New Roman" w:cs="Times New Roman"/>
          <w:spacing w:val="578"/>
          <w:sz w:val="21"/>
        </w:rPr>
        <w:t xml:space="preserve"> </w:t>
      </w:r>
      <w:r>
        <w:rPr>
          <w:rFonts w:hint="default" w:ascii="Times New Roman" w:hAnsi="Times New Roman" w:eastAsia="Times New Roman" w:cs="Times New Roman"/>
          <w:sz w:val="21"/>
        </w:rPr>
        <w:t>D. FLC was founded in 1997 in France</w:t>
      </w:r>
    </w:p>
    <w:p>
      <w:pPr>
        <w:autoSpaceDE w:val="0"/>
        <w:autoSpaceDN w:val="0"/>
        <w:snapToGrid w:val="0"/>
        <w:spacing w:before="881" w:after="0" w:line="240" w:lineRule="auto"/>
        <w:ind w:left="2602" w:right="0" w:firstLine="0"/>
        <w:jc w:val="left"/>
        <w:textAlignment w:val="auto"/>
        <w:rPr>
          <w:rFonts w:hint="default" w:ascii="宋体" w:hAnsi="宋体" w:eastAsia="宋体" w:cs="宋体"/>
          <w:sz w:val="18"/>
        </w:rPr>
        <w:sectPr>
          <w:footnotePr>
            <w:numStart w:val="0"/>
          </w:footnotePr>
          <w:endnotePr>
            <w:numFmt w:val="decimal"/>
            <w:numStart w:val="0"/>
          </w:endnotePr>
          <w:pgSz w:w="10431" w:h="14740"/>
          <w:pgMar w:top="508" w:right="508" w:bottom="508" w:left="508" w:header="0" w:footer="0" w:gutter="0"/>
          <w:pgNumType w:fmt="decimal"/>
          <w:cols w:space="708" w:num="1"/>
        </w:sectPr>
      </w:pPr>
      <w:r>
        <w:rPr>
          <w:rFonts w:hint="default" w:ascii="宋体" w:hAnsi="宋体" w:eastAsia="宋体" w:cs="宋体"/>
          <w:sz w:val="18"/>
        </w:rPr>
        <w:t>高二英语学科试题</w:t>
      </w:r>
      <w:r>
        <w:rPr>
          <w:rFonts w:hint="default" w:ascii="宋体" w:hAnsi="宋体" w:eastAsia="宋体" w:cs="宋体"/>
          <w:spacing w:val="135"/>
          <w:sz w:val="18"/>
        </w:rPr>
        <w:t xml:space="preserve"> </w:t>
      </w:r>
      <w:r>
        <w:rPr>
          <w:rFonts w:hint="default" w:ascii="宋体" w:hAnsi="宋体" w:eastAsia="宋体" w:cs="宋体"/>
          <w:spacing w:val="23"/>
          <w:sz w:val="18"/>
        </w:rPr>
        <w:t>第</w:t>
      </w:r>
      <w:r>
        <w:rPr>
          <w:rFonts w:hint="default" w:ascii="Calibri" w:hAnsi="Calibri" w:eastAsia="Calibri" w:cs="Calibri"/>
          <w:sz w:val="18"/>
        </w:rPr>
        <w:t>3</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377" w:after="0" w:line="240" w:lineRule="auto"/>
        <w:ind w:left="4162"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B</w:t>
      </w:r>
    </w:p>
    <w:p>
      <w:pPr>
        <w:autoSpaceDE w:val="0"/>
        <w:autoSpaceDN w:val="0"/>
        <w:snapToGrid w:val="0"/>
        <w:spacing w:before="71" w:after="0" w:line="310" w:lineRule="auto"/>
        <w:ind w:left="171" w:right="217"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 spend around one third of our lives in bed, and the body does a lot of its repair work as we sleep, so enough good quality sleep is very important to our health. It doesn</w:t>
      </w:r>
      <w:r>
        <w:rPr>
          <w:rFonts w:hint="default" w:ascii="Times New Roman" w:hAnsi="Times New Roman" w:eastAsia="Times New Roman" w:cs="Times New Roman"/>
          <w:spacing w:val="-5"/>
          <w:sz w:val="21"/>
        </w:rPr>
        <w:t>’</w:t>
      </w:r>
      <w:r>
        <w:rPr>
          <w:rFonts w:hint="default" w:ascii="Times New Roman" w:hAnsi="Times New Roman" w:eastAsia="Times New Roman" w:cs="Times New Roman"/>
          <w:sz w:val="21"/>
        </w:rPr>
        <w:t>t stop there, though—some sleep positions are healthier than others. So which sleep position is the healthiest?</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Sleeping on your back is the healthiest sleep position, Health benefits include avoiding back and neck</w:t>
      </w:r>
    </w:p>
    <w:p>
      <w:pPr>
        <w:autoSpaceDE w:val="0"/>
        <w:autoSpaceDN w:val="0"/>
        <w:snapToGrid w:val="0"/>
        <w:spacing w:before="71" w:after="0" w:line="308" w:lineRule="auto"/>
        <w:ind w:left="171" w:right="122"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pain. Because the head is raised above the stomach when you sleep on your back, this position is best for people who suffer from nighttime acid reflux (</w:t>
      </w:r>
      <w:r>
        <w:rPr>
          <w:rFonts w:hint="default" w:ascii="宋体" w:hAnsi="宋体" w:eastAsia="宋体" w:cs="宋体"/>
          <w:sz w:val="21"/>
        </w:rPr>
        <w:t>胃酸逆流</w:t>
      </w:r>
      <w:r>
        <w:rPr>
          <w:rFonts w:hint="default" w:ascii="Times New Roman" w:hAnsi="Times New Roman" w:eastAsia="Times New Roman" w:cs="Times New Roman"/>
          <w:sz w:val="21"/>
        </w:rPr>
        <w:t>) as well.</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 xml:space="preserve">Around 80% of heartburn sufferers have </w:t>
      </w:r>
      <w:r>
        <w:rPr>
          <w:rFonts w:hint="default" w:ascii="Times New Roman" w:hAnsi="Times New Roman" w:eastAsia="Times New Roman" w:cs="Times New Roman"/>
          <w:spacing w:val="-1"/>
          <w:sz w:val="21"/>
        </w:rPr>
        <w:t>problems during the night, so s</w:t>
      </w:r>
      <w:r>
        <w:rPr>
          <w:rFonts w:hint="default" w:ascii="Times New Roman" w:hAnsi="Times New Roman" w:eastAsia="Times New Roman" w:cs="Times New Roman"/>
          <w:sz w:val="21"/>
        </w:rPr>
        <w:t>leeping on their back could help a lot of people to enjoy a good night</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 xml:space="preserve">s sleep. If the sleep position alone is not enough to </w:t>
      </w:r>
      <w:r>
        <w:rPr>
          <w:rFonts w:hint="default" w:ascii="Times New Roman" w:hAnsi="Times New Roman" w:eastAsia="Times New Roman" w:cs="Times New Roman"/>
          <w:sz w:val="21"/>
          <w:u w:val="single" w:color="000000"/>
        </w:rPr>
        <w:t>alleviate</w:t>
      </w:r>
      <w:r>
        <w:rPr>
          <w:rFonts w:hint="default" w:ascii="Times New Roman" w:hAnsi="Times New Roman" w:eastAsia="Times New Roman" w:cs="Times New Roman"/>
          <w:sz w:val="21"/>
        </w:rPr>
        <w:t xml:space="preserve"> the condition, try raising the head of the bed by up to 4 inches by placing blocks under it.</w:t>
      </w:r>
    </w:p>
    <w:p>
      <w:pPr>
        <w:autoSpaceDE w:val="0"/>
        <w:autoSpaceDN w:val="0"/>
        <w:snapToGrid w:val="0"/>
        <w:spacing w:before="0" w:after="0" w:line="227"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When you sleep on your back, your face is in a natural position. This means less wrinkles (</w:t>
      </w:r>
      <w:r>
        <w:rPr>
          <w:rFonts w:hint="default" w:ascii="宋体" w:hAnsi="宋体" w:eastAsia="宋体" w:cs="宋体"/>
          <w:sz w:val="21"/>
        </w:rPr>
        <w:t>皱纹</w:t>
      </w:r>
      <w:r>
        <w:rPr>
          <w:rFonts w:hint="default" w:ascii="Times New Roman" w:hAnsi="Times New Roman" w:eastAsia="Times New Roman" w:cs="Times New Roman"/>
          <w:sz w:val="21"/>
        </w:rPr>
        <w:t>).</w:t>
      </w:r>
    </w:p>
    <w:p>
      <w:pPr>
        <w:autoSpaceDE w:val="0"/>
        <w:autoSpaceDN w:val="0"/>
        <w:snapToGrid w:val="0"/>
        <w:spacing w:before="73" w:after="0" w:line="306" w:lineRule="auto"/>
        <w:ind w:left="171" w:right="122"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If you really can't face sleeping on your back, another healthy sleep position is the side sleep. It</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 almost as good as the back position, and it</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better for people who snore (</w:t>
      </w:r>
      <w:r>
        <w:rPr>
          <w:rFonts w:hint="default" w:ascii="宋体" w:hAnsi="宋体" w:eastAsia="宋体" w:cs="宋体"/>
          <w:sz w:val="21"/>
        </w:rPr>
        <w:t>打鼾</w:t>
      </w:r>
      <w:r>
        <w:rPr>
          <w:rFonts w:hint="default" w:ascii="Times New Roman" w:hAnsi="Times New Roman" w:eastAsia="Times New Roman" w:cs="Times New Roman"/>
          <w:sz w:val="21"/>
        </w:rPr>
        <w:t>) and their partners. Whichever sleep position you choose, use a pillow that supports the head and the neck without raising the head unnaturall</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 as this can bring neck pain.</w:t>
      </w:r>
    </w:p>
    <w:p>
      <w:pPr>
        <w:numPr>
          <w:ilvl w:val="0"/>
          <w:numId w:val="9"/>
        </w:numPr>
        <w:autoSpaceDE w:val="0"/>
        <w:autoSpaceDN w:val="0"/>
        <w:snapToGrid w:val="0"/>
        <w:spacing w:before="4"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Which is NOT one of the benefits of sleeping on the back?</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It can avoid acid reflux.</w:t>
      </w:r>
      <w:r>
        <w:rPr>
          <w:rFonts w:hint="default" w:ascii="Times New Roman" w:hAnsi="Times New Roman" w:eastAsia="Times New Roman" w:cs="Times New Roman"/>
          <w:spacing w:val="1945"/>
          <w:sz w:val="21"/>
        </w:rPr>
        <w:t xml:space="preserve"> </w:t>
      </w:r>
      <w:r>
        <w:rPr>
          <w:rFonts w:hint="default" w:ascii="Times New Roman" w:hAnsi="Times New Roman" w:eastAsia="Times New Roman" w:cs="Times New Roman"/>
          <w:sz w:val="21"/>
        </w:rPr>
        <w:t>B. It makes people look younge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It's good for heartburn sufferers.</w:t>
      </w:r>
      <w:r>
        <w:rPr>
          <w:rFonts w:hint="default" w:ascii="Times New Roman" w:hAnsi="Times New Roman" w:eastAsia="Times New Roman" w:cs="Times New Roman"/>
          <w:spacing w:val="1205"/>
          <w:sz w:val="21"/>
        </w:rPr>
        <w:t xml:space="preserve"> </w:t>
      </w:r>
      <w:r>
        <w:rPr>
          <w:rFonts w:hint="default" w:ascii="Times New Roman" w:hAnsi="Times New Roman" w:eastAsia="Times New Roman" w:cs="Times New Roman"/>
          <w:sz w:val="21"/>
        </w:rPr>
        <w:t>D. It helps people get rid of stomach pain.</w:t>
      </w:r>
    </w:p>
    <w:p>
      <w:pPr>
        <w:numPr>
          <w:ilvl w:val="0"/>
          <w:numId w:val="9"/>
        </w:numPr>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Which is the best sleep position for people who snore?</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Sleep on the face.</w:t>
      </w:r>
      <w:r>
        <w:rPr>
          <w:rFonts w:hint="default" w:ascii="Times New Roman" w:hAnsi="Times New Roman" w:eastAsia="Times New Roman" w:cs="Times New Roman"/>
          <w:spacing w:val="471"/>
          <w:sz w:val="21"/>
        </w:rPr>
        <w:t xml:space="preserve"> </w:t>
      </w:r>
      <w:r>
        <w:rPr>
          <w:rFonts w:hint="default" w:ascii="Times New Roman" w:hAnsi="Times New Roman" w:eastAsia="Times New Roman" w:cs="Times New Roman"/>
          <w:sz w:val="21"/>
        </w:rPr>
        <w:t>B. Sleep on the side.</w:t>
      </w:r>
      <w:r>
        <w:rPr>
          <w:rFonts w:hint="default" w:ascii="Times New Roman" w:hAnsi="Times New Roman" w:eastAsia="Times New Roman" w:cs="Times New Roman"/>
          <w:spacing w:val="365"/>
          <w:sz w:val="21"/>
        </w:rPr>
        <w:t xml:space="preserve"> </w:t>
      </w:r>
      <w:r>
        <w:rPr>
          <w:rFonts w:hint="default" w:ascii="Times New Roman" w:hAnsi="Times New Roman" w:eastAsia="Times New Roman" w:cs="Times New Roman"/>
          <w:sz w:val="21"/>
        </w:rPr>
        <w:t>C. Sleep on the back.</w:t>
      </w:r>
      <w:r>
        <w:rPr>
          <w:rFonts w:hint="default" w:ascii="Times New Roman" w:hAnsi="Times New Roman" w:eastAsia="Times New Roman" w:cs="Times New Roman"/>
          <w:spacing w:val="358"/>
          <w:sz w:val="21"/>
        </w:rPr>
        <w:t xml:space="preserve"> </w:t>
      </w:r>
      <w:r>
        <w:rPr>
          <w:rFonts w:hint="default" w:ascii="Times New Roman" w:hAnsi="Times New Roman" w:eastAsia="Times New Roman" w:cs="Times New Roman"/>
          <w:sz w:val="21"/>
        </w:rPr>
        <w:t>D. Sleep without pillows.</w:t>
      </w:r>
    </w:p>
    <w:p>
      <w:pPr>
        <w:numPr>
          <w:ilvl w:val="0"/>
          <w:numId w:val="9"/>
        </w:numPr>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underlined word “alleviate” in Paragraph 2 probably means ________.</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make it less serious</w:t>
      </w:r>
      <w:r>
        <w:rPr>
          <w:rFonts w:hint="default" w:ascii="Times New Roman" w:hAnsi="Times New Roman" w:eastAsia="Times New Roman" w:cs="Times New Roman"/>
          <w:spacing w:val="367"/>
          <w:sz w:val="21"/>
        </w:rPr>
        <w:t xml:space="preserve"> </w:t>
      </w:r>
      <w:r>
        <w:rPr>
          <w:rFonts w:hint="default" w:ascii="Times New Roman" w:hAnsi="Times New Roman" w:eastAsia="Times New Roman" w:cs="Times New Roman"/>
          <w:sz w:val="21"/>
        </w:rPr>
        <w:t>B. make people forget</w:t>
      </w:r>
      <w:r>
        <w:rPr>
          <w:rFonts w:hint="default" w:ascii="Times New Roman" w:hAnsi="Times New Roman" w:eastAsia="Times New Roman" w:cs="Times New Roman"/>
          <w:spacing w:val="261"/>
          <w:sz w:val="21"/>
        </w:rPr>
        <w:t xml:space="preserve"> </w:t>
      </w:r>
      <w:r>
        <w:rPr>
          <w:rFonts w:hint="default" w:ascii="Times New Roman" w:hAnsi="Times New Roman" w:eastAsia="Times New Roman" w:cs="Times New Roman"/>
          <w:sz w:val="21"/>
        </w:rPr>
        <w:t>C. make it less useful</w:t>
      </w:r>
      <w:r>
        <w:rPr>
          <w:rFonts w:hint="default" w:ascii="Times New Roman" w:hAnsi="Times New Roman" w:eastAsia="Times New Roman" w:cs="Times New Roman"/>
          <w:spacing w:val="156"/>
          <w:sz w:val="21"/>
        </w:rPr>
        <w:t xml:space="preserve"> </w:t>
      </w:r>
      <w:r>
        <w:rPr>
          <w:rFonts w:hint="default" w:ascii="Times New Roman" w:hAnsi="Times New Roman" w:eastAsia="Times New Roman" w:cs="Times New Roman"/>
          <w:sz w:val="21"/>
        </w:rPr>
        <w:t>D. make people enjoy</w:t>
      </w:r>
    </w:p>
    <w:p>
      <w:pPr>
        <w:numPr>
          <w:ilvl w:val="0"/>
          <w:numId w:val="9"/>
        </w:numPr>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does the text mainly talk about?</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ays to keep us health</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729"/>
          <w:sz w:val="21"/>
        </w:rPr>
        <w:t xml:space="preserve"> </w:t>
      </w:r>
      <w:r>
        <w:rPr>
          <w:rFonts w:hint="default" w:ascii="Times New Roman" w:hAnsi="Times New Roman" w:eastAsia="Times New Roman" w:cs="Times New Roman"/>
          <w:sz w:val="21"/>
        </w:rPr>
        <w:t>B. The importance of sleep.</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Sleep's repairing functions.</w:t>
      </w:r>
      <w:r>
        <w:rPr>
          <w:rFonts w:hint="default" w:ascii="Times New Roman" w:hAnsi="Times New Roman" w:eastAsia="Times New Roman" w:cs="Times New Roman"/>
          <w:spacing w:val="1520"/>
          <w:sz w:val="21"/>
        </w:rPr>
        <w:t xml:space="preserve"> </w:t>
      </w:r>
      <w:r>
        <w:rPr>
          <w:rFonts w:hint="default" w:ascii="Times New Roman" w:hAnsi="Times New Roman" w:eastAsia="Times New Roman" w:cs="Times New Roman"/>
          <w:sz w:val="21"/>
        </w:rPr>
        <w:t>D. Healthy positions of sleep.</w:t>
      </w:r>
    </w:p>
    <w:p>
      <w:pPr>
        <w:autoSpaceDE w:val="0"/>
        <w:autoSpaceDN w:val="0"/>
        <w:snapToGrid w:val="0"/>
        <w:spacing w:before="200" w:after="0" w:line="240" w:lineRule="auto"/>
        <w:ind w:left="4602"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C</w:t>
      </w:r>
    </w:p>
    <w:p>
      <w:pPr>
        <w:autoSpaceDE w:val="0"/>
        <w:autoSpaceDN w:val="0"/>
        <w:snapToGrid w:val="0"/>
        <w:spacing w:before="71" w:after="0" w:line="298" w:lineRule="auto"/>
        <w:ind w:left="171" w:right="199" w:firstLine="521"/>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7"/>
          <w:sz w:val="21"/>
        </w:rPr>
        <w:t>W</w:t>
      </w:r>
      <w:r>
        <w:rPr>
          <w:rFonts w:hint="default" w:ascii="Times New Roman" w:hAnsi="Times New Roman" w:eastAsia="Times New Roman" w:cs="Times New Roman"/>
          <w:spacing w:val="-1"/>
          <w:sz w:val="21"/>
        </w:rPr>
        <w:t>illiam Butler</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8"/>
          <w:sz w:val="21"/>
        </w:rPr>
        <w:t>Y</w:t>
      </w:r>
      <w:r>
        <w:rPr>
          <w:rFonts w:hint="default" w:ascii="Times New Roman" w:hAnsi="Times New Roman" w:eastAsia="Times New Roman" w:cs="Times New Roman"/>
          <w:spacing w:val="-1"/>
          <w:sz w:val="21"/>
        </w:rPr>
        <w:t>eats, a most famous Irish writer, was born in Dublin on June 13,1865</w:t>
      </w:r>
      <w:r>
        <w:rPr>
          <w:rFonts w:hint="default" w:ascii="Times New Roman" w:hAnsi="Times New Roman" w:eastAsia="Times New Roman" w:cs="Times New Roman"/>
          <w:sz w:val="21"/>
        </w:rPr>
        <w:t>. His childhood lacked the harmony (</w:t>
      </w:r>
      <w:r>
        <w:rPr>
          <w:rFonts w:hint="default" w:ascii="宋体" w:hAnsi="宋体" w:eastAsia="宋体" w:cs="宋体"/>
          <w:sz w:val="21"/>
        </w:rPr>
        <w:t>和睦</w:t>
      </w:r>
      <w:r>
        <w:rPr>
          <w:rFonts w:hint="default" w:ascii="Times New Roman" w:hAnsi="Times New Roman" w:eastAsia="Times New Roman" w:cs="Times New Roman"/>
          <w:sz w:val="21"/>
        </w:rPr>
        <w:t>) that was typical of a happy famil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Late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 shocked his family by saying that he remembered “little of childhood but its pain”. In fact, he inherited (</w:t>
      </w:r>
      <w:r>
        <w:rPr>
          <w:rFonts w:hint="default" w:ascii="宋体" w:hAnsi="宋体" w:eastAsia="宋体" w:cs="宋体"/>
          <w:sz w:val="21"/>
        </w:rPr>
        <w:t>继承</w:t>
      </w:r>
      <w:r>
        <w:rPr>
          <w:rFonts w:hint="default" w:ascii="Times New Roman" w:hAnsi="Times New Roman" w:eastAsia="Times New Roman" w:cs="Times New Roman"/>
          <w:sz w:val="21"/>
        </w:rPr>
        <w:t>) excellent taste in art from his family — both his father and his brother were painters. But he finally settled on literature, particularly drama (</w:t>
      </w:r>
      <w:r>
        <w:rPr>
          <w:rFonts w:hint="default" w:ascii="宋体" w:hAnsi="宋体" w:eastAsia="宋体" w:cs="宋体"/>
          <w:sz w:val="21"/>
        </w:rPr>
        <w:t>戏剧</w:t>
      </w:r>
      <w:r>
        <w:rPr>
          <w:rFonts w:hint="default" w:ascii="Times New Roman" w:hAnsi="Times New Roman" w:eastAsia="Times New Roman" w:cs="Times New Roman"/>
          <w:sz w:val="21"/>
        </w:rPr>
        <w:t>) and poetr</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p>
    <w:p>
      <w:pPr>
        <w:autoSpaceDE w:val="0"/>
        <w:autoSpaceDN w:val="0"/>
        <w:snapToGrid w:val="0"/>
        <w:spacing w:before="8"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 had strong faith in coming of new artistic movements. He set himself the fresh task in founding</w:t>
      </w:r>
    </w:p>
    <w:p>
      <w:pPr>
        <w:autoSpaceDE w:val="0"/>
        <w:autoSpaceDN w:val="0"/>
        <w:snapToGrid w:val="0"/>
        <w:spacing w:before="71" w:after="0" w:line="310" w:lineRule="auto"/>
        <w:ind w:left="171" w:right="62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an Irish national theatre in the late 1890s. His early theatrical experiments, h</w:t>
      </w:r>
      <w:r>
        <w:rPr>
          <w:rFonts w:hint="default" w:ascii="Times New Roman" w:hAnsi="Times New Roman" w:eastAsia="Times New Roman" w:cs="Times New Roman"/>
          <w:sz w:val="21"/>
        </w:rPr>
        <w:t>oweve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 were not received favourably at the beginning. He didn</w:t>
      </w:r>
      <w:r>
        <w:rPr>
          <w:rFonts w:hint="default" w:ascii="Times New Roman" w:hAnsi="Times New Roman" w:eastAsia="Times New Roman" w:cs="Times New Roman"/>
          <w:spacing w:val="-5"/>
          <w:sz w:val="21"/>
        </w:rPr>
        <w:t>’</w:t>
      </w:r>
      <w:r>
        <w:rPr>
          <w:rFonts w:hint="default" w:ascii="Times New Roman" w:hAnsi="Times New Roman" w:eastAsia="Times New Roman" w:cs="Times New Roman"/>
          <w:sz w:val="21"/>
        </w:rPr>
        <w:t>t lose heart, and finally enjoyed success in his poetical drama.</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Compared with his dramatic works,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poems attract much admiring notice. The subject matter</w:t>
      </w:r>
    </w:p>
    <w:p>
      <w:pPr>
        <w:autoSpaceDE w:val="0"/>
        <w:autoSpaceDN w:val="0"/>
        <w:snapToGrid w:val="0"/>
        <w:spacing w:before="71" w:after="0" w:line="310" w:lineRule="auto"/>
        <w:ind w:left="171" w:right="122"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includes love, nature, histor</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time and aging. Though</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 generally relied on very traditional forms, he brought modern sensibility to them.</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As his literary life progressed, his poetry grew finer and riche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 which led him to worldwide recognition.</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He had not enjoyed a major public life since winning the Nobel Price in 1923.</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et, he continued</w:t>
      </w:r>
    </w:p>
    <w:p>
      <w:pPr>
        <w:autoSpaceDE w:val="0"/>
        <w:autoSpaceDN w:val="0"/>
        <w:snapToGrid w:val="0"/>
        <w:spacing w:before="185" w:after="0" w:line="240" w:lineRule="auto"/>
        <w:ind w:left="2602" w:right="0" w:firstLine="0"/>
        <w:jc w:val="left"/>
        <w:textAlignment w:val="auto"/>
        <w:rPr>
          <w:rFonts w:hint="default" w:ascii="宋体" w:hAnsi="宋体" w:eastAsia="宋体" w:cs="宋体"/>
          <w:sz w:val="18"/>
        </w:rPr>
        <w:sectPr>
          <w:footnotePr>
            <w:numStart w:val="0"/>
          </w:footnotePr>
          <w:endnotePr>
            <w:numFmt w:val="decimal"/>
            <w:numStart w:val="0"/>
          </w:endnotePr>
          <w:pgSz w:w="10431" w:h="14740"/>
          <w:pgMar w:top="508" w:right="508" w:bottom="508" w:left="508" w:header="0" w:footer="0" w:gutter="0"/>
          <w:pgNumType w:fmt="decimal"/>
          <w:cols w:space="708" w:num="1"/>
        </w:sectPr>
      </w:pPr>
      <w:r>
        <w:rPr>
          <w:rFonts w:hint="default" w:ascii="宋体" w:hAnsi="宋体" w:eastAsia="宋体" w:cs="宋体"/>
          <w:sz w:val="18"/>
        </w:rPr>
        <w:t>高二英语学科试题</w:t>
      </w:r>
      <w:r>
        <w:rPr>
          <w:rFonts w:hint="default" w:ascii="宋体" w:hAnsi="宋体" w:eastAsia="宋体" w:cs="宋体"/>
          <w:spacing w:val="135"/>
          <w:sz w:val="18"/>
        </w:rPr>
        <w:t xml:space="preserve"> </w:t>
      </w:r>
      <w:r>
        <w:rPr>
          <w:rFonts w:hint="default" w:ascii="宋体" w:hAnsi="宋体" w:eastAsia="宋体" w:cs="宋体"/>
          <w:spacing w:val="23"/>
          <w:sz w:val="18"/>
        </w:rPr>
        <w:t>第</w:t>
      </w:r>
      <w:r>
        <w:rPr>
          <w:rFonts w:hint="default" w:ascii="Calibri" w:hAnsi="Calibri" w:eastAsia="Calibri" w:cs="Calibri"/>
          <w:sz w:val="18"/>
        </w:rPr>
        <w:t>4</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377" w:after="0" w:line="310" w:lineRule="auto"/>
        <w:ind w:left="171" w:right="216"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writing almost to the end of his life, for there is no other example in lite</w:t>
      </w:r>
      <w:r>
        <w:rPr>
          <w:rFonts w:hint="default" w:ascii="Times New Roman" w:hAnsi="Times New Roman" w:eastAsia="Times New Roman" w:cs="Times New Roman"/>
          <w:sz w:val="21"/>
        </w:rPr>
        <w:t>rary history of a poet who produced his greatest works between the ages of 50 and 70. He died in 1939, aged 73.</w:t>
      </w:r>
    </w:p>
    <w:p>
      <w:pPr>
        <w:autoSpaceDE w:val="0"/>
        <w:autoSpaceDN w:val="0"/>
        <w:snapToGrid w:val="0"/>
        <w:spacing w:before="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28.Which of the following can describe</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 family?</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A.It filled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childhood with laughte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680"/>
          <w:sz w:val="21"/>
        </w:rPr>
        <w:t xml:space="preserve"> </w:t>
      </w:r>
      <w:r>
        <w:rPr>
          <w:rFonts w:hint="default" w:ascii="Times New Roman" w:hAnsi="Times New Roman" w:eastAsia="Times New Roman" w:cs="Times New Roman"/>
          <w:sz w:val="21"/>
        </w:rPr>
        <w:t>B.It was shocked by</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choice.</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C.It was a typically wealthy famil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203"/>
          <w:sz w:val="21"/>
        </w:rPr>
        <w:t xml:space="preserve"> </w:t>
      </w:r>
      <w:r>
        <w:rPr>
          <w:rFonts w:hint="default" w:ascii="Times New Roman" w:hAnsi="Times New Roman" w:eastAsia="Times New Roman" w:cs="Times New Roman"/>
          <w:sz w:val="21"/>
        </w:rPr>
        <w:t>D.It had an artistic atmosphere.</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29.According to the passage, which is NOT</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TRUE about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poems?</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A.The theme of his poems includes love, nature, histor</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time and aging.</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B.His poems catch more attention than his dramatic works.</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C.His poems only receive recognition in Ireland.</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D.His poems carried traditional forms and modern sensibilit</w:t>
      </w:r>
      <w:r>
        <w:rPr>
          <w:rFonts w:hint="default" w:ascii="Times New Roman" w:hAnsi="Times New Roman" w:eastAsia="Times New Roman" w:cs="Times New Roman"/>
          <w:spacing w:val="-7"/>
          <w:sz w:val="21"/>
        </w:rPr>
        <w:t>y</w:t>
      </w:r>
      <w:r>
        <w:rPr>
          <w:rFonts w:hint="default" w:ascii="Times New Roman" w:hAnsi="Times New Roman" w:eastAsia="Times New Roman" w:cs="Times New Roman"/>
          <w:sz w:val="21"/>
        </w:rPr>
        <w:t>.</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30.Where is the text most probably taken from?</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travel guide.</w:t>
      </w:r>
      <w:r>
        <w:rPr>
          <w:rFonts w:hint="default" w:ascii="Times New Roman" w:hAnsi="Times New Roman" w:eastAsia="Times New Roman" w:cs="Times New Roman"/>
          <w:spacing w:val="473"/>
          <w:sz w:val="21"/>
        </w:rPr>
        <w:t xml:space="preserve"> </w:t>
      </w:r>
      <w:r>
        <w:rPr>
          <w:rFonts w:hint="default" w:ascii="Times New Roman" w:hAnsi="Times New Roman" w:eastAsia="Times New Roman" w:cs="Times New Roman"/>
          <w:sz w:val="21"/>
        </w:rPr>
        <w:t>B.A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literary journal.</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C.A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science book.</w:t>
      </w:r>
      <w:r>
        <w:rPr>
          <w:rFonts w:hint="default" w:ascii="Times New Roman" w:hAnsi="Times New Roman" w:eastAsia="Times New Roman" w:cs="Times New Roman"/>
          <w:spacing w:val="159"/>
          <w:sz w:val="21"/>
        </w:rPr>
        <w:t xml:space="preserve"> </w:t>
      </w:r>
      <w:r>
        <w:rPr>
          <w:rFonts w:hint="default" w:ascii="Times New Roman" w:hAnsi="Times New Roman" w:eastAsia="Times New Roman" w:cs="Times New Roman"/>
          <w:sz w:val="21"/>
        </w:rPr>
        <w:t>D.A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health magazine.</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31.What is the passage mainly about?</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literary achievements.</w:t>
      </w:r>
      <w:r>
        <w:rPr>
          <w:rFonts w:hint="default" w:ascii="Times New Roman" w:hAnsi="Times New Roman" w:eastAsia="Times New Roman" w:cs="Times New Roman"/>
          <w:spacing w:val="891"/>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historical influence.</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 artistic ambition.</w:t>
      </w:r>
      <w:r>
        <w:rPr>
          <w:rFonts w:hint="default" w:ascii="Times New Roman" w:hAnsi="Times New Roman" w:eastAsia="Times New Roman" w:cs="Times New Roman"/>
          <w:spacing w:val="1311"/>
          <w:sz w:val="21"/>
        </w:rPr>
        <w:t xml:space="preserve"> </w:t>
      </w:r>
      <w:r>
        <w:rPr>
          <w:rFonts w:hint="default" w:ascii="Times New Roman" w:hAnsi="Times New Roman" w:eastAsia="Times New Roman" w:cs="Times New Roman"/>
          <w:sz w:val="21"/>
        </w:rPr>
        <w:t>D.</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eats</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national honou</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p>
    <w:p>
      <w:pPr>
        <w:autoSpaceDE w:val="0"/>
        <w:autoSpaceDN w:val="0"/>
        <w:snapToGrid w:val="0"/>
        <w:spacing w:before="200" w:after="0" w:line="240" w:lineRule="auto"/>
        <w:ind w:left="4321"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D</w: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life of an actor appears attractive and many young people dream about becoming one. But the</w:t>
      </w:r>
    </w:p>
    <w:p>
      <w:pPr>
        <w:autoSpaceDE w:val="0"/>
        <w:autoSpaceDN w:val="0"/>
        <w:snapToGrid w:val="0"/>
        <w:spacing w:before="71" w:after="0" w:line="310" w:lineRule="auto"/>
        <w:ind w:left="171" w:right="37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truth is, it is very hard work. If you’re successful, there are deadlines to</w:t>
      </w:r>
      <w:r>
        <w:rPr>
          <w:rFonts w:hint="default" w:ascii="Times New Roman" w:hAnsi="Times New Roman" w:eastAsia="Times New Roman" w:cs="Times New Roman"/>
          <w:sz w:val="21"/>
        </w:rPr>
        <w:t xml:space="preserve"> be met, appointments to keep and the press to deal with. If you’re not successful, then life is extremely tough.</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 remember when I started out, I had to search the advertisement board at my drama school every day</w:t>
      </w:r>
    </w:p>
    <w:p>
      <w:pPr>
        <w:autoSpaceDE w:val="0"/>
        <w:autoSpaceDN w:val="0"/>
        <w:snapToGrid w:val="0"/>
        <w:spacing w:before="71" w:after="0" w:line="310" w:lineRule="auto"/>
        <w:ind w:left="171" w:right="235"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to look for acting jobs. Drama school was expensive and I needed extra cash to help pay the fees. I welcomed every small job. I played extras in many crowd scenes and became a confident participant in a lot of</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TV commercials for hair shampoo, soap and washing powde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 had been working for about two years before I got my lucky break. One day as I was passing the</w:t>
      </w:r>
    </w:p>
    <w:p>
      <w:pPr>
        <w:autoSpaceDE w:val="0"/>
        <w:autoSpaceDN w:val="0"/>
        <w:snapToGrid w:val="0"/>
        <w:spacing w:before="0" w:after="0" w:line="312" w:lineRule="atLeast"/>
        <w:ind w:left="171" w:right="229"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drama school, I decided to go in to check the notice board. There was nothing on it and I was just leaving when the secretary came along the corridor with a piece of pape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 She asked me how I was and I told her life was hard and work was difficult to find. The next moment, she put the paper in my hand and walked awa</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 My hands were shaking as I unfolded the pape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 xml:space="preserve">, full of expectation.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o my surprise, it was an audition (</w:t>
      </w:r>
      <w:r>
        <w:rPr>
          <w:rFonts w:hint="default" w:ascii="宋体" w:hAnsi="宋体" w:eastAsia="宋体" w:cs="宋体"/>
          <w:sz w:val="21"/>
        </w:rPr>
        <w:t>试演</w:t>
      </w:r>
      <w:r>
        <w:rPr>
          <w:rFonts w:hint="default" w:ascii="Times New Roman" w:hAnsi="Times New Roman" w:eastAsia="Times New Roman" w:cs="Times New Roman"/>
          <w:sz w:val="21"/>
        </w:rPr>
        <w:t>) for a clown (</w:t>
      </w:r>
      <w:r>
        <w:rPr>
          <w:rFonts w:hint="default" w:ascii="宋体" w:hAnsi="宋体" w:eastAsia="宋体" w:cs="宋体"/>
          <w:sz w:val="21"/>
        </w:rPr>
        <w:t>小丑</w:t>
      </w:r>
      <w:r>
        <w:rPr>
          <w:rFonts w:hint="default" w:ascii="Times New Roman" w:hAnsi="Times New Roman" w:eastAsia="Times New Roman" w:cs="Times New Roman"/>
          <w:sz w:val="21"/>
        </w:rPr>
        <w:t>) for the Canadian circus. I couldn't stop myself from laughing. I had expected an audition with a famous director for a new film!</w:t>
      </w:r>
    </w:p>
    <w:p>
      <w:pPr>
        <w:autoSpaceDE w:val="0"/>
        <w:autoSpaceDN w:val="0"/>
        <w:snapToGrid w:val="0"/>
        <w:spacing w:before="71" w:after="0" w:line="310" w:lineRule="auto"/>
        <w:ind w:left="171" w:right="182"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When I was at drama school, there had been a course in acrobatics and clown tricks. I had gained top marks in this course for originality and daring. Later I went to the audition feeling very strange. This was not what I'd had in mind when I enrolled in drama school.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 xml:space="preserve">o my surprise, the job as a clown turned out to </w:t>
      </w:r>
      <w:r>
        <w:rPr>
          <w:rFonts w:hint="default" w:ascii="Times New Roman" w:hAnsi="Times New Roman" w:eastAsia="Times New Roman" w:cs="Times New Roman"/>
          <w:spacing w:val="-1"/>
          <w:sz w:val="21"/>
        </w:rPr>
        <w:t>be exactly what I wanted. I loved every moment of getting dressed up and put</w:t>
      </w:r>
      <w:r>
        <w:rPr>
          <w:rFonts w:hint="default" w:ascii="Times New Roman" w:hAnsi="Times New Roman" w:eastAsia="Times New Roman" w:cs="Times New Roman"/>
          <w:sz w:val="21"/>
        </w:rPr>
        <w:t xml:space="preserve">ting on the make-up. I had the </w:t>
      </w:r>
      <w:r>
        <w:rPr>
          <w:rFonts w:hint="default" w:ascii="Times New Roman" w:hAnsi="Times New Roman" w:eastAsia="Times New Roman" w:cs="Times New Roman"/>
          <w:spacing w:val="-1"/>
          <w:sz w:val="21"/>
        </w:rPr>
        <w:t>opportunity to travel the worl</w:t>
      </w:r>
      <w:r>
        <w:rPr>
          <w:rFonts w:hint="default" w:ascii="Times New Roman" w:hAnsi="Times New Roman" w:eastAsia="Times New Roman" w:cs="Times New Roman"/>
          <w:sz w:val="21"/>
        </w:rPr>
        <w:t>d and I was more than an acto</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 I was an entertainer as well. I had visited over several different countries and entertained millions of people.</w:t>
      </w:r>
    </w:p>
    <w:p>
      <w:pPr>
        <w:numPr>
          <w:ilvl w:val="0"/>
          <w:numId w:val="10"/>
        </w:numPr>
        <w:autoSpaceDE w:val="0"/>
        <w:autoSpaceDN w:val="0"/>
        <w:snapToGrid w:val="0"/>
        <w:spacing w:before="0"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The first paragraph is about how ________ it is to be an acto</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 whether you're successful or not.</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easy</w:t>
      </w:r>
      <w:r>
        <w:rPr>
          <w:rFonts w:hint="default" w:ascii="Times New Roman" w:hAnsi="Times New Roman" w:eastAsia="Times New Roman" w:cs="Times New Roman"/>
          <w:spacing w:val="1103"/>
          <w:sz w:val="21"/>
        </w:rPr>
        <w:t xml:space="preserve"> </w:t>
      </w:r>
      <w:r>
        <w:rPr>
          <w:rFonts w:hint="default" w:ascii="Times New Roman" w:hAnsi="Times New Roman" w:eastAsia="Times New Roman" w:cs="Times New Roman"/>
          <w:sz w:val="21"/>
        </w:rPr>
        <w:t>B. attractive</w:t>
      </w:r>
      <w:r>
        <w:rPr>
          <w:rFonts w:hint="default" w:ascii="Times New Roman" w:hAnsi="Times New Roman" w:eastAsia="Times New Roman" w:cs="Times New Roman"/>
          <w:spacing w:val="582"/>
          <w:sz w:val="21"/>
        </w:rPr>
        <w:t xml:space="preserve"> </w:t>
      </w:r>
      <w:r>
        <w:rPr>
          <w:rFonts w:hint="default" w:ascii="Times New Roman" w:hAnsi="Times New Roman" w:eastAsia="Times New Roman" w:cs="Times New Roman"/>
          <w:sz w:val="21"/>
        </w:rPr>
        <w:t>C. enjoyable</w:t>
      </w:r>
      <w:r>
        <w:rPr>
          <w:rFonts w:hint="default" w:ascii="Times New Roman" w:hAnsi="Times New Roman" w:eastAsia="Times New Roman" w:cs="Times New Roman"/>
          <w:spacing w:val="738"/>
          <w:sz w:val="21"/>
        </w:rPr>
        <w:t xml:space="preserve"> </w:t>
      </w:r>
      <w:r>
        <w:rPr>
          <w:rFonts w:hint="default" w:ascii="Times New Roman" w:hAnsi="Times New Roman" w:eastAsia="Times New Roman" w:cs="Times New Roman"/>
          <w:sz w:val="21"/>
        </w:rPr>
        <w:t>D. difficult</w:t>
      </w:r>
    </w:p>
    <w:p>
      <w:pPr>
        <w:autoSpaceDE w:val="0"/>
        <w:autoSpaceDN w:val="0"/>
        <w:snapToGrid w:val="0"/>
        <w:spacing w:before="497" w:after="0" w:line="240" w:lineRule="auto"/>
        <w:ind w:left="2602" w:right="0" w:firstLine="0"/>
        <w:jc w:val="left"/>
        <w:textAlignment w:val="auto"/>
        <w:rPr>
          <w:rFonts w:hint="default" w:ascii="宋体" w:hAnsi="宋体" w:eastAsia="宋体" w:cs="宋体"/>
          <w:sz w:val="18"/>
        </w:rPr>
        <w:sectPr>
          <w:footnotePr>
            <w:numStart w:val="0"/>
          </w:footnotePr>
          <w:endnotePr>
            <w:numFmt w:val="decimal"/>
            <w:numStart w:val="0"/>
          </w:endnotePr>
          <w:pgSz w:w="10431" w:h="14740"/>
          <w:pgMar w:top="508" w:right="508" w:bottom="508" w:left="508" w:header="0" w:footer="0" w:gutter="0"/>
          <w:pgNumType w:fmt="decimal"/>
          <w:cols w:space="708" w:num="1"/>
        </w:sectPr>
      </w:pPr>
      <w:r>
        <w:rPr>
          <w:rFonts w:hint="default" w:ascii="宋体" w:hAnsi="宋体" w:eastAsia="宋体" w:cs="宋体"/>
          <w:sz w:val="18"/>
        </w:rPr>
        <w:t>高二英语学科试题</w:t>
      </w:r>
      <w:r>
        <w:rPr>
          <w:rFonts w:hint="default" w:ascii="宋体" w:hAnsi="宋体" w:eastAsia="宋体" w:cs="宋体"/>
          <w:spacing w:val="135"/>
          <w:sz w:val="18"/>
        </w:rPr>
        <w:t xml:space="preserve"> </w:t>
      </w:r>
      <w:r>
        <w:rPr>
          <w:rFonts w:hint="default" w:ascii="宋体" w:hAnsi="宋体" w:eastAsia="宋体" w:cs="宋体"/>
          <w:spacing w:val="23"/>
          <w:sz w:val="18"/>
        </w:rPr>
        <w:t>第</w:t>
      </w:r>
      <w:r>
        <w:rPr>
          <w:rFonts w:hint="default" w:ascii="Calibri" w:hAnsi="Calibri" w:eastAsia="Calibri" w:cs="Calibri"/>
          <w:sz w:val="18"/>
        </w:rPr>
        <w:t>5</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p>
    <w:p>
      <w:pPr>
        <w:numPr>
          <w:ilvl w:val="0"/>
          <w:numId w:val="10"/>
        </w:numPr>
        <w:tabs>
          <w:tab w:val="left" w:pos="476"/>
        </w:tabs>
        <w:autoSpaceDE w:val="0"/>
        <w:autoSpaceDN w:val="0"/>
        <w:snapToGrid w:val="0"/>
        <w:spacing w:before="377"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According to paragraph 3, the writer went into the drama school ________.</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to look for a job</w:t>
      </w:r>
      <w:r>
        <w:rPr>
          <w:rFonts w:hint="default" w:ascii="Times New Roman" w:hAnsi="Times New Roman" w:eastAsia="Times New Roman" w:cs="Times New Roman"/>
          <w:spacing w:val="2360"/>
          <w:sz w:val="21"/>
        </w:rPr>
        <w:t xml:space="preserve"> </w:t>
      </w:r>
      <w:r>
        <w:rPr>
          <w:rFonts w:hint="default" w:ascii="Times New Roman" w:hAnsi="Times New Roman" w:eastAsia="Times New Roman" w:cs="Times New Roman"/>
          <w:sz w:val="21"/>
        </w:rPr>
        <w:t>B. to see the secretary</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to collect a piece of paper</w:t>
      </w:r>
      <w:r>
        <w:rPr>
          <w:rFonts w:hint="default" w:ascii="Times New Roman" w:hAnsi="Times New Roman" w:eastAsia="Times New Roman" w:cs="Times New Roman"/>
          <w:spacing w:val="1522"/>
          <w:sz w:val="21"/>
        </w:rPr>
        <w:t xml:space="preserve"> </w:t>
      </w:r>
      <w:r>
        <w:rPr>
          <w:rFonts w:hint="default" w:ascii="Times New Roman" w:hAnsi="Times New Roman" w:eastAsia="Times New Roman" w:cs="Times New Roman"/>
          <w:sz w:val="21"/>
        </w:rPr>
        <w:t>D. to put a notice on the notice board</w:t>
      </w:r>
    </w:p>
    <w:p>
      <w:pPr>
        <w:numPr>
          <w:ilvl w:val="0"/>
          <w:numId w:val="10"/>
        </w:numPr>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Which of the following can best describe the autho</w:t>
      </w:r>
      <w:r>
        <w:rPr>
          <w:rFonts w:hint="default" w:ascii="Times New Roman" w:hAnsi="Times New Roman" w:eastAsia="Times New Roman" w:cs="Times New Roman"/>
          <w:spacing w:val="7"/>
          <w:sz w:val="21"/>
        </w:rPr>
        <w:t>r</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feeling when he unfolded the paper?</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Extremely frightened.</w:t>
      </w:r>
      <w:r>
        <w:rPr>
          <w:rFonts w:hint="default" w:ascii="Times New Roman" w:hAnsi="Times New Roman" w:eastAsia="Times New Roman" w:cs="Times New Roman"/>
          <w:spacing w:val="1837"/>
          <w:sz w:val="21"/>
        </w:rPr>
        <w:t xml:space="preserve"> </w:t>
      </w:r>
      <w:r>
        <w:rPr>
          <w:rFonts w:hint="default" w:ascii="Times New Roman" w:hAnsi="Times New Roman" w:eastAsia="Times New Roman" w:cs="Times New Roman"/>
          <w:sz w:val="21"/>
        </w:rPr>
        <w:t>B. Feeling anxious and excited.</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20"/>
          <w:sz w:val="21"/>
        </w:rPr>
        <w:t>V</w:t>
      </w:r>
      <w:r>
        <w:rPr>
          <w:rFonts w:hint="default" w:ascii="Times New Roman" w:hAnsi="Times New Roman" w:eastAsia="Times New Roman" w:cs="Times New Roman"/>
          <w:sz w:val="21"/>
        </w:rPr>
        <w:t>ery worried</w:t>
      </w:r>
      <w:r>
        <w:rPr>
          <w:rFonts w:hint="default" w:ascii="Times New Roman" w:hAnsi="Times New Roman" w:eastAsia="Times New Roman" w:cs="Times New Roman"/>
          <w:spacing w:val="2574"/>
          <w:sz w:val="21"/>
        </w:rPr>
        <w:t xml:space="preserve"> </w:t>
      </w:r>
      <w:r>
        <w:rPr>
          <w:rFonts w:hint="default" w:ascii="Times New Roman" w:hAnsi="Times New Roman" w:eastAsia="Times New Roman" w:cs="Times New Roman"/>
          <w:sz w:val="21"/>
        </w:rPr>
        <w:t xml:space="preserve">D.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rembling with fea</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p>
    <w:p>
      <w:pPr>
        <w:numPr>
          <w:ilvl w:val="0"/>
          <w:numId w:val="10"/>
        </w:numPr>
        <w:autoSpaceDE w:val="0"/>
        <w:autoSpaceDN w:val="0"/>
        <w:snapToGrid w:val="0"/>
        <w:spacing w:before="71" w:after="0" w:line="240" w:lineRule="auto"/>
        <w:ind w:left="483" w:right="0" w:hanging="312"/>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Which of the following would be the best title?</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T</w:t>
      </w:r>
      <w:r>
        <w:rPr>
          <w:rFonts w:hint="default" w:ascii="Times New Roman" w:hAnsi="Times New Roman" w:eastAsia="Times New Roman" w:cs="Times New Roman"/>
          <w:sz w:val="21"/>
        </w:rPr>
        <w:t xml:space="preserve">he </w:t>
      </w:r>
      <w:r>
        <w:rPr>
          <w:rFonts w:hint="default" w:ascii="Times New Roman" w:hAnsi="Times New Roman" w:eastAsia="Times New Roman" w:cs="Times New Roman"/>
          <w:spacing w:val="-1"/>
          <w:sz w:val="21"/>
        </w:rPr>
        <w:t>Li</w:t>
      </w:r>
      <w:r>
        <w:rPr>
          <w:rFonts w:hint="default" w:ascii="Times New Roman" w:hAnsi="Times New Roman" w:eastAsia="Times New Roman" w:cs="Times New Roman"/>
          <w:sz w:val="21"/>
        </w:rPr>
        <w:t>fe of</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T</w:t>
      </w:r>
      <w:r>
        <w:rPr>
          <w:rFonts w:hint="default" w:ascii="Times New Roman" w:hAnsi="Times New Roman" w:eastAsia="Times New Roman" w:cs="Times New Roman"/>
          <w:sz w:val="21"/>
        </w:rPr>
        <w:t>V</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Actor</w:t>
      </w:r>
      <w:r>
        <w:rPr>
          <w:rFonts w:hint="default" w:ascii="Times New Roman" w:hAnsi="Times New Roman" w:eastAsia="Times New Roman" w:cs="Times New Roman"/>
          <w:spacing w:val="1630"/>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Acrobatics and</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 xml:space="preserve">Clown </w:t>
      </w:r>
      <w:r>
        <w:rPr>
          <w:rFonts w:hint="default" w:ascii="Times New Roman" w:hAnsi="Times New Roman" w:eastAsia="Times New Roman" w:cs="Times New Roman"/>
          <w:spacing w:val="-3"/>
          <w:sz w:val="21"/>
        </w:rPr>
        <w:t>T</w:t>
      </w:r>
      <w:r>
        <w:rPr>
          <w:rFonts w:hint="default" w:ascii="Times New Roman" w:hAnsi="Times New Roman" w:eastAsia="Times New Roman" w:cs="Times New Roman"/>
          <w:sz w:val="21"/>
        </w:rPr>
        <w:t>ric</w:t>
      </w:r>
      <w:r>
        <w:rPr>
          <w:rFonts w:hint="default" w:ascii="Times New Roman" w:hAnsi="Times New Roman" w:eastAsia="Times New Roman" w:cs="Times New Roman"/>
          <w:spacing w:val="-2"/>
          <w:sz w:val="21"/>
        </w:rPr>
        <w:t>k</w:t>
      </w:r>
      <w:r>
        <w:rPr>
          <w:rFonts w:hint="default" w:ascii="Times New Roman" w:hAnsi="Times New Roman" w:eastAsia="Times New Roman" w:cs="Times New Roman"/>
          <w:sz w:val="21"/>
        </w:rPr>
        <w:t>s</w:t>
      </w:r>
    </w:p>
    <w:p>
      <w:pPr>
        <w:autoSpaceDE w:val="0"/>
        <w:autoSpaceDN w:val="0"/>
        <w:snapToGrid w:val="0"/>
        <w:spacing w:before="71" w:after="0" w:line="240" w:lineRule="auto"/>
        <w:ind w:left="38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More than an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Actor</w:t>
      </w:r>
      <w:r>
        <w:rPr>
          <w:rFonts w:hint="default" w:ascii="Times New Roman" w:hAnsi="Times New Roman" w:eastAsia="Times New Roman" w:cs="Times New Roman"/>
          <w:spacing w:val="1944"/>
          <w:sz w:val="21"/>
        </w:rPr>
        <w:t xml:space="preserve"> </w:t>
      </w:r>
      <w:r>
        <w:rPr>
          <w:rFonts w:hint="default" w:ascii="Times New Roman" w:hAnsi="Times New Roman" w:eastAsia="Times New Roman" w:cs="Times New Roman"/>
          <w:sz w:val="21"/>
        </w:rPr>
        <w:t>D. Going to Drama School</w:t>
      </w:r>
    </w:p>
    <w:p>
      <w:pPr>
        <w:autoSpaceDE w:val="0"/>
        <w:autoSpaceDN w:val="0"/>
        <w:snapToGrid w:val="0"/>
        <w:spacing w:before="481"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第二节（共 </w:t>
      </w:r>
      <w:r>
        <w:rPr>
          <w:rFonts w:hint="default" w:ascii="Times New Roman" w:hAnsi="Times New Roman" w:eastAsia="Times New Roman" w:cs="Times New Roman"/>
          <w:sz w:val="21"/>
        </w:rPr>
        <w:t xml:space="preserve">5 </w:t>
      </w:r>
      <w:r>
        <w:rPr>
          <w:rFonts w:hint="default" w:ascii="宋体" w:hAnsi="宋体" w:eastAsia="宋体" w:cs="宋体"/>
          <w:sz w:val="21"/>
        </w:rPr>
        <w:t xml:space="preserve">个小题；每小题 </w:t>
      </w:r>
      <w:r>
        <w:rPr>
          <w:rFonts w:hint="default" w:ascii="Times New Roman" w:hAnsi="Times New Roman" w:eastAsia="Times New Roman" w:cs="Times New Roman"/>
          <w:sz w:val="21"/>
        </w:rPr>
        <w:t xml:space="preserve">2.5 </w:t>
      </w:r>
      <w:r>
        <w:rPr>
          <w:rFonts w:hint="default" w:ascii="宋体" w:hAnsi="宋体" w:eastAsia="宋体" w:cs="宋体"/>
          <w:sz w:val="21"/>
        </w:rPr>
        <w:t xml:space="preserve">分，满分 </w:t>
      </w:r>
      <w:r>
        <w:rPr>
          <w:rFonts w:hint="default" w:ascii="Times New Roman" w:hAnsi="Times New Roman" w:eastAsia="Times New Roman" w:cs="Times New Roman"/>
          <w:sz w:val="21"/>
        </w:rPr>
        <w:t xml:space="preserve">12.5 </w:t>
      </w:r>
      <w:r>
        <w:rPr>
          <w:rFonts w:hint="default" w:ascii="宋体" w:hAnsi="宋体" w:eastAsia="宋体" w:cs="宋体"/>
          <w:sz w:val="21"/>
        </w:rPr>
        <w:t>分）</w:t>
      </w:r>
    </w:p>
    <w:p>
      <w:pPr>
        <w:autoSpaceDE w:val="0"/>
        <w:autoSpaceDN w:val="0"/>
        <w:snapToGrid w:val="0"/>
        <w:spacing w:before="10" w:after="0" w:line="312" w:lineRule="exact"/>
        <w:ind w:left="603" w:right="170" w:hanging="12"/>
        <w:jc w:val="left"/>
        <w:textAlignment w:val="auto"/>
        <w:rPr>
          <w:rFonts w:hint="default" w:ascii="Times New Roman" w:hAnsi="Times New Roman" w:eastAsia="Times New Roman" w:cs="Times New Roman"/>
          <w:sz w:val="21"/>
        </w:rPr>
      </w:pPr>
      <w:r>
        <w:rPr>
          <w:rFonts w:hint="default" w:ascii="宋体" w:hAnsi="宋体" w:eastAsia="宋体" w:cs="宋体"/>
          <w:spacing w:val="-3"/>
          <w:sz w:val="21"/>
        </w:rPr>
        <w:t>根</w:t>
      </w:r>
      <w:r>
        <w:rPr>
          <w:rFonts w:hint="default" w:ascii="宋体" w:hAnsi="宋体" w:eastAsia="宋体" w:cs="宋体"/>
          <w:sz w:val="21"/>
        </w:rPr>
        <w:t>据</w:t>
      </w:r>
      <w:r>
        <w:rPr>
          <w:rFonts w:hint="default" w:ascii="宋体" w:hAnsi="宋体" w:eastAsia="宋体" w:cs="宋体"/>
          <w:spacing w:val="-3"/>
          <w:sz w:val="21"/>
        </w:rPr>
        <w:t>短</w:t>
      </w:r>
      <w:r>
        <w:rPr>
          <w:rFonts w:hint="default" w:ascii="宋体" w:hAnsi="宋体" w:eastAsia="宋体" w:cs="宋体"/>
          <w:sz w:val="21"/>
        </w:rPr>
        <w:t>文</w:t>
      </w:r>
      <w:r>
        <w:rPr>
          <w:rFonts w:hint="default" w:ascii="宋体" w:hAnsi="宋体" w:eastAsia="宋体" w:cs="宋体"/>
          <w:spacing w:val="-3"/>
          <w:sz w:val="21"/>
        </w:rPr>
        <w:t>内</w:t>
      </w:r>
      <w:r>
        <w:rPr>
          <w:rFonts w:hint="default" w:ascii="宋体" w:hAnsi="宋体" w:eastAsia="宋体" w:cs="宋体"/>
          <w:sz w:val="21"/>
        </w:rPr>
        <w:t>容</w:t>
      </w:r>
      <w:r>
        <w:rPr>
          <w:rFonts w:hint="default" w:ascii="宋体" w:hAnsi="宋体" w:eastAsia="宋体" w:cs="宋体"/>
          <w:spacing w:val="-3"/>
          <w:sz w:val="21"/>
        </w:rPr>
        <w:t>，</w:t>
      </w:r>
      <w:r>
        <w:rPr>
          <w:rFonts w:hint="default" w:ascii="宋体" w:hAnsi="宋体" w:eastAsia="宋体" w:cs="宋体"/>
          <w:sz w:val="21"/>
        </w:rPr>
        <w:t>从</w:t>
      </w:r>
      <w:r>
        <w:rPr>
          <w:rFonts w:hint="default" w:ascii="宋体" w:hAnsi="宋体" w:eastAsia="宋体" w:cs="宋体"/>
          <w:spacing w:val="-3"/>
          <w:sz w:val="21"/>
        </w:rPr>
        <w:t>短</w:t>
      </w:r>
      <w:r>
        <w:rPr>
          <w:rFonts w:hint="default" w:ascii="宋体" w:hAnsi="宋体" w:eastAsia="宋体" w:cs="宋体"/>
          <w:sz w:val="21"/>
        </w:rPr>
        <w:t>文后</w:t>
      </w:r>
      <w:r>
        <w:rPr>
          <w:rFonts w:hint="default" w:ascii="宋体" w:hAnsi="宋体" w:eastAsia="宋体" w:cs="宋体"/>
          <w:spacing w:val="-3"/>
          <w:sz w:val="21"/>
        </w:rPr>
        <w:t>的</w:t>
      </w:r>
      <w:r>
        <w:rPr>
          <w:rFonts w:hint="default" w:ascii="宋体" w:hAnsi="宋体" w:eastAsia="宋体" w:cs="宋体"/>
          <w:sz w:val="21"/>
        </w:rPr>
        <w:t>选</w:t>
      </w:r>
      <w:r>
        <w:rPr>
          <w:rFonts w:hint="default" w:ascii="宋体" w:hAnsi="宋体" w:eastAsia="宋体" w:cs="宋体"/>
          <w:spacing w:val="-3"/>
          <w:sz w:val="21"/>
        </w:rPr>
        <w:t>项</w:t>
      </w:r>
      <w:r>
        <w:rPr>
          <w:rFonts w:hint="default" w:ascii="宋体" w:hAnsi="宋体" w:eastAsia="宋体" w:cs="宋体"/>
          <w:sz w:val="21"/>
        </w:rPr>
        <w:t>中</w:t>
      </w:r>
      <w:r>
        <w:rPr>
          <w:rFonts w:hint="default" w:ascii="宋体" w:hAnsi="宋体" w:eastAsia="宋体" w:cs="宋体"/>
          <w:spacing w:val="-3"/>
          <w:sz w:val="21"/>
        </w:rPr>
        <w:t>选</w:t>
      </w:r>
      <w:r>
        <w:rPr>
          <w:rFonts w:hint="default" w:ascii="宋体" w:hAnsi="宋体" w:eastAsia="宋体" w:cs="宋体"/>
          <w:sz w:val="21"/>
        </w:rPr>
        <w:t>出</w:t>
      </w:r>
      <w:r>
        <w:rPr>
          <w:rFonts w:hint="default" w:ascii="宋体" w:hAnsi="宋体" w:eastAsia="宋体" w:cs="宋体"/>
          <w:spacing w:val="-3"/>
          <w:sz w:val="21"/>
        </w:rPr>
        <w:t>能</w:t>
      </w:r>
      <w:r>
        <w:rPr>
          <w:rFonts w:hint="default" w:ascii="宋体" w:hAnsi="宋体" w:eastAsia="宋体" w:cs="宋体"/>
          <w:sz w:val="21"/>
        </w:rPr>
        <w:t>填</w:t>
      </w:r>
      <w:r>
        <w:rPr>
          <w:rFonts w:hint="default" w:ascii="宋体" w:hAnsi="宋体" w:eastAsia="宋体" w:cs="宋体"/>
          <w:spacing w:val="-3"/>
          <w:sz w:val="21"/>
        </w:rPr>
        <w:t>入</w:t>
      </w:r>
      <w:r>
        <w:rPr>
          <w:rFonts w:hint="default" w:ascii="宋体" w:hAnsi="宋体" w:eastAsia="宋体" w:cs="宋体"/>
          <w:sz w:val="21"/>
        </w:rPr>
        <w:t>空白</w:t>
      </w:r>
      <w:r>
        <w:rPr>
          <w:rFonts w:hint="default" w:ascii="宋体" w:hAnsi="宋体" w:eastAsia="宋体" w:cs="宋体"/>
          <w:spacing w:val="-3"/>
          <w:sz w:val="21"/>
        </w:rPr>
        <w:t>处</w:t>
      </w:r>
      <w:r>
        <w:rPr>
          <w:rFonts w:hint="default" w:ascii="宋体" w:hAnsi="宋体" w:eastAsia="宋体" w:cs="宋体"/>
          <w:sz w:val="21"/>
        </w:rPr>
        <w:t>的</w:t>
      </w:r>
      <w:r>
        <w:rPr>
          <w:rFonts w:hint="default" w:ascii="宋体" w:hAnsi="宋体" w:eastAsia="宋体" w:cs="宋体"/>
          <w:spacing w:val="-3"/>
          <w:sz w:val="21"/>
        </w:rPr>
        <w:t>最</w:t>
      </w:r>
      <w:r>
        <w:rPr>
          <w:rFonts w:hint="default" w:ascii="宋体" w:hAnsi="宋体" w:eastAsia="宋体" w:cs="宋体"/>
          <w:sz w:val="21"/>
        </w:rPr>
        <w:t>佳</w:t>
      </w:r>
      <w:r>
        <w:rPr>
          <w:rFonts w:hint="default" w:ascii="宋体" w:hAnsi="宋体" w:eastAsia="宋体" w:cs="宋体"/>
          <w:spacing w:val="-3"/>
          <w:sz w:val="21"/>
        </w:rPr>
        <w:t>选</w:t>
      </w:r>
      <w:r>
        <w:rPr>
          <w:rFonts w:hint="default" w:ascii="宋体" w:hAnsi="宋体" w:eastAsia="宋体" w:cs="宋体"/>
          <w:sz w:val="21"/>
        </w:rPr>
        <w:t>项。选</w:t>
      </w:r>
      <w:r>
        <w:rPr>
          <w:rFonts w:hint="default" w:ascii="宋体" w:hAnsi="宋体" w:eastAsia="宋体" w:cs="宋体"/>
          <w:spacing w:val="-3"/>
          <w:sz w:val="21"/>
        </w:rPr>
        <w:t>项</w:t>
      </w:r>
      <w:r>
        <w:rPr>
          <w:rFonts w:hint="default" w:ascii="宋体" w:hAnsi="宋体" w:eastAsia="宋体" w:cs="宋体"/>
          <w:sz w:val="21"/>
        </w:rPr>
        <w:t>中有</w:t>
      </w:r>
      <w:r>
        <w:rPr>
          <w:rFonts w:hint="default" w:ascii="宋体" w:hAnsi="宋体" w:eastAsia="宋体" w:cs="宋体"/>
          <w:spacing w:val="-3"/>
          <w:sz w:val="21"/>
        </w:rPr>
        <w:t>两</w:t>
      </w:r>
      <w:r>
        <w:rPr>
          <w:rFonts w:hint="default" w:ascii="宋体" w:hAnsi="宋体" w:eastAsia="宋体" w:cs="宋体"/>
          <w:sz w:val="21"/>
        </w:rPr>
        <w:t>项</w:t>
      </w:r>
      <w:r>
        <w:rPr>
          <w:rFonts w:hint="default" w:ascii="宋体" w:hAnsi="宋体" w:eastAsia="宋体" w:cs="宋体"/>
          <w:spacing w:val="-3"/>
          <w:sz w:val="21"/>
        </w:rPr>
        <w:t>为</w:t>
      </w:r>
      <w:r>
        <w:rPr>
          <w:rFonts w:hint="default" w:ascii="宋体" w:hAnsi="宋体" w:eastAsia="宋体" w:cs="宋体"/>
          <w:sz w:val="21"/>
        </w:rPr>
        <w:t>多</w:t>
      </w:r>
      <w:r>
        <w:rPr>
          <w:rFonts w:hint="default" w:ascii="宋体" w:hAnsi="宋体" w:eastAsia="宋体" w:cs="宋体"/>
          <w:spacing w:val="-3"/>
          <w:sz w:val="21"/>
        </w:rPr>
        <w:t>余</w:t>
      </w:r>
      <w:r>
        <w:rPr>
          <w:rFonts w:hint="default" w:ascii="宋体" w:hAnsi="宋体" w:eastAsia="宋体" w:cs="宋体"/>
          <w:sz w:val="21"/>
        </w:rPr>
        <w:t>选</w:t>
      </w:r>
      <w:r>
        <w:rPr>
          <w:rFonts w:hint="default" w:ascii="宋体" w:hAnsi="宋体" w:eastAsia="宋体" w:cs="宋体"/>
          <w:spacing w:val="-3"/>
          <w:sz w:val="21"/>
        </w:rPr>
        <w:t>项</w:t>
      </w:r>
      <w:r>
        <w:rPr>
          <w:rFonts w:hint="default" w:ascii="宋体" w:hAnsi="宋体" w:eastAsia="宋体" w:cs="宋体"/>
          <w:sz w:val="21"/>
        </w:rPr>
        <w:t>。</w:t>
      </w:r>
      <w:r>
        <w:rPr>
          <w:rFonts w:hint="default" w:ascii="Times New Roman" w:hAnsi="Times New Roman" w:eastAsia="Times New Roman" w:cs="Times New Roman"/>
          <w:spacing w:val="-1"/>
          <w:sz w:val="21"/>
        </w:rPr>
        <w:t>Chinese</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pacing w:val="-1"/>
          <w:sz w:val="21"/>
        </w:rPr>
        <w:t>people</w:t>
      </w:r>
      <w:r>
        <w:rPr>
          <w:rFonts w:hint="default" w:ascii="Times New Roman" w:hAnsi="Times New Roman" w:eastAsia="Times New Roman" w:cs="Times New Roman"/>
          <w:spacing w:val="-13"/>
          <w:sz w:val="21"/>
        </w:rPr>
        <w:t>’</w:t>
      </w:r>
      <w:r>
        <w:rPr>
          <w:rFonts w:hint="default" w:ascii="Times New Roman" w:hAnsi="Times New Roman" w:eastAsia="Times New Roman" w:cs="Times New Roman"/>
          <w:spacing w:val="-1"/>
          <w:sz w:val="21"/>
        </w:rPr>
        <w:t>s</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pacing w:val="-1"/>
          <w:sz w:val="21"/>
        </w:rPr>
        <w:t>English</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pacing w:val="-1"/>
          <w:sz w:val="21"/>
        </w:rPr>
        <w:t>proficiency</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pacing w:val="48"/>
          <w:sz w:val="21"/>
        </w:rPr>
        <w:t>(</w:t>
      </w:r>
      <w:r>
        <w:rPr>
          <w:rFonts w:hint="default" w:ascii="宋体" w:hAnsi="宋体" w:eastAsia="宋体" w:cs="宋体"/>
          <w:spacing w:val="22"/>
          <w:sz w:val="21"/>
        </w:rPr>
        <w:t>熟练</w:t>
      </w:r>
      <w:r>
        <w:rPr>
          <w:rFonts w:hint="default" w:ascii="Times New Roman" w:hAnsi="Times New Roman" w:eastAsia="Times New Roman" w:cs="Times New Roman"/>
          <w:sz w:val="21"/>
        </w:rPr>
        <w:t>)</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has</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improved</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past</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z w:val="21"/>
        </w:rPr>
        <w:t>years</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compared</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other</w:t>
      </w:r>
    </w:p>
    <w:p>
      <w:pPr>
        <w:autoSpaceDE w:val="0"/>
        <w:autoSpaceDN w:val="0"/>
        <w:snapToGrid w:val="0"/>
        <w:spacing w:before="54" w:after="0" w:line="310" w:lineRule="auto"/>
        <w:ind w:left="171" w:right="17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non-English speaking countries, a report released on</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Tuesday said. ___</w:t>
      </w:r>
      <w:r>
        <w:rPr>
          <w:rFonts w:hint="default" w:ascii="Times New Roman" w:hAnsi="Times New Roman" w:eastAsia="Times New Roman" w:cs="Times New Roman"/>
          <w:sz w:val="21"/>
          <w:u w:val="single" w:color="000000"/>
        </w:rPr>
        <w:t>36</w:t>
      </w:r>
      <w:r>
        <w:rPr>
          <w:rFonts w:hint="default" w:ascii="Times New Roman" w:hAnsi="Times New Roman" w:eastAsia="Times New Roman" w:cs="Times New Roman"/>
          <w:sz w:val="21"/>
        </w:rPr>
        <w:t>___ It scores 53.44 out of 100 points this yea</w:t>
      </w:r>
      <w:r>
        <w:rPr>
          <w:rFonts w:hint="default" w:ascii="Times New Roman" w:hAnsi="Times New Roman" w:eastAsia="Times New Roman" w:cs="Times New Roman"/>
          <w:spacing w:val="-7"/>
          <w:sz w:val="21"/>
        </w:rPr>
        <w:t>r</w:t>
      </w:r>
      <w:r>
        <w:rPr>
          <w:rFonts w:hint="default" w:ascii="Times New Roman" w:hAnsi="Times New Roman" w:eastAsia="Times New Roman" w:cs="Times New Roman"/>
          <w:sz w:val="21"/>
        </w:rPr>
        <w:t>, 1.5 points more than last yea</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This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yea</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report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based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on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EF</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Standard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English</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est</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results</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more</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2.3</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million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adults</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who</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were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tested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on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their</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ability</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understand</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written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spoken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English.</w:t>
      </w:r>
      <w:r>
        <w:rPr>
          <w:rFonts w:hint="default" w:ascii="Times New Roman" w:hAnsi="Times New Roman" w:eastAsia="Times New Roman" w:cs="Times New Roman"/>
          <w:spacing w:val="183"/>
          <w:sz w:val="21"/>
          <w:u w:val="single" w:color="000000"/>
        </w:rPr>
        <w:t xml:space="preserve"> </w:t>
      </w:r>
      <w:r>
        <w:rPr>
          <w:rFonts w:hint="default" w:ascii="Times New Roman" w:hAnsi="Times New Roman" w:eastAsia="Times New Roman" w:cs="Times New Roman"/>
          <w:sz w:val="21"/>
          <w:u w:val="single" w:color="000000"/>
        </w:rPr>
        <w:t>37</w:t>
      </w:r>
      <w:r>
        <w:rPr>
          <w:rFonts w:hint="default" w:ascii="Times New Roman" w:hAnsi="Times New Roman" w:eastAsia="Times New Roman" w:cs="Times New Roman"/>
          <w:spacing w:val="299"/>
          <w:sz w:val="21"/>
          <w:u w:val="single" w:color="000000"/>
        </w:rPr>
        <w:t xml:space="preserve"> </w:t>
      </w:r>
      <w:r>
        <w:rPr>
          <w:rFonts w:hint="default" w:ascii="Times New Roman" w:hAnsi="Times New Roman" w:eastAsia="Times New Roman" w:cs="Times New Roman"/>
          <w:sz w:val="21"/>
        </w:rPr>
        <w:t>Their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median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age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was</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23, and 59 percent were women, the report said.</w: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Jesper</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Knutell,</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executive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vice-president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general</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manager</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corporate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solutions,</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EF</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China,</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said</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China</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increase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rankings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two</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main</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reasons.</w:t>
      </w:r>
      <w:r>
        <w:rPr>
          <w:rFonts w:hint="default" w:ascii="Times New Roman" w:hAnsi="Times New Roman" w:eastAsia="Times New Roman" w:cs="Times New Roman"/>
          <w:spacing w:val="212"/>
          <w:sz w:val="21"/>
          <w:u w:val="single" w:color="000000"/>
        </w:rPr>
        <w:t xml:space="preserve"> </w:t>
      </w:r>
      <w:r>
        <w:rPr>
          <w:rFonts w:hint="default" w:ascii="Times New Roman" w:hAnsi="Times New Roman" w:eastAsia="Times New Roman" w:cs="Times New Roman"/>
          <w:sz w:val="21"/>
          <w:u w:val="single" w:color="000000"/>
        </w:rPr>
        <w:t>38</w:t>
      </w:r>
      <w:r>
        <w:rPr>
          <w:rFonts w:hint="default" w:ascii="Times New Roman" w:hAnsi="Times New Roman" w:eastAsia="Times New Roman" w:cs="Times New Roman"/>
          <w:spacing w:val="212"/>
          <w:sz w:val="21"/>
          <w:u w:val="single" w:color="000000"/>
        </w:rPr>
        <w:t xml:space="preserve"> </w:t>
      </w:r>
      <w:r>
        <w:rPr>
          <w:rFonts w:hint="default" w:ascii="Times New Roman" w:hAnsi="Times New Roman" w:eastAsia="Times New Roman" w:cs="Times New Roman"/>
          <w:sz w:val="21"/>
        </w:rPr>
        <w:t>Their</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long-term</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commitment</w:t>
      </w:r>
      <w:r>
        <w:rPr>
          <w:rFonts w:hint="default" w:ascii="Times New Roman" w:hAnsi="Times New Roman" w:eastAsia="Times New Roman" w:cs="Times New Roman"/>
          <w:spacing w:val="28"/>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English</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education and increased investment in the language also made a great difference.</w:t>
      </w:r>
    </w:p>
    <w:p>
      <w:pPr>
        <w:autoSpaceDE w:val="0"/>
        <w:autoSpaceDN w:val="0"/>
        <w:snapToGrid w:val="0"/>
        <w:spacing w:before="71" w:after="0" w:line="240" w:lineRule="auto"/>
        <w:ind w:left="488"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u w:val="single" w:color="000000"/>
        </w:rPr>
        <w:t>“</w:t>
      </w:r>
      <w:r>
        <w:rPr>
          <w:rFonts w:hint="default" w:ascii="Times New Roman" w:hAnsi="Times New Roman" w:eastAsia="Times New Roman" w:cs="Times New Roman"/>
          <w:spacing w:val="226"/>
          <w:sz w:val="21"/>
          <w:u w:val="single" w:color="000000"/>
        </w:rPr>
        <w:t xml:space="preserve"> </w:t>
      </w:r>
      <w:r>
        <w:rPr>
          <w:rFonts w:hint="default" w:ascii="Times New Roman" w:hAnsi="Times New Roman" w:eastAsia="Times New Roman" w:cs="Times New Roman"/>
          <w:sz w:val="21"/>
          <w:u w:val="single" w:color="000000"/>
        </w:rPr>
        <w:t>39</w:t>
      </w:r>
      <w:r>
        <w:rPr>
          <w:rFonts w:hint="default" w:ascii="Times New Roman" w:hAnsi="Times New Roman" w:eastAsia="Times New Roman" w:cs="Times New Roman"/>
          <w:spacing w:val="229"/>
          <w:sz w:val="21"/>
          <w:u w:val="single" w:color="000000"/>
        </w:rPr>
        <w:t xml:space="preserve"> </w:t>
      </w:r>
      <w:r>
        <w:rPr>
          <w:rFonts w:hint="default" w:ascii="Times New Roman" w:hAnsi="Times New Roman" w:eastAsia="Times New Roman" w:cs="Times New Roman"/>
          <w:sz w:val="21"/>
        </w:rPr>
        <w:t>Because</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I</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learned</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English,</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I</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had</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opportunity</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study</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at</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Harvard</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Universit</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where</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I</w:t>
      </w:r>
    </w:p>
    <w:p>
      <w:pPr>
        <w:autoSpaceDE w:val="0"/>
        <w:autoSpaceDN w:val="0"/>
        <w:snapToGrid w:val="0"/>
        <w:spacing w:before="57" w:after="0" w:line="306" w:lineRule="auto"/>
        <w:ind w:left="171" w:right="17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received a Ph</w:t>
      </w:r>
      <w:r>
        <w:rPr>
          <w:rFonts w:hint="default" w:ascii="Times New Roman" w:hAnsi="Times New Roman" w:eastAsia="Times New Roman" w:cs="Times New Roman"/>
          <w:spacing w:val="12"/>
          <w:sz w:val="21"/>
        </w:rPr>
        <w:t>D</w:t>
      </w:r>
      <w:r>
        <w:rPr>
          <w:rFonts w:hint="default" w:ascii="宋体" w:hAnsi="宋体" w:eastAsia="宋体" w:cs="宋体"/>
          <w:sz w:val="21"/>
        </w:rPr>
        <w:t>．</w:t>
      </w:r>
      <w:r>
        <w:rPr>
          <w:rFonts w:hint="default" w:ascii="Times New Roman" w:hAnsi="Times New Roman" w:eastAsia="Times New Roman" w:cs="Times New Roman"/>
          <w:sz w:val="21"/>
        </w:rPr>
        <w:t>I also taught for 10 years at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ale University and</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 University of Michigan,</w:t>
      </w:r>
      <w:r>
        <w:rPr>
          <w:rFonts w:hint="default" w:ascii="Times New Roman" w:hAnsi="Times New Roman" w:eastAsia="Times New Roman" w:cs="Times New Roman"/>
          <w:spacing w:val="-13"/>
          <w:sz w:val="21"/>
        </w:rPr>
        <w:t>”</w:t>
      </w:r>
      <w:r>
        <w:rPr>
          <w:rFonts w:hint="default" w:ascii="Times New Roman" w:hAnsi="Times New Roman" w:eastAsia="Times New Roman" w:cs="Times New Roman"/>
          <w:sz w:val="21"/>
        </w:rPr>
        <w:t xml:space="preserve"> said Ning </w:t>
      </w:r>
      <w:r>
        <w:rPr>
          <w:rFonts w:hint="default" w:ascii="Times New Roman" w:hAnsi="Times New Roman" w:eastAsia="Times New Roman" w:cs="Times New Roman"/>
          <w:spacing w:val="-1"/>
          <w:sz w:val="21"/>
        </w:rPr>
        <w:t>Qiang,</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pacing w:val="-1"/>
          <w:sz w:val="21"/>
        </w:rPr>
        <w:t>professor</w:t>
      </w:r>
      <w:r>
        <w:rPr>
          <w:rFonts w:hint="default" w:ascii="Times New Roman" w:hAnsi="Times New Roman" w:eastAsia="Times New Roman" w:cs="Times New Roman"/>
          <w:spacing w:val="33"/>
          <w:sz w:val="21"/>
        </w:rPr>
        <w:t xml:space="preserve"> </w:t>
      </w:r>
      <w:r>
        <w:rPr>
          <w:rFonts w:hint="default" w:ascii="Times New Roman" w:hAnsi="Times New Roman" w:eastAsia="Times New Roman" w:cs="Times New Roman"/>
          <w:spacing w:val="-1"/>
          <w:sz w:val="21"/>
        </w:rPr>
        <w:t>at</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pacing w:val="-1"/>
          <w:sz w:val="21"/>
        </w:rPr>
        <w:t>Capita</w:t>
      </w:r>
      <w:r>
        <w:rPr>
          <w:rFonts w:hint="default" w:ascii="Times New Roman" w:hAnsi="Times New Roman" w:eastAsia="Times New Roman" w:cs="Times New Roman"/>
          <w:sz w:val="21"/>
        </w:rPr>
        <w:t>l</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Normal</w:t>
      </w:r>
      <w:r>
        <w:rPr>
          <w:rFonts w:hint="default" w:ascii="Times New Roman" w:hAnsi="Times New Roman" w:eastAsia="Times New Roman" w:cs="Times New Roman"/>
          <w:spacing w:val="38"/>
          <w:sz w:val="21"/>
        </w:rPr>
        <w:t xml:space="preserve"> </w:t>
      </w:r>
      <w:r>
        <w:rPr>
          <w:rFonts w:hint="default" w:ascii="Times New Roman" w:hAnsi="Times New Roman" w:eastAsia="Times New Roman" w:cs="Times New Roman"/>
          <w:sz w:val="21"/>
        </w:rPr>
        <w:t>University</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Beijing.</w:t>
      </w:r>
      <w:r>
        <w:rPr>
          <w:rFonts w:hint="default" w:ascii="Times New Roman" w:hAnsi="Times New Roman" w:eastAsia="Times New Roman" w:cs="Times New Roman"/>
          <w:spacing w:val="39"/>
          <w:sz w:val="21"/>
        </w:rPr>
        <w:t xml:space="preserve"> </w:t>
      </w:r>
      <w:r>
        <w:rPr>
          <w:rFonts w:hint="default" w:ascii="Times New Roman" w:hAnsi="Times New Roman" w:eastAsia="Times New Roman" w:cs="Times New Roman"/>
          <w:sz w:val="21"/>
        </w:rPr>
        <w:t>He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added,</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“I</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am</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product</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good</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English</w:t>
      </w:r>
    </w:p>
    <w:p>
      <w:pPr>
        <w:autoSpaceDE w:val="0"/>
        <w:autoSpaceDN w:val="0"/>
        <w:snapToGrid w:val="0"/>
        <w:spacing w:before="4"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proficiency and an example of how important good English proficiency is to peopled learning opportunities</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and career advancement.”</w: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o</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improve</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English</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proficienc</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people</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should</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study</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English</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every</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day</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sessions</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20</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40</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minutes</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rather</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hours</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at</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time,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Knutell</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said.</w:t>
      </w:r>
      <w:r>
        <w:rPr>
          <w:rFonts w:hint="default" w:ascii="Times New Roman" w:hAnsi="Times New Roman" w:eastAsia="Times New Roman" w:cs="Times New Roman"/>
          <w:spacing w:val="229"/>
          <w:sz w:val="21"/>
          <w:u w:val="single" w:color="000000"/>
        </w:rPr>
        <w:t xml:space="preserve"> </w:t>
      </w:r>
      <w:r>
        <w:rPr>
          <w:rFonts w:hint="default" w:ascii="Times New Roman" w:hAnsi="Times New Roman" w:eastAsia="Times New Roman" w:cs="Times New Roman"/>
          <w:sz w:val="21"/>
          <w:u w:val="single" w:color="000000"/>
        </w:rPr>
        <w:t>40</w:t>
      </w:r>
      <w:r>
        <w:rPr>
          <w:rFonts w:hint="default" w:ascii="Times New Roman" w:hAnsi="Times New Roman" w:eastAsia="Times New Roman" w:cs="Times New Roman"/>
          <w:spacing w:val="227"/>
          <w:sz w:val="21"/>
          <w:u w:val="single" w:color="000000"/>
        </w:rPr>
        <w:t xml:space="preserve"> </w:t>
      </w:r>
      <w:r>
        <w:rPr>
          <w:rFonts w:hint="default" w:ascii="Times New Roman" w:hAnsi="Times New Roman" w:eastAsia="Times New Roman" w:cs="Times New Roman"/>
          <w:sz w:val="21"/>
        </w:rPr>
        <w:t>He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added</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watching</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T</w:t>
      </w:r>
      <w:r>
        <w:rPr>
          <w:rFonts w:hint="default" w:ascii="Times New Roman" w:hAnsi="Times New Roman" w:eastAsia="Times New Roman" w:cs="Times New Roman"/>
          <w:spacing w:val="-22"/>
          <w:sz w:val="21"/>
        </w:rPr>
        <w:t>V</w:t>
      </w:r>
      <w:r>
        <w:rPr>
          <w:rFonts w:hint="default" w:ascii="Times New Roman" w:hAnsi="Times New Roman" w:eastAsia="Times New Roman" w:cs="Times New Roman"/>
          <w:sz w:val="21"/>
        </w:rPr>
        <w:t>,</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reading</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and</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listening to the radio in English can also help.</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English has changed my life.</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English benefits my career a lot.</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China</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ranking rose seven places to 40th among 100 countries.</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Chinese people</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strong desire to understand the world counted.</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w:t>
      </w:r>
      <w:r>
        <w:rPr>
          <w:rFonts w:hint="default" w:ascii="宋体" w:hAnsi="宋体" w:eastAsia="宋体" w:cs="宋体"/>
          <w:sz w:val="21"/>
        </w:rPr>
        <w:t>．</w:t>
      </w:r>
      <w:r>
        <w:rPr>
          <w:rFonts w:hint="default" w:ascii="Times New Roman" w:hAnsi="Times New Roman" w:eastAsia="Times New Roman" w:cs="Times New Roman"/>
          <w:sz w:val="21"/>
        </w:rPr>
        <w:t>The report was widely accepted by the people around the world.</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F</w:t>
      </w:r>
      <w:r>
        <w:rPr>
          <w:rFonts w:hint="default" w:ascii="宋体" w:hAnsi="宋体" w:eastAsia="宋体" w:cs="宋体"/>
          <w:sz w:val="21"/>
        </w:rPr>
        <w:t>．</w:t>
      </w:r>
      <w:r>
        <w:rPr>
          <w:rFonts w:hint="default" w:ascii="Times New Roman" w:hAnsi="Times New Roman" w:eastAsia="Times New Roman" w:cs="Times New Roman"/>
          <w:sz w:val="21"/>
        </w:rPr>
        <w:t>The number of participants worldwide increased by 27% this yea</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G</w:t>
      </w:r>
      <w:r>
        <w:rPr>
          <w:rFonts w:hint="default" w:ascii="宋体" w:hAnsi="宋体" w:eastAsia="宋体" w:cs="宋体"/>
          <w:sz w:val="21"/>
        </w:rPr>
        <w:t>．</w:t>
      </w:r>
      <w:r>
        <w:rPr>
          <w:rFonts w:hint="default" w:ascii="Times New Roman" w:hAnsi="Times New Roman" w:eastAsia="Times New Roman" w:cs="Times New Roman"/>
          <w:sz w:val="21"/>
        </w:rPr>
        <w:t>They should memorize vocabulary and begin using it immediatel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p>
    <w:p>
      <w:pPr>
        <w:autoSpaceDE w:val="0"/>
        <w:autoSpaceDN w:val="0"/>
        <w:snapToGrid w:val="0"/>
        <w:spacing w:before="441"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第三部分：语言运用（共两节，满分 </w:t>
      </w:r>
      <w:r>
        <w:rPr>
          <w:rFonts w:hint="default" w:ascii="Times New Roman" w:hAnsi="Times New Roman" w:eastAsia="Times New Roman" w:cs="Times New Roman"/>
          <w:b/>
          <w:sz w:val="21"/>
        </w:rPr>
        <w:t xml:space="preserve">30 </w:t>
      </w:r>
      <w:r>
        <w:rPr>
          <w:rFonts w:hint="default" w:ascii="宋体" w:hAnsi="宋体" w:eastAsia="宋体" w:cs="宋体"/>
          <w:sz w:val="21"/>
        </w:rPr>
        <w:t>分）</w:t>
      </w:r>
    </w:p>
    <w:p>
      <w:pPr>
        <w:autoSpaceDE w:val="0"/>
        <w:autoSpaceDN w:val="0"/>
        <w:snapToGrid w:val="0"/>
        <w:spacing w:before="50"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第一节：完型填空（共 </w:t>
      </w:r>
      <w:r>
        <w:rPr>
          <w:rFonts w:hint="default" w:ascii="Times New Roman" w:hAnsi="Times New Roman" w:eastAsia="Times New Roman" w:cs="Times New Roman"/>
          <w:sz w:val="21"/>
        </w:rPr>
        <w:t xml:space="preserve">15 </w:t>
      </w:r>
      <w:r>
        <w:rPr>
          <w:rFonts w:hint="default" w:ascii="宋体" w:hAnsi="宋体" w:eastAsia="宋体" w:cs="宋体"/>
          <w:sz w:val="21"/>
        </w:rPr>
        <w:t xml:space="preserve">个小题；每小题 </w:t>
      </w:r>
      <w:r>
        <w:rPr>
          <w:rFonts w:hint="default" w:ascii="Times New Roman" w:hAnsi="Times New Roman" w:eastAsia="Times New Roman" w:cs="Times New Roman"/>
          <w:sz w:val="21"/>
        </w:rPr>
        <w:t xml:space="preserve">1 </w:t>
      </w:r>
      <w:r>
        <w:rPr>
          <w:rFonts w:hint="default" w:ascii="宋体" w:hAnsi="宋体" w:eastAsia="宋体" w:cs="宋体"/>
          <w:sz w:val="21"/>
        </w:rPr>
        <w:t xml:space="preserve">分，满分 </w:t>
      </w:r>
      <w:r>
        <w:rPr>
          <w:rFonts w:hint="default" w:ascii="Times New Roman" w:hAnsi="Times New Roman" w:eastAsia="Times New Roman" w:cs="Times New Roman"/>
          <w:sz w:val="21"/>
        </w:rPr>
        <w:t xml:space="preserve">15 </w:t>
      </w:r>
      <w:r>
        <w:rPr>
          <w:rFonts w:hint="default" w:ascii="宋体" w:hAnsi="宋体" w:eastAsia="宋体" w:cs="宋体"/>
          <w:sz w:val="21"/>
        </w:rPr>
        <w:t>分）</w:t>
      </w:r>
    </w:p>
    <w:p>
      <w:pPr>
        <w:autoSpaceDE w:val="0"/>
        <w:autoSpaceDN w:val="0"/>
        <w:snapToGrid w:val="0"/>
        <w:spacing w:before="123" w:after="0" w:line="240" w:lineRule="auto"/>
        <w:ind w:left="2602" w:right="0" w:firstLine="0"/>
        <w:jc w:val="left"/>
        <w:textAlignment w:val="auto"/>
        <w:rPr>
          <w:rFonts w:hint="default" w:ascii="宋体" w:hAnsi="宋体" w:eastAsia="宋体" w:cs="宋体"/>
          <w:sz w:val="18"/>
        </w:rPr>
        <w:sectPr>
          <w:footnotePr>
            <w:numStart w:val="0"/>
          </w:footnotePr>
          <w:endnotePr>
            <w:numFmt w:val="decimal"/>
            <w:numStart w:val="0"/>
          </w:endnotePr>
          <w:pgSz w:w="10431" w:h="14740"/>
          <w:pgMar w:top="508" w:right="508" w:bottom="508" w:left="508" w:header="0" w:footer="0" w:gutter="0"/>
          <w:pgNumType w:fmt="decimal"/>
          <w:cols w:space="708" w:num="1"/>
        </w:sectPr>
      </w:pPr>
      <w:r>
        <w:rPr>
          <w:rFonts w:hint="default" w:ascii="宋体" w:hAnsi="宋体" w:eastAsia="宋体" w:cs="宋体"/>
          <w:sz w:val="18"/>
        </w:rPr>
        <w:t>高二英语学科试题</w:t>
      </w:r>
      <w:r>
        <w:rPr>
          <w:rFonts w:hint="default" w:ascii="宋体" w:hAnsi="宋体" w:eastAsia="宋体" w:cs="宋体"/>
          <w:spacing w:val="135"/>
          <w:sz w:val="18"/>
        </w:rPr>
        <w:t xml:space="preserve"> </w:t>
      </w:r>
      <w:r>
        <w:rPr>
          <w:rFonts w:hint="default" w:ascii="宋体" w:hAnsi="宋体" w:eastAsia="宋体" w:cs="宋体"/>
          <w:spacing w:val="23"/>
          <w:sz w:val="18"/>
        </w:rPr>
        <w:t>第</w:t>
      </w:r>
      <w:r>
        <w:rPr>
          <w:rFonts w:hint="default" w:ascii="Calibri" w:hAnsi="Calibri" w:eastAsia="Calibri" w:cs="Calibri"/>
          <w:sz w:val="18"/>
        </w:rPr>
        <w:t>6</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323" w:after="0" w:line="312" w:lineRule="exact"/>
        <w:ind w:left="171" w:right="173" w:firstLine="420"/>
        <w:jc w:val="both"/>
        <w:textAlignment w:val="auto"/>
        <w:rPr>
          <w:rFonts w:hint="default" w:ascii="宋体" w:hAnsi="宋体" w:eastAsia="宋体" w:cs="宋体"/>
          <w:sz w:val="21"/>
        </w:rPr>
      </w:pPr>
      <w:r>
        <w:rPr>
          <w:rFonts w:hint="default" w:ascii="宋体" w:hAnsi="宋体" w:eastAsia="宋体" w:cs="宋体"/>
          <w:spacing w:val="-3"/>
          <w:sz w:val="21"/>
        </w:rPr>
        <w:t>阅</w:t>
      </w:r>
      <w:r>
        <w:rPr>
          <w:rFonts w:hint="default" w:ascii="宋体" w:hAnsi="宋体" w:eastAsia="宋体" w:cs="宋体"/>
          <w:spacing w:val="-2"/>
          <w:sz w:val="21"/>
        </w:rPr>
        <w:t>读下列短文</w:t>
      </w:r>
      <w:r>
        <w:rPr>
          <w:rFonts w:hint="default" w:ascii="宋体" w:hAnsi="宋体" w:eastAsia="宋体" w:cs="宋体"/>
          <w:spacing w:val="-4"/>
          <w:sz w:val="21"/>
        </w:rPr>
        <w:t>，</w:t>
      </w:r>
      <w:r>
        <w:rPr>
          <w:rFonts w:hint="default" w:ascii="宋体" w:hAnsi="宋体" w:eastAsia="宋体" w:cs="宋体"/>
          <w:spacing w:val="-2"/>
          <w:sz w:val="21"/>
        </w:rPr>
        <w:t>从短文后各题所给</w:t>
      </w:r>
      <w:r>
        <w:rPr>
          <w:rFonts w:hint="default" w:ascii="宋体" w:hAnsi="宋体" w:eastAsia="宋体" w:cs="宋体"/>
          <w:spacing w:val="24"/>
          <w:sz w:val="21"/>
        </w:rPr>
        <w:t>的</w:t>
      </w:r>
      <w:r>
        <w:rPr>
          <w:rFonts w:hint="default" w:ascii="Times New Roman" w:hAnsi="Times New Roman" w:eastAsia="Times New Roman" w:cs="Times New Roman"/>
          <w:spacing w:val="-1"/>
          <w:sz w:val="21"/>
        </w:rPr>
        <w:t>A</w:t>
      </w:r>
      <w:r>
        <w:rPr>
          <w:rFonts w:hint="default" w:ascii="宋体" w:hAnsi="宋体" w:eastAsia="宋体" w:cs="宋体"/>
          <w:spacing w:val="-3"/>
          <w:sz w:val="21"/>
        </w:rPr>
        <w:t>、</w:t>
      </w:r>
      <w:r>
        <w:rPr>
          <w:rFonts w:hint="default" w:ascii="Times New Roman" w:hAnsi="Times New Roman" w:eastAsia="Times New Roman" w:cs="Times New Roman"/>
          <w:spacing w:val="-2"/>
          <w:sz w:val="21"/>
        </w:rPr>
        <w:t>B</w:t>
      </w:r>
      <w:r>
        <w:rPr>
          <w:rFonts w:hint="default" w:ascii="宋体" w:hAnsi="宋体" w:eastAsia="宋体" w:cs="宋体"/>
          <w:spacing w:val="-3"/>
          <w:sz w:val="21"/>
        </w:rPr>
        <w:t>、</w:t>
      </w:r>
      <w:r>
        <w:rPr>
          <w:rFonts w:hint="default" w:ascii="Times New Roman" w:hAnsi="Times New Roman" w:eastAsia="Times New Roman" w:cs="Times New Roman"/>
          <w:spacing w:val="-1"/>
          <w:sz w:val="21"/>
        </w:rPr>
        <w:t xml:space="preserve">C </w:t>
      </w:r>
      <w:r>
        <w:rPr>
          <w:rFonts w:hint="default" w:ascii="宋体" w:hAnsi="宋体" w:eastAsia="宋体" w:cs="宋体"/>
          <w:spacing w:val="25"/>
          <w:sz w:val="21"/>
        </w:rPr>
        <w:t>和</w:t>
      </w:r>
      <w:r>
        <w:rPr>
          <w:rFonts w:hint="default" w:ascii="Times New Roman" w:hAnsi="Times New Roman" w:eastAsia="Times New Roman" w:cs="Times New Roman"/>
          <w:spacing w:val="-1"/>
          <w:sz w:val="21"/>
        </w:rPr>
        <w:t xml:space="preserve">D </w:t>
      </w:r>
      <w:r>
        <w:rPr>
          <w:rFonts w:hint="default" w:ascii="宋体" w:hAnsi="宋体" w:eastAsia="宋体" w:cs="宋体"/>
          <w:spacing w:val="-1"/>
          <w:sz w:val="21"/>
        </w:rPr>
        <w:t>四个选项中</w:t>
      </w:r>
      <w:r>
        <w:rPr>
          <w:rFonts w:hint="default" w:ascii="宋体" w:hAnsi="宋体" w:eastAsia="宋体" w:cs="宋体"/>
          <w:spacing w:val="-3"/>
          <w:sz w:val="21"/>
        </w:rPr>
        <w:t>，</w:t>
      </w:r>
      <w:r>
        <w:rPr>
          <w:rFonts w:hint="default" w:ascii="宋体" w:hAnsi="宋体" w:eastAsia="宋体" w:cs="宋体"/>
          <w:spacing w:val="-1"/>
          <w:sz w:val="21"/>
        </w:rPr>
        <w:t>选出可以填入空白处的最佳</w:t>
      </w:r>
      <w:r>
        <w:rPr>
          <w:rFonts w:hint="default" w:ascii="宋体" w:hAnsi="宋体" w:eastAsia="宋体" w:cs="宋体"/>
          <w:sz w:val="21"/>
        </w:rPr>
        <w:t xml:space="preserve"> 选项， 并在答题卡上将该项涂黑。</w:t>
      </w:r>
    </w:p>
    <w:p>
      <w:pPr>
        <w:autoSpaceDE w:val="0"/>
        <w:autoSpaceDN w:val="0"/>
        <w:snapToGrid w:val="0"/>
        <w:spacing w:before="54"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Mary was always dreaming of graduating from college in cap and gown, accepting her diploma and</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ready to start a caree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 Since Mary came from a low-income famil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her dream seemed out of</w:t>
      </w:r>
      <w:r>
        <w:rPr>
          <w:rFonts w:hint="default" w:ascii="Times New Roman" w:hAnsi="Times New Roman" w:eastAsia="Times New Roman" w:cs="Times New Roman"/>
          <w:spacing w:val="156"/>
          <w:sz w:val="21"/>
          <w:u w:val="single" w:color="000000"/>
        </w:rPr>
        <w:t xml:space="preserve"> </w:t>
      </w:r>
      <w:r>
        <w:rPr>
          <w:rFonts w:hint="default" w:ascii="宋体" w:hAnsi="宋体" w:eastAsia="宋体" w:cs="宋体"/>
          <w:sz w:val="21"/>
          <w:u w:val="single" w:color="000000"/>
        </w:rPr>
        <w:t>41</w:t>
      </w:r>
      <w:r>
        <w:rPr>
          <w:rFonts w:hint="default" w:ascii="宋体" w:hAnsi="宋体" w:eastAsia="宋体" w:cs="宋体"/>
          <w:spacing w:val="104"/>
          <w:sz w:val="21"/>
          <w:u w:val="single" w:color="000000"/>
        </w:rPr>
        <w:t xml:space="preserve"> </w:t>
      </w:r>
      <w:r>
        <w:rPr>
          <w:rFonts w:hint="default" w:ascii="Times New Roman" w:hAnsi="Times New Roman" w:eastAsia="Times New Roman" w:cs="Times New Roman"/>
          <w:sz w:val="21"/>
        </w:rPr>
        <w:t>.There</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would never be enough money to send Mary to college.</w:t>
      </w:r>
      <w:r>
        <w:rPr>
          <w:rFonts w:hint="default" w:ascii="Times New Roman" w:hAnsi="Times New Roman" w:eastAsia="Times New Roman" w:cs="Times New Roman"/>
          <w:spacing w:val="161"/>
          <w:sz w:val="21"/>
          <w:u w:val="single" w:color="000000"/>
        </w:rPr>
        <w:t xml:space="preserve"> </w:t>
      </w:r>
      <w:r>
        <w:rPr>
          <w:rFonts w:hint="default" w:ascii="宋体" w:hAnsi="宋体" w:eastAsia="宋体" w:cs="宋体"/>
          <w:sz w:val="21"/>
          <w:u w:val="single" w:color="000000"/>
        </w:rPr>
        <w:t>42</w:t>
      </w:r>
      <w:r>
        <w:rPr>
          <w:rFonts w:hint="default" w:ascii="宋体" w:hAnsi="宋体" w:eastAsia="宋体" w:cs="宋体"/>
          <w:spacing w:val="104"/>
          <w:sz w:val="21"/>
          <w:u w:val="single" w:color="000000"/>
        </w:rPr>
        <w:t xml:space="preserve"> </w:t>
      </w:r>
      <w:r>
        <w:rPr>
          <w:rFonts w:hint="default" w:ascii="Times New Roman" w:hAnsi="Times New Roman" w:eastAsia="Times New Roman" w:cs="Times New Roman"/>
          <w:sz w:val="21"/>
        </w:rPr>
        <w:t>, no member of her family had ever gone to</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college. But Mary</w:t>
      </w:r>
      <w:r>
        <w:rPr>
          <w:rFonts w:hint="default" w:ascii="Times New Roman" w:hAnsi="Times New Roman" w:eastAsia="Times New Roman" w:cs="Times New Roman"/>
          <w:spacing w:val="265"/>
          <w:sz w:val="21"/>
        </w:rPr>
        <w:t xml:space="preserve"> </w:t>
      </w:r>
      <w:r>
        <w:rPr>
          <w:rFonts w:hint="default" w:ascii="宋体" w:hAnsi="宋体" w:eastAsia="宋体" w:cs="宋体"/>
          <w:sz w:val="21"/>
          <w:u w:val="single" w:color="000000"/>
        </w:rPr>
        <w:t>43</w:t>
      </w:r>
      <w:r>
        <w:rPr>
          <w:rFonts w:hint="default" w:ascii="宋体" w:hAnsi="宋体" w:eastAsia="宋体" w:cs="宋体"/>
          <w:spacing w:val="208"/>
          <w:sz w:val="21"/>
        </w:rPr>
        <w:t xml:space="preserve"> </w:t>
      </w:r>
      <w:r>
        <w:rPr>
          <w:rFonts w:hint="default" w:ascii="Times New Roman" w:hAnsi="Times New Roman" w:eastAsia="Times New Roman" w:cs="Times New Roman"/>
          <w:sz w:val="21"/>
        </w:rPr>
        <w:t>that thought. In secondary school she studied hard, and spoke</w:t>
      </w:r>
      <w:r>
        <w:rPr>
          <w:rFonts w:hint="default" w:ascii="Times New Roman" w:hAnsi="Times New Roman" w:eastAsia="Times New Roman" w:cs="Times New Roman"/>
          <w:spacing w:val="262"/>
          <w:sz w:val="21"/>
        </w:rPr>
        <w:t xml:space="preserve"> </w:t>
      </w:r>
      <w:r>
        <w:rPr>
          <w:rFonts w:hint="default" w:ascii="宋体" w:hAnsi="宋体" w:eastAsia="宋体" w:cs="宋体"/>
          <w:sz w:val="21"/>
          <w:u w:val="single" w:color="000000"/>
        </w:rPr>
        <w:t>44</w:t>
      </w:r>
      <w:r>
        <w:rPr>
          <w:rFonts w:hint="default" w:ascii="宋体" w:hAnsi="宋体" w:eastAsia="宋体" w:cs="宋体"/>
          <w:spacing w:val="210"/>
          <w:sz w:val="21"/>
        </w:rPr>
        <w:t xml:space="preserve"> </w:t>
      </w:r>
      <w:r>
        <w:rPr>
          <w:rFonts w:hint="default" w:ascii="Times New Roman" w:hAnsi="Times New Roman" w:eastAsia="Times New Roman" w:cs="Times New Roman"/>
          <w:sz w:val="21"/>
        </w:rPr>
        <w:t>of her</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dream to teachers and friends. When her</w:t>
      </w:r>
      <w:r>
        <w:rPr>
          <w:rFonts w:hint="default" w:ascii="Times New Roman" w:hAnsi="Times New Roman" w:eastAsia="Times New Roman" w:cs="Times New Roman"/>
          <w:spacing w:val="156"/>
          <w:sz w:val="21"/>
          <w:u w:val="single" w:color="000000"/>
        </w:rPr>
        <w:t xml:space="preserve"> </w:t>
      </w:r>
      <w:r>
        <w:rPr>
          <w:rFonts w:hint="default" w:ascii="宋体" w:hAnsi="宋体" w:eastAsia="宋体" w:cs="宋体"/>
          <w:sz w:val="21"/>
          <w:u w:val="single" w:color="000000"/>
        </w:rPr>
        <w:t>45</w:t>
      </w:r>
      <w:r>
        <w:rPr>
          <w:rFonts w:hint="default" w:ascii="宋体" w:hAnsi="宋体" w:eastAsia="宋体" w:cs="宋体"/>
          <w:spacing w:val="210"/>
          <w:sz w:val="21"/>
        </w:rPr>
        <w:t xml:space="preserve"> </w:t>
      </w:r>
      <w:r>
        <w:rPr>
          <w:rFonts w:hint="default" w:ascii="Times New Roman" w:hAnsi="Times New Roman" w:eastAsia="Times New Roman" w:cs="Times New Roman"/>
          <w:sz w:val="21"/>
        </w:rPr>
        <w:t>day at school came, her principal called her into his office.</w:t>
      </w:r>
    </w:p>
    <w:p>
      <w:pPr>
        <w:autoSpaceDE w:val="0"/>
        <w:autoSpaceDN w:val="0"/>
        <w:snapToGrid w:val="0"/>
        <w:spacing w:before="57"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 have a(n)</w:t>
      </w:r>
      <w:r>
        <w:rPr>
          <w:rFonts w:hint="default" w:ascii="Times New Roman" w:hAnsi="Times New Roman" w:eastAsia="Times New Roman" w:cs="Times New Roman"/>
          <w:spacing w:val="262"/>
          <w:sz w:val="21"/>
        </w:rPr>
        <w:t xml:space="preserve"> </w:t>
      </w:r>
      <w:r>
        <w:rPr>
          <w:rFonts w:hint="default" w:ascii="宋体" w:hAnsi="宋体" w:eastAsia="宋体" w:cs="宋体"/>
          <w:sz w:val="21"/>
          <w:u w:val="single" w:color="000000"/>
        </w:rPr>
        <w:t>46</w:t>
      </w:r>
      <w:r>
        <w:rPr>
          <w:rFonts w:hint="default" w:ascii="宋体" w:hAnsi="宋体" w:eastAsia="宋体" w:cs="宋体"/>
          <w:spacing w:val="104"/>
          <w:sz w:val="21"/>
          <w:u w:val="single" w:color="000000"/>
        </w:rPr>
        <w:t xml:space="preserve"> </w:t>
      </w:r>
      <w:r>
        <w:rPr>
          <w:rFonts w:hint="default" w:ascii="Times New Roman" w:hAnsi="Times New Roman" w:eastAsia="Times New Roman" w:cs="Times New Roman"/>
          <w:sz w:val="21"/>
        </w:rPr>
        <w:t>for you,” he said.</w:t>
      </w:r>
    </w:p>
    <w:p>
      <w:pPr>
        <w:autoSpaceDE w:val="0"/>
        <w:autoSpaceDN w:val="0"/>
        <w:snapToGrid w:val="0"/>
        <w:spacing w:before="57"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It contained a scholarship to a nearby college. The power of a thought had</w:t>
      </w:r>
      <w:r>
        <w:rPr>
          <w:rFonts w:hint="default" w:ascii="Times New Roman" w:hAnsi="Times New Roman" w:eastAsia="Times New Roman" w:cs="Times New Roman"/>
          <w:spacing w:val="262"/>
          <w:sz w:val="21"/>
        </w:rPr>
        <w:t xml:space="preserve"> </w:t>
      </w:r>
      <w:r>
        <w:rPr>
          <w:rFonts w:hint="default" w:ascii="宋体" w:hAnsi="宋体" w:eastAsia="宋体" w:cs="宋体"/>
          <w:sz w:val="21"/>
          <w:u w:val="single" w:color="000000"/>
        </w:rPr>
        <w:t>47</w:t>
      </w:r>
      <w:r>
        <w:rPr>
          <w:rFonts w:hint="default" w:ascii="宋体" w:hAnsi="宋体" w:eastAsia="宋体" w:cs="宋体"/>
          <w:spacing w:val="210"/>
          <w:sz w:val="21"/>
        </w:rPr>
        <w:t xml:space="preserve"> </w:t>
      </w:r>
      <w:r>
        <w:rPr>
          <w:rFonts w:hint="default" w:ascii="Times New Roman" w:hAnsi="Times New Roman" w:eastAsia="Times New Roman" w:cs="Times New Roman"/>
          <w:sz w:val="21"/>
        </w:rPr>
        <w:t>its first bonus. But</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scholarship could cover only part of her college</w:t>
      </w:r>
      <w:r>
        <w:rPr>
          <w:rFonts w:hint="default" w:ascii="Times New Roman" w:hAnsi="Times New Roman" w:eastAsia="Times New Roman" w:cs="Times New Roman"/>
          <w:spacing w:val="265"/>
          <w:sz w:val="21"/>
        </w:rPr>
        <w:t xml:space="preserve"> </w:t>
      </w:r>
      <w:r>
        <w:rPr>
          <w:rFonts w:hint="default" w:ascii="宋体" w:hAnsi="宋体" w:eastAsia="宋体" w:cs="宋体"/>
          <w:sz w:val="21"/>
          <w:u w:val="single" w:color="000000"/>
        </w:rPr>
        <w:t>48</w:t>
      </w:r>
      <w:r>
        <w:rPr>
          <w:rFonts w:hint="default" w:ascii="宋体" w:hAnsi="宋体" w:eastAsia="宋体" w:cs="宋体"/>
          <w:spacing w:val="104"/>
          <w:sz w:val="21"/>
          <w:u w:val="single" w:color="000000"/>
        </w:rPr>
        <w:t xml:space="preserve"> </w:t>
      </w:r>
      <w:r>
        <w:rPr>
          <w:rFonts w:hint="default" w:ascii="Times New Roman" w:hAnsi="Times New Roman" w:eastAsia="Times New Roman" w:cs="Times New Roman"/>
          <w:sz w:val="21"/>
        </w:rPr>
        <w:t>.Mary took every part-time job she could find.</w: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Mary's dream came true when she graduated from college. Then she took a course in insurance. When</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she</w:t>
      </w:r>
      <w:r>
        <w:rPr>
          <w:rFonts w:hint="default" w:ascii="Times New Roman" w:hAnsi="Times New Roman" w:eastAsia="Times New Roman" w:cs="Times New Roman"/>
          <w:spacing w:val="157"/>
          <w:sz w:val="21"/>
          <w:u w:val="single" w:color="000000"/>
        </w:rPr>
        <w:t xml:space="preserve"> </w:t>
      </w:r>
      <w:r>
        <w:rPr>
          <w:rFonts w:hint="default" w:ascii="宋体" w:hAnsi="宋体" w:eastAsia="宋体" w:cs="宋体"/>
          <w:sz w:val="21"/>
          <w:u w:val="single" w:color="000000"/>
        </w:rPr>
        <w:t>49</w:t>
      </w:r>
      <w:r>
        <w:rPr>
          <w:rFonts w:hint="default" w:ascii="宋体" w:hAnsi="宋体" w:eastAsia="宋体" w:cs="宋体"/>
          <w:spacing w:val="210"/>
          <w:sz w:val="21"/>
        </w:rPr>
        <w:t xml:space="preserve"> </w:t>
      </w:r>
      <w:r>
        <w:rPr>
          <w:rFonts w:hint="default" w:ascii="Times New Roman" w:hAnsi="Times New Roman" w:eastAsia="Times New Roman" w:cs="Times New Roman"/>
          <w:sz w:val="21"/>
        </w:rPr>
        <w:t>herself to a local insurance company for a job, she was</w:t>
      </w:r>
      <w:r>
        <w:rPr>
          <w:rFonts w:hint="default" w:ascii="Times New Roman" w:hAnsi="Times New Roman" w:eastAsia="Times New Roman" w:cs="Times New Roman"/>
          <w:spacing w:val="262"/>
          <w:sz w:val="21"/>
        </w:rPr>
        <w:t xml:space="preserve"> </w:t>
      </w:r>
      <w:r>
        <w:rPr>
          <w:rFonts w:hint="default" w:ascii="宋体" w:hAnsi="宋体" w:eastAsia="宋体" w:cs="宋体"/>
          <w:sz w:val="21"/>
          <w:u w:val="single" w:color="000000"/>
        </w:rPr>
        <w:t>50</w:t>
      </w:r>
      <w:r>
        <w:rPr>
          <w:rFonts w:hint="default" w:ascii="宋体" w:hAnsi="宋体" w:eastAsia="宋体" w:cs="宋体"/>
          <w:spacing w:val="104"/>
          <w:sz w:val="21"/>
          <w:u w:val="single" w:color="000000"/>
        </w:rPr>
        <w:t xml:space="preserve"> </w:t>
      </w:r>
      <w:r>
        <w:rPr>
          <w:rFonts w:hint="default" w:ascii="Times New Roman" w:hAnsi="Times New Roman" w:eastAsia="Times New Roman" w:cs="Times New Roman"/>
          <w:sz w:val="21"/>
        </w:rPr>
        <w:t>. She applied again. The answer</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was no. She kept going back until the manager</w:t>
      </w:r>
      <w:r>
        <w:rPr>
          <w:rFonts w:hint="default" w:ascii="Times New Roman" w:hAnsi="Times New Roman" w:eastAsia="Times New Roman" w:cs="Times New Roman"/>
          <w:spacing w:val="158"/>
          <w:sz w:val="21"/>
          <w:u w:val="single" w:color="000000"/>
        </w:rPr>
        <w:t xml:space="preserve"> </w:t>
      </w:r>
      <w:r>
        <w:rPr>
          <w:rFonts w:hint="default" w:ascii="宋体" w:hAnsi="宋体" w:eastAsia="宋体" w:cs="宋体"/>
          <w:sz w:val="21"/>
          <w:u w:val="single" w:color="000000"/>
        </w:rPr>
        <w:t>51</w:t>
      </w:r>
      <w:r>
        <w:rPr>
          <w:rFonts w:hint="default" w:ascii="宋体" w:hAnsi="宋体" w:eastAsia="宋体" w:cs="宋体"/>
          <w:spacing w:val="210"/>
          <w:sz w:val="21"/>
        </w:rPr>
        <w:t xml:space="preserve"> </w:t>
      </w:r>
      <w:r>
        <w:rPr>
          <w:rFonts w:hint="default" w:ascii="Times New Roman" w:hAnsi="Times New Roman" w:eastAsia="Times New Roman" w:cs="Times New Roman"/>
          <w:sz w:val="21"/>
        </w:rPr>
        <w:t>he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p>
    <w:p>
      <w:pPr>
        <w:autoSpaceDE w:val="0"/>
        <w:autoSpaceDN w:val="0"/>
        <w:snapToGrid w:val="0"/>
        <w:spacing w:before="57"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wenty-five years later Mary Crowe's colleagues in that company</w:t>
      </w:r>
      <w:r>
        <w:rPr>
          <w:rFonts w:hint="default" w:ascii="Times New Roman" w:hAnsi="Times New Roman" w:eastAsia="Times New Roman" w:cs="Times New Roman"/>
          <w:spacing w:val="260"/>
          <w:sz w:val="21"/>
        </w:rPr>
        <w:t xml:space="preserve"> </w:t>
      </w:r>
      <w:r>
        <w:rPr>
          <w:rFonts w:hint="default" w:ascii="宋体" w:hAnsi="宋体" w:eastAsia="宋体" w:cs="宋体"/>
          <w:sz w:val="21"/>
          <w:u w:val="single" w:color="000000"/>
        </w:rPr>
        <w:t>52</w:t>
      </w:r>
      <w:r>
        <w:rPr>
          <w:rFonts w:hint="default" w:ascii="宋体" w:hAnsi="宋体" w:eastAsia="宋体" w:cs="宋体"/>
          <w:spacing w:val="210"/>
          <w:sz w:val="21"/>
        </w:rPr>
        <w:t xml:space="preserve"> </w:t>
      </w:r>
      <w:r>
        <w:rPr>
          <w:rFonts w:hint="default" w:ascii="Times New Roman" w:hAnsi="Times New Roman" w:eastAsia="Times New Roman" w:cs="Times New Roman"/>
          <w:sz w:val="21"/>
        </w:rPr>
        <w:t>at a special dinner in her</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hono</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 recognizing her for her outstanding achievements as an insurance saleswoman.</w:t>
      </w:r>
    </w:p>
    <w:p>
      <w:pPr>
        <w:autoSpaceDE w:val="0"/>
        <w:autoSpaceDN w:val="0"/>
        <w:snapToGrid w:val="0"/>
        <w:spacing w:before="57"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“Each of us is constantly in a state of becoming</w:t>
      </w:r>
      <w:r>
        <w:rPr>
          <w:rFonts w:hint="default" w:ascii="Times New Roman" w:hAnsi="Times New Roman" w:eastAsia="Times New Roman" w:cs="Times New Roman"/>
          <w:spacing w:val="5"/>
          <w:sz w:val="21"/>
        </w:rPr>
        <w:t>,</w:t>
      </w:r>
      <w:r>
        <w:rPr>
          <w:rFonts w:hint="default" w:ascii="Times New Roman" w:hAnsi="Times New Roman" w:eastAsia="Times New Roman" w:cs="Times New Roman"/>
          <w:sz w:val="21"/>
        </w:rPr>
        <w:t>” she said, giving her secret to</w:t>
      </w:r>
      <w:r>
        <w:rPr>
          <w:rFonts w:hint="default" w:ascii="Times New Roman" w:hAnsi="Times New Roman" w:eastAsia="Times New Roman" w:cs="Times New Roman"/>
          <w:spacing w:val="263"/>
          <w:sz w:val="21"/>
        </w:rPr>
        <w:t xml:space="preserve"> </w:t>
      </w:r>
      <w:r>
        <w:rPr>
          <w:rFonts w:hint="default" w:ascii="宋体" w:hAnsi="宋体" w:eastAsia="宋体" w:cs="宋体"/>
          <w:sz w:val="21"/>
          <w:u w:val="single" w:color="000000"/>
        </w:rPr>
        <w:t>53</w:t>
      </w:r>
      <w:r>
        <w:rPr>
          <w:rFonts w:hint="default" w:ascii="宋体" w:hAnsi="宋体" w:eastAsia="宋体" w:cs="宋体"/>
          <w:spacing w:val="104"/>
          <w:sz w:val="21"/>
          <w:u w:val="single" w:color="000000"/>
        </w:rPr>
        <w:t xml:space="preserve"> </w:t>
      </w:r>
      <w:r>
        <w:rPr>
          <w:rFonts w:hint="default" w:ascii="Times New Roman" w:hAnsi="Times New Roman" w:eastAsia="Times New Roman" w:cs="Times New Roman"/>
          <w:sz w:val="21"/>
        </w:rPr>
        <w:t>. “Through</w:t>
      </w:r>
      <w:r>
        <w:rPr>
          <w:rFonts w:hint="default" w:ascii="Times New Roman" w:hAnsi="Times New Roman" w:eastAsia="Times New Roman" w:cs="Times New Roman"/>
          <w:sz w:val="21"/>
        </w:rPr>
        <mc:AlternateContent>
          <mc:Choice Requires="wps">
            <w:drawing>
              <wp:anchor distT="0" distB="0" distL="0" distR="0" simplePos="0" relativeHeight="251660288" behindDoc="1" locked="0" layoutInCell="1" allowOverlap="1">
                <wp:simplePos x="0" y="0"/>
                <wp:positionH relativeFrom="page">
                  <wp:posOffset>5996940</wp:posOffset>
                </wp:positionH>
                <wp:positionV relativeFrom="page">
                  <wp:posOffset>3675380</wp:posOffset>
                </wp:positionV>
                <wp:extent cx="133985" cy="0"/>
                <wp:effectExtent l="4445" t="4445" r="13970" b="5080"/>
                <wp:wrapNone/>
                <wp:docPr id="1027" name="1027"/>
                <wp:cNvGraphicFramePr/>
                <a:graphic xmlns:a="http://schemas.openxmlformats.org/drawingml/2006/main">
                  <a:graphicData uri="http://schemas.microsoft.com/office/word/2010/wordprocessingShape">
                    <wps:wsp>
                      <wps:cNvCnPr/>
                      <wps:spPr>
                        <a:xfrm>
                          <a:off x="0" y="0"/>
                          <a:ext cx="133985" cy="0"/>
                        </a:xfrm>
                        <a:prstGeom prst="line">
                          <a:avLst/>
                        </a:prstGeom>
                        <a:solidFill>
                          <a:srgbClr val="FFFFFF">
                            <a:alpha val="0"/>
                          </a:srgbClr>
                        </a:solidFill>
                        <a:ln w="8890" cap="rnd">
                          <a:solidFill>
                            <a:srgbClr val="000000"/>
                          </a:solidFill>
                        </a:ln>
                      </wps:spPr>
                      <wps:bodyPr vert="horz" wrap="square" anchor="t"/>
                    </wps:wsp>
                  </a:graphicData>
                </a:graphic>
              </wp:anchor>
            </w:drawing>
          </mc:Choice>
          <mc:Fallback>
            <w:pict>
              <v:line id="1027" o:spid="_x0000_s1026" o:spt="20" style="position:absolute;left:0pt;margin-left:472.2pt;margin-top:289.4pt;height:0pt;width:10.55pt;mso-position-horizontal-relative:page;mso-position-vertical-relative:page;z-index:-251656192;mso-width-relative:page;mso-height-relative:page;" fillcolor="#FFFFFF" filled="t" stroked="t" coordsize="21600,21600" o:gfxdata="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OiadDrZAAAACwEAAA8AAAAAAAAAAQAgAAAAIgAAAGRycy9kb3ducmV2LnhtbFBLAQIU&#10;ABQAAAAIAIdO4kCg7caruQEAAHwDAAAOAAAAAAAAAAEAIAAAACgBAABkcnMvZTJvRG9jLnhtbFBL&#10;BQYAAAAABgAGAFkBAABTBQAAAAA=&#10;">
                <v:fill on="t" opacity="0f" focussize="0,0"/>
                <v:stroke weight="0.7pt" color="#000000" joinstyle="round" endcap="round"/>
                <v:imagedata o:title=""/>
                <o:lock v:ext="edit" aspectratio="f"/>
              </v:line>
            </w:pict>
          </mc:Fallback>
        </mc:AlternateContent>
      </w:r>
    </w:p>
    <w:p>
      <w:pPr>
        <w:autoSpaceDE w:val="0"/>
        <w:autoSpaceDN w:val="0"/>
        <w:snapToGrid w:val="0"/>
        <w:spacing w:before="17" w:after="0" w:line="312" w:lineRule="exact"/>
        <w:ind w:left="171" w:right="331" w:firstLine="0"/>
        <w:jc w:val="both"/>
        <w:textAlignment w:val="auto"/>
        <w:rPr>
          <w:rFonts w:hint="default" w:ascii="Times New Roman" w:hAnsi="Times New Roman" w:eastAsia="Times New Roman" w:cs="Times New Roman"/>
          <w:sz w:val="21"/>
        </w:rPr>
      </w:pPr>
      <w:r>
        <w:rPr>
          <w:rFonts w:hint="default" w:ascii="宋体" w:hAnsi="宋体" w:eastAsia="宋体" w:cs="宋体"/>
          <w:spacing w:val="1"/>
          <w:sz w:val="21"/>
          <w:u w:val="single" w:color="000000"/>
        </w:rPr>
        <w:t>5</w:t>
      </w:r>
      <w:r>
        <w:rPr>
          <w:rFonts w:hint="default" w:ascii="宋体" w:hAnsi="宋体" w:eastAsia="宋体" w:cs="宋体"/>
          <w:sz w:val="21"/>
          <w:u w:val="single" w:color="000000"/>
        </w:rPr>
        <w:t>4</w:t>
      </w:r>
      <w:r>
        <w:rPr>
          <w:rFonts w:hint="default" w:ascii="宋体" w:hAnsi="宋体" w:eastAsia="宋体" w:cs="宋体"/>
          <w:spacing w:val="210"/>
          <w:sz w:val="21"/>
        </w:rPr>
        <w:t xml:space="preserve"> </w:t>
      </w:r>
      <w:r>
        <w:rPr>
          <w:rFonts w:hint="default" w:ascii="Times New Roman" w:hAnsi="Times New Roman" w:eastAsia="Times New Roman" w:cs="Times New Roman"/>
          <w:spacing w:val="-1"/>
          <w:sz w:val="21"/>
        </w:rPr>
        <w:t>and faith you can become what you think. Not that your life will be witho</w:t>
      </w:r>
      <w:r>
        <w:rPr>
          <w:rFonts w:hint="default" w:ascii="Times New Roman" w:hAnsi="Times New Roman" w:eastAsia="Times New Roman" w:cs="Times New Roman"/>
          <w:sz w:val="21"/>
        </w:rPr>
        <w:t>ut problems, but along the way problems will be</w:t>
      </w:r>
      <w:r>
        <w:rPr>
          <w:rFonts w:hint="default" w:ascii="Times New Roman" w:hAnsi="Times New Roman" w:eastAsia="Times New Roman" w:cs="Times New Roman"/>
          <w:spacing w:val="157"/>
          <w:sz w:val="21"/>
          <w:u w:val="single" w:color="000000"/>
        </w:rPr>
        <w:t xml:space="preserve"> </w:t>
      </w:r>
      <w:r>
        <w:rPr>
          <w:rFonts w:hint="default" w:ascii="宋体" w:hAnsi="宋体" w:eastAsia="宋体" w:cs="宋体"/>
          <w:sz w:val="21"/>
          <w:u w:val="single" w:color="000000"/>
        </w:rPr>
        <w:t>55</w:t>
      </w:r>
      <w:r>
        <w:rPr>
          <w:rFonts w:hint="default" w:ascii="宋体" w:hAnsi="宋体" w:eastAsia="宋体" w:cs="宋体"/>
          <w:spacing w:val="104"/>
          <w:sz w:val="21"/>
          <w:u w:val="single" w:color="000000"/>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Ask and believe; dream and believe; work and believe.”</w:t>
      </w:r>
    </w:p>
    <w:p>
      <w:pPr>
        <w:autoSpaceDE w:val="0"/>
        <w:autoSpaceDN w:val="0"/>
        <w:snapToGrid w:val="0"/>
        <w:spacing w:before="4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41</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control</w:t>
      </w:r>
      <w:r>
        <w:rPr>
          <w:rFonts w:hint="default" w:ascii="Times New Roman" w:hAnsi="Times New Roman" w:eastAsia="Times New Roman" w:cs="Times New Roman"/>
          <w:spacing w:val="645"/>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question</w:t>
      </w:r>
      <w:r>
        <w:rPr>
          <w:rFonts w:hint="default" w:ascii="Times New Roman" w:hAnsi="Times New Roman" w:eastAsia="Times New Roman" w:cs="Times New Roman"/>
          <w:spacing w:val="963"/>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sight</w:t>
      </w:r>
      <w:r>
        <w:rPr>
          <w:rFonts w:hint="default" w:ascii="Times New Roman" w:hAnsi="Times New Roman" w:eastAsia="Times New Roman" w:cs="Times New Roman"/>
          <w:spacing w:val="1267"/>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thought</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42</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However</w:t>
      </w:r>
      <w:r>
        <w:rPr>
          <w:rFonts w:hint="default" w:ascii="Times New Roman" w:hAnsi="Times New Roman" w:eastAsia="Times New Roman" w:cs="Times New Roman"/>
          <w:spacing w:val="473"/>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Instead</w:t>
      </w:r>
      <w:r>
        <w:rPr>
          <w:rFonts w:hint="default" w:ascii="Times New Roman" w:hAnsi="Times New Roman" w:eastAsia="Times New Roman" w:cs="Times New Roman"/>
          <w:spacing w:val="1069"/>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Therefore</w:t>
      </w:r>
      <w:r>
        <w:rPr>
          <w:rFonts w:hint="default" w:ascii="Times New Roman" w:hAnsi="Times New Roman" w:eastAsia="Times New Roman" w:cs="Times New Roman"/>
          <w:spacing w:val="846"/>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Besides</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43</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held on to</w:t>
      </w:r>
      <w:r>
        <w:rPr>
          <w:rFonts w:hint="default" w:ascii="Times New Roman" w:hAnsi="Times New Roman" w:eastAsia="Times New Roman" w:cs="Times New Roman"/>
          <w:spacing w:val="402"/>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took pride in</w:t>
      </w:r>
      <w:r>
        <w:rPr>
          <w:rFonts w:hint="default" w:ascii="Times New Roman" w:hAnsi="Times New Roman" w:eastAsia="Times New Roman" w:cs="Times New Roman"/>
          <w:spacing w:val="603"/>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made up for</w:t>
      </w:r>
      <w:r>
        <w:rPr>
          <w:rFonts w:hint="default" w:ascii="Times New Roman" w:hAnsi="Times New Roman" w:eastAsia="Times New Roman" w:cs="Times New Roman"/>
          <w:spacing w:val="660"/>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came up with</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44</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selfishly</w:t>
      </w:r>
      <w:r>
        <w:rPr>
          <w:rFonts w:hint="default" w:ascii="Times New Roman" w:hAnsi="Times New Roman" w:eastAsia="Times New Roman" w:cs="Times New Roman"/>
          <w:spacing w:val="531"/>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freely</w:t>
      </w:r>
      <w:r>
        <w:rPr>
          <w:rFonts w:hint="default" w:ascii="Times New Roman" w:hAnsi="Times New Roman" w:eastAsia="Times New Roman" w:cs="Times New Roman"/>
          <w:spacing w:val="1187"/>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unwillingly</w:t>
      </w:r>
      <w:r>
        <w:rPr>
          <w:rFonts w:hint="default" w:ascii="Times New Roman" w:hAnsi="Times New Roman" w:eastAsia="Times New Roman" w:cs="Times New Roman"/>
          <w:spacing w:val="707"/>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jokingly</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45</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first</w:t>
      </w:r>
      <w:r>
        <w:rPr>
          <w:rFonts w:hint="default" w:ascii="Times New Roman" w:hAnsi="Times New Roman" w:eastAsia="Times New Roman" w:cs="Times New Roman"/>
          <w:spacing w:val="904"/>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formal</w:t>
      </w:r>
      <w:r>
        <w:rPr>
          <w:rFonts w:hint="default" w:ascii="Times New Roman" w:hAnsi="Times New Roman" w:eastAsia="Times New Roman" w:cs="Times New Roman"/>
          <w:spacing w:val="1116"/>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final</w:t>
      </w:r>
      <w:r>
        <w:rPr>
          <w:rFonts w:hint="default" w:ascii="Times New Roman" w:hAnsi="Times New Roman" w:eastAsia="Times New Roman" w:cs="Times New Roman"/>
          <w:spacing w:val="1288"/>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unique</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46</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book</w:t>
      </w:r>
      <w:r>
        <w:rPr>
          <w:rFonts w:hint="default" w:ascii="Times New Roman" w:hAnsi="Times New Roman" w:eastAsia="Times New Roman" w:cs="Times New Roman"/>
          <w:spacing w:val="822"/>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envelope</w:t>
      </w:r>
      <w:r>
        <w:rPr>
          <w:rFonts w:hint="default" w:ascii="Times New Roman" w:hAnsi="Times New Roman" w:eastAsia="Times New Roman" w:cs="Times New Roman"/>
          <w:spacing w:val="918"/>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souvenir</w:t>
      </w:r>
      <w:r>
        <w:rPr>
          <w:rFonts w:hint="default" w:ascii="Times New Roman" w:hAnsi="Times New Roman" w:eastAsia="Times New Roman" w:cs="Times New Roman"/>
          <w:spacing w:val="950"/>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test</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47</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joined</w:t>
      </w:r>
      <w:r>
        <w:rPr>
          <w:rFonts w:hint="default" w:ascii="Times New Roman" w:hAnsi="Times New Roman" w:eastAsia="Times New Roman" w:cs="Times New Roman"/>
          <w:spacing w:val="716"/>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wasted</w:t>
      </w:r>
      <w:r>
        <w:rPr>
          <w:rFonts w:hint="default" w:ascii="Times New Roman" w:hAnsi="Times New Roman" w:eastAsia="Times New Roman" w:cs="Times New Roman"/>
          <w:spacing w:val="1093"/>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consumed</w:t>
      </w:r>
      <w:r>
        <w:rPr>
          <w:rFonts w:hint="default" w:ascii="Times New Roman" w:hAnsi="Times New Roman" w:eastAsia="Times New Roman" w:cs="Times New Roman"/>
          <w:spacing w:val="824"/>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produced</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48</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expenses</w:t>
      </w:r>
      <w:r>
        <w:rPr>
          <w:rFonts w:hint="default" w:ascii="Times New Roman" w:hAnsi="Times New Roman" w:eastAsia="Times New Roman" w:cs="Times New Roman"/>
          <w:spacing w:val="483"/>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secrets</w:t>
      </w:r>
      <w:r>
        <w:rPr>
          <w:rFonts w:hint="default" w:ascii="Times New Roman" w:hAnsi="Times New Roman" w:eastAsia="Times New Roman" w:cs="Times New Roman"/>
          <w:spacing w:val="1104"/>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incomes</w:t>
      </w:r>
      <w:r>
        <w:rPr>
          <w:rFonts w:hint="default" w:ascii="Times New Roman" w:hAnsi="Times New Roman" w:eastAsia="Times New Roman" w:cs="Times New Roman"/>
          <w:spacing w:val="975"/>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ambitions</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49</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limited</w:t>
      </w:r>
      <w:r>
        <w:rPr>
          <w:rFonts w:hint="default" w:ascii="Times New Roman" w:hAnsi="Times New Roman" w:eastAsia="Times New Roman" w:cs="Times New Roman"/>
          <w:spacing w:val="647"/>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related</w:t>
      </w:r>
      <w:r>
        <w:rPr>
          <w:rFonts w:hint="default" w:ascii="Times New Roman" w:hAnsi="Times New Roman" w:eastAsia="Times New Roman" w:cs="Times New Roman"/>
          <w:spacing w:val="1105"/>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accustomed</w:t>
      </w:r>
      <w:r>
        <w:rPr>
          <w:rFonts w:hint="default" w:ascii="Times New Roman" w:hAnsi="Times New Roman" w:eastAsia="Times New Roman" w:cs="Times New Roman"/>
          <w:spacing w:val="683"/>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introduced</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50</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picked up</w:t>
      </w:r>
      <w:r>
        <w:rPr>
          <w:rFonts w:hint="default" w:ascii="Times New Roman" w:hAnsi="Times New Roman" w:eastAsia="Times New Roman" w:cs="Times New Roman"/>
          <w:spacing w:val="418"/>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put aside</w:t>
      </w:r>
      <w:r>
        <w:rPr>
          <w:rFonts w:hint="default" w:ascii="Times New Roman" w:hAnsi="Times New Roman" w:eastAsia="Times New Roman" w:cs="Times New Roman"/>
          <w:spacing w:val="925"/>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turned down</w:t>
      </w:r>
      <w:r>
        <w:rPr>
          <w:rFonts w:hint="default" w:ascii="Times New Roman" w:hAnsi="Times New Roman" w:eastAsia="Times New Roman" w:cs="Times New Roman"/>
          <w:spacing w:val="618"/>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taken in</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51</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believed</w:t>
      </w:r>
      <w:r>
        <w:rPr>
          <w:rFonts w:hint="default" w:ascii="Times New Roman" w:hAnsi="Times New Roman" w:eastAsia="Times New Roman" w:cs="Times New Roman"/>
          <w:spacing w:val="531"/>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praised</w:t>
      </w:r>
      <w:r>
        <w:rPr>
          <w:rFonts w:hint="default" w:ascii="Times New Roman" w:hAnsi="Times New Roman" w:eastAsia="Times New Roman" w:cs="Times New Roman"/>
          <w:spacing w:val="1069"/>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accepted</w:t>
      </w:r>
      <w:r>
        <w:rPr>
          <w:rFonts w:hint="default" w:ascii="Times New Roman" w:hAnsi="Times New Roman" w:eastAsia="Times New Roman" w:cs="Times New Roman"/>
          <w:spacing w:val="939"/>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noticed</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52</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gathered</w:t>
      </w:r>
      <w:r>
        <w:rPr>
          <w:rFonts w:hint="default" w:ascii="Times New Roman" w:hAnsi="Times New Roman" w:eastAsia="Times New Roman" w:cs="Times New Roman"/>
          <w:spacing w:val="519"/>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declared</w:t>
      </w:r>
      <w:r>
        <w:rPr>
          <w:rFonts w:hint="default" w:ascii="Times New Roman" w:hAnsi="Times New Roman" w:eastAsia="Times New Roman" w:cs="Times New Roman"/>
          <w:spacing w:val="963"/>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fled</w:t>
      </w:r>
      <w:r>
        <w:rPr>
          <w:rFonts w:hint="default" w:ascii="Times New Roman" w:hAnsi="Times New Roman" w:eastAsia="Times New Roman" w:cs="Times New Roman"/>
          <w:spacing w:val="1347"/>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parted</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53</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reputation</w:t>
      </w:r>
      <w:r>
        <w:rPr>
          <w:rFonts w:hint="default" w:ascii="Times New Roman" w:hAnsi="Times New Roman" w:eastAsia="Times New Roman" w:cs="Times New Roman"/>
          <w:spacing w:val="390"/>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independence</w:t>
      </w:r>
      <w:r>
        <w:rPr>
          <w:rFonts w:hint="default" w:ascii="Times New Roman" w:hAnsi="Times New Roman" w:eastAsia="Times New Roman" w:cs="Times New Roman"/>
          <w:spacing w:val="519"/>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responsibility</w:t>
      </w:r>
      <w:r>
        <w:rPr>
          <w:rFonts w:hint="default" w:ascii="Times New Roman" w:hAnsi="Times New Roman" w:eastAsia="Times New Roman" w:cs="Times New Roman"/>
          <w:spacing w:val="531"/>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success</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54</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analysis</w:t>
      </w:r>
      <w:r>
        <w:rPr>
          <w:rFonts w:hint="default" w:ascii="Times New Roman" w:hAnsi="Times New Roman" w:eastAsia="Times New Roman" w:cs="Times New Roman"/>
          <w:spacing w:val="567"/>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enthusiasm</w:t>
      </w:r>
      <w:r>
        <w:rPr>
          <w:rFonts w:hint="default" w:ascii="Times New Roman" w:hAnsi="Times New Roman" w:eastAsia="Times New Roman" w:cs="Times New Roman"/>
          <w:spacing w:val="730"/>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politeness</w:t>
      </w:r>
      <w:r>
        <w:rPr>
          <w:rFonts w:hint="default" w:ascii="Times New Roman" w:hAnsi="Times New Roman" w:eastAsia="Times New Roman" w:cs="Times New Roman"/>
          <w:spacing w:val="833"/>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conclusion</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55</w:t>
      </w:r>
      <w:r>
        <w:rPr>
          <w:rFonts w:hint="default" w:ascii="宋体" w:hAnsi="宋体" w:eastAsia="宋体" w:cs="宋体"/>
          <w:sz w:val="21"/>
        </w:rPr>
        <w:t>．</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corrected</w:t>
      </w:r>
      <w:r>
        <w:rPr>
          <w:rFonts w:hint="default" w:ascii="Times New Roman" w:hAnsi="Times New Roman" w:eastAsia="Times New Roman" w:cs="Times New Roman"/>
          <w:spacing w:val="459"/>
          <w:sz w:val="21"/>
        </w:rPr>
        <w:t xml:space="preserve"> </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overcome</w:t>
      </w:r>
      <w:r>
        <w:rPr>
          <w:rFonts w:hint="default" w:ascii="Times New Roman" w:hAnsi="Times New Roman" w:eastAsia="Times New Roman" w:cs="Times New Roman"/>
          <w:spacing w:val="848"/>
          <w:sz w:val="21"/>
        </w:rPr>
        <w:t xml:space="preserve"> </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z w:val="21"/>
        </w:rPr>
        <w:t>forgotten</w:t>
      </w:r>
      <w:r>
        <w:rPr>
          <w:rFonts w:hint="default" w:ascii="Times New Roman" w:hAnsi="Times New Roman" w:eastAsia="Times New Roman" w:cs="Times New Roman"/>
          <w:spacing w:val="908"/>
          <w:sz w:val="21"/>
        </w:rPr>
        <w:t xml:space="preserve"> </w:t>
      </w:r>
      <w:r>
        <w:rPr>
          <w:rFonts w:hint="default" w:ascii="Times New Roman" w:hAnsi="Times New Roman" w:eastAsia="Times New Roman" w:cs="Times New Roman"/>
          <w:sz w:val="21"/>
        </w:rPr>
        <w:t>D</w:t>
      </w:r>
      <w:r>
        <w:rPr>
          <w:rFonts w:hint="default" w:ascii="宋体" w:hAnsi="宋体" w:eastAsia="宋体" w:cs="宋体"/>
          <w:sz w:val="21"/>
        </w:rPr>
        <w:t>．</w:t>
      </w:r>
      <w:r>
        <w:rPr>
          <w:rFonts w:hint="default" w:ascii="Times New Roman" w:hAnsi="Times New Roman" w:eastAsia="Times New Roman" w:cs="Times New Roman"/>
          <w:sz w:val="21"/>
        </w:rPr>
        <w:t>Collected</w:t>
      </w:r>
    </w:p>
    <w:p>
      <w:pPr>
        <w:autoSpaceDE w:val="0"/>
        <w:autoSpaceDN w:val="0"/>
        <w:snapToGrid w:val="0"/>
        <w:spacing w:before="473" w:after="0" w:line="240" w:lineRule="auto"/>
        <w:ind w:left="3771" w:right="0" w:firstLine="0"/>
        <w:jc w:val="left"/>
        <w:textAlignment w:val="auto"/>
        <w:rPr>
          <w:rFonts w:hint="default" w:ascii="宋体" w:hAnsi="宋体" w:eastAsia="宋体" w:cs="宋体"/>
        </w:rPr>
      </w:pPr>
      <w:r>
        <w:rPr>
          <w:rFonts w:hint="default" w:ascii="宋体" w:hAnsi="宋体" w:eastAsia="宋体" w:cs="宋体"/>
        </w:rPr>
        <w:t xml:space="preserve">第 </w:t>
      </w:r>
      <w:r>
        <w:rPr>
          <w:rFonts w:hint="default" w:ascii="Calibri" w:hAnsi="Calibri" w:eastAsia="Calibri" w:cs="Calibri"/>
          <w:b/>
        </w:rPr>
        <w:t xml:space="preserve">II </w:t>
      </w:r>
      <w:r>
        <w:rPr>
          <w:rFonts w:hint="default" w:ascii="宋体" w:hAnsi="宋体" w:eastAsia="宋体" w:cs="宋体"/>
        </w:rPr>
        <w:t>卷</w:t>
      </w:r>
    </w:p>
    <w:p>
      <w:pPr>
        <w:autoSpaceDE w:val="0"/>
        <w:autoSpaceDN w:val="0"/>
        <w:snapToGrid w:val="0"/>
        <w:spacing w:before="77" w:after="0" w:line="300" w:lineRule="exact"/>
        <w:ind w:left="332" w:right="0" w:firstLine="0"/>
        <w:jc w:val="left"/>
        <w:textAlignment w:val="auto"/>
        <w:rPr>
          <w:rFonts w:hint="default" w:ascii="宋体" w:hAnsi="宋体" w:eastAsia="宋体" w:cs="宋体"/>
        </w:rPr>
      </w:pPr>
      <w:r>
        <w:rPr>
          <w:rFonts w:hint="default" w:ascii="宋体" w:hAnsi="宋体" w:eastAsia="宋体" w:cs="宋体"/>
        </w:rPr>
        <w:t>注意：将答案写在答题卡上。写在本试卷上无效。</w:t>
      </w:r>
    </w:p>
    <w:p>
      <w:pPr>
        <w:autoSpaceDE w:val="0"/>
        <w:autoSpaceDN w:val="0"/>
        <w:snapToGrid w:val="0"/>
        <w:spacing w:before="56" w:after="0" w:line="263" w:lineRule="exact"/>
        <w:ind w:left="332" w:right="0" w:firstLine="0"/>
        <w:jc w:val="left"/>
        <w:textAlignment w:val="auto"/>
        <w:rPr>
          <w:rFonts w:hint="default" w:ascii="宋体" w:hAnsi="宋体" w:eastAsia="宋体" w:cs="宋体"/>
          <w:sz w:val="21"/>
        </w:rPr>
      </w:pPr>
      <w:r>
        <w:rPr>
          <w:rFonts w:hint="default" w:ascii="宋体" w:hAnsi="宋体" w:eastAsia="宋体" w:cs="宋体"/>
          <w:sz w:val="21"/>
        </w:rPr>
        <w:t>第三部分：语言运用（共两节，满分 3</w:t>
      </w:r>
      <w:r>
        <w:rPr>
          <w:rFonts w:hint="default" w:ascii="Times New Roman" w:hAnsi="Times New Roman" w:eastAsia="Times New Roman" w:cs="Times New Roman"/>
          <w:b/>
          <w:sz w:val="21"/>
        </w:rPr>
        <w:t xml:space="preserve">5 </w:t>
      </w:r>
      <w:r>
        <w:rPr>
          <w:rFonts w:hint="default" w:ascii="宋体" w:hAnsi="宋体" w:eastAsia="宋体" w:cs="宋体"/>
          <w:sz w:val="21"/>
        </w:rPr>
        <w:t>分）</w:t>
      </w:r>
    </w:p>
    <w:p>
      <w:pPr>
        <w:autoSpaceDE w:val="0"/>
        <w:autoSpaceDN w:val="0"/>
        <w:snapToGrid w:val="0"/>
        <w:spacing w:before="713" w:after="0" w:line="240" w:lineRule="auto"/>
        <w:ind w:left="2602" w:right="0" w:firstLine="0"/>
        <w:jc w:val="left"/>
        <w:textAlignment w:val="auto"/>
        <w:rPr>
          <w:rFonts w:hint="default" w:ascii="宋体" w:hAnsi="宋体" w:eastAsia="宋体" w:cs="宋体"/>
          <w:sz w:val="18"/>
        </w:rPr>
        <w:sectPr>
          <w:footnotePr>
            <w:numStart w:val="0"/>
          </w:footnotePr>
          <w:endnotePr>
            <w:numFmt w:val="decimal"/>
            <w:numStart w:val="0"/>
          </w:endnotePr>
          <w:pgSz w:w="10431" w:h="14740"/>
          <w:pgMar w:top="508" w:right="508" w:bottom="508" w:left="508" w:header="0" w:footer="0" w:gutter="0"/>
          <w:pgNumType w:fmt="decimal"/>
          <w:cols w:space="708" w:num="1"/>
        </w:sectPr>
      </w:pPr>
      <w:r>
        <w:rPr>
          <w:rFonts w:hint="default" w:ascii="宋体" w:hAnsi="宋体" w:eastAsia="宋体" w:cs="宋体"/>
          <w:sz w:val="18"/>
        </w:rPr>
        <w:t>高二英语学科试题</w:t>
      </w:r>
      <w:r>
        <w:rPr>
          <w:rFonts w:hint="default" w:ascii="宋体" w:hAnsi="宋体" w:eastAsia="宋体" w:cs="宋体"/>
          <w:spacing w:val="135"/>
          <w:sz w:val="18"/>
        </w:rPr>
        <w:t xml:space="preserve"> </w:t>
      </w:r>
      <w:r>
        <w:rPr>
          <w:rFonts w:hint="default" w:ascii="宋体" w:hAnsi="宋体" w:eastAsia="宋体" w:cs="宋体"/>
          <w:spacing w:val="23"/>
          <w:sz w:val="18"/>
        </w:rPr>
        <w:t>第</w:t>
      </w:r>
      <w:r>
        <w:rPr>
          <w:rFonts w:hint="default" w:ascii="Calibri" w:hAnsi="Calibri" w:eastAsia="Calibri" w:cs="Calibri"/>
          <w:sz w:val="18"/>
        </w:rPr>
        <w:t>7</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363" w:after="0" w:line="263" w:lineRule="exact"/>
        <w:ind w:left="332" w:right="0" w:firstLine="0"/>
        <w:jc w:val="left"/>
        <w:textAlignment w:val="auto"/>
        <w:rPr>
          <w:rFonts w:hint="default" w:ascii="宋体" w:hAnsi="宋体" w:eastAsia="宋体" w:cs="宋体"/>
          <w:sz w:val="21"/>
        </w:rPr>
      </w:pPr>
      <w:r>
        <w:rPr>
          <w:rFonts w:hint="default" w:ascii="宋体" w:hAnsi="宋体" w:eastAsia="宋体" w:cs="宋体"/>
          <w:sz w:val="21"/>
        </w:rPr>
        <w:t xml:space="preserve">第二节（共 </w:t>
      </w:r>
      <w:r>
        <w:rPr>
          <w:rFonts w:hint="default" w:ascii="Times New Roman" w:hAnsi="Times New Roman" w:eastAsia="Times New Roman" w:cs="Times New Roman"/>
          <w:sz w:val="21"/>
        </w:rPr>
        <w:t xml:space="preserve">10 </w:t>
      </w:r>
      <w:r>
        <w:rPr>
          <w:rFonts w:hint="default" w:ascii="宋体" w:hAnsi="宋体" w:eastAsia="宋体" w:cs="宋体"/>
          <w:sz w:val="21"/>
        </w:rPr>
        <w:t xml:space="preserve">个小题；每小题 </w:t>
      </w:r>
      <w:r>
        <w:rPr>
          <w:rFonts w:hint="default" w:ascii="Times New Roman" w:hAnsi="Times New Roman" w:eastAsia="Times New Roman" w:cs="Times New Roman"/>
          <w:sz w:val="21"/>
        </w:rPr>
        <w:t xml:space="preserve">1.5 </w:t>
      </w:r>
      <w:r>
        <w:rPr>
          <w:rFonts w:hint="default" w:ascii="宋体" w:hAnsi="宋体" w:eastAsia="宋体" w:cs="宋体"/>
          <w:sz w:val="21"/>
        </w:rPr>
        <w:t xml:space="preserve">分，满分 </w:t>
      </w:r>
      <w:r>
        <w:rPr>
          <w:rFonts w:hint="default" w:ascii="Times New Roman" w:hAnsi="Times New Roman" w:eastAsia="Times New Roman" w:cs="Times New Roman"/>
          <w:sz w:val="21"/>
        </w:rPr>
        <w:t xml:space="preserve">15 </w:t>
      </w:r>
      <w:r>
        <w:rPr>
          <w:rFonts w:hint="default" w:ascii="宋体" w:hAnsi="宋体" w:eastAsia="宋体" w:cs="宋体"/>
          <w:sz w:val="21"/>
        </w:rPr>
        <w:t>分）</w:t>
      </w:r>
    </w:p>
    <w:p>
      <w:pPr>
        <w:autoSpaceDE w:val="0"/>
        <w:autoSpaceDN w:val="0"/>
        <w:snapToGrid w:val="0"/>
        <w:spacing w:before="93" w:after="0" w:line="263" w:lineRule="exact"/>
        <w:ind w:left="646" w:right="0" w:firstLine="0"/>
        <w:jc w:val="left"/>
        <w:textAlignment w:val="auto"/>
        <w:rPr>
          <w:rFonts w:hint="default" w:ascii="宋体" w:hAnsi="宋体" w:eastAsia="宋体" w:cs="宋体"/>
          <w:sz w:val="21"/>
        </w:rPr>
      </w:pPr>
      <w:r>
        <w:rPr>
          <w:rFonts w:hint="default" w:ascii="宋体" w:hAnsi="宋体" w:eastAsia="宋体" w:cs="宋体"/>
          <w:sz w:val="21"/>
        </w:rPr>
        <w:t>阅读下面材料，在空白处填入适当的内容（</w:t>
      </w:r>
      <w:r>
        <w:rPr>
          <w:rFonts w:hint="default" w:ascii="Times New Roman" w:hAnsi="Times New Roman" w:eastAsia="Times New Roman" w:cs="Times New Roman"/>
          <w:sz w:val="21"/>
        </w:rPr>
        <w:t xml:space="preserve">1 </w:t>
      </w:r>
      <w:r>
        <w:rPr>
          <w:rFonts w:hint="default" w:ascii="宋体" w:hAnsi="宋体" w:eastAsia="宋体" w:cs="宋体"/>
          <w:sz w:val="21"/>
        </w:rPr>
        <w:t>个单词）或括号内单词的正确形式。</w:t>
      </w:r>
    </w:p>
    <w:p>
      <w:pPr>
        <w:autoSpaceDE w:val="0"/>
        <w:autoSpaceDN w:val="0"/>
        <w:snapToGrid w:val="0"/>
        <w:spacing w:before="63"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Our</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bodies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can</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younger</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or</w:t>
      </w:r>
      <w:r>
        <w:rPr>
          <w:rFonts w:hint="default" w:ascii="Times New Roman" w:hAnsi="Times New Roman" w:eastAsia="Times New Roman" w:cs="Times New Roman"/>
          <w:spacing w:val="466"/>
          <w:sz w:val="21"/>
          <w:u w:val="single" w:color="000000"/>
        </w:rPr>
        <w:t xml:space="preserve"> </w:t>
      </w:r>
      <w:r>
        <w:rPr>
          <w:rFonts w:hint="default" w:ascii="Times New Roman" w:hAnsi="Times New Roman" w:eastAsia="Times New Roman" w:cs="Times New Roman"/>
          <w:sz w:val="21"/>
          <w:u w:val="single" w:color="000000"/>
        </w:rPr>
        <w:t>56</w:t>
      </w:r>
      <w:r>
        <w:rPr>
          <w:rFonts w:hint="default" w:ascii="Times New Roman" w:hAnsi="Times New Roman" w:eastAsia="Times New Roman" w:cs="Times New Roman"/>
          <w:spacing w:val="464"/>
          <w:sz w:val="21"/>
        </w:rPr>
        <w:t xml:space="preserve"> </w:t>
      </w:r>
      <w:r>
        <w:rPr>
          <w:rFonts w:hint="default" w:ascii="Times New Roman" w:hAnsi="Times New Roman" w:eastAsia="Times New Roman" w:cs="Times New Roman"/>
          <w:sz w:val="21"/>
        </w:rPr>
        <w:t>(old)</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actual</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age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depending</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upon</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diet,</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lifestyle</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choices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physical</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activit</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This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called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biological</w:t>
      </w:r>
      <w:r>
        <w:rPr>
          <w:rFonts w:hint="default" w:ascii="Times New Roman" w:hAnsi="Times New Roman" w:eastAsia="Times New Roman" w:cs="Times New Roman"/>
          <w:spacing w:val="12"/>
          <w:sz w:val="21"/>
        </w:rPr>
        <w:t>(</w:t>
      </w:r>
      <w:r>
        <w:rPr>
          <w:rFonts w:hint="default" w:ascii="宋体" w:hAnsi="宋体" w:eastAsia="宋体" w:cs="宋体"/>
          <w:spacing w:val="4"/>
          <w:sz w:val="21"/>
        </w:rPr>
        <w:t>生理</w:t>
      </w:r>
      <w:r>
        <w:rPr>
          <w:rFonts w:hint="default" w:ascii="宋体" w:hAnsi="宋体" w:eastAsia="宋体" w:cs="宋体"/>
          <w:spacing w:val="3"/>
          <w:sz w:val="21"/>
        </w:rPr>
        <w:t>的</w:t>
      </w:r>
      <w:r>
        <w:rPr>
          <w:rFonts w:hint="default" w:ascii="Times New Roman" w:hAnsi="Times New Roman" w:eastAsia="Times New Roman" w:cs="Times New Roman"/>
          <w:sz w:val="21"/>
        </w:rPr>
        <w: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age,</w:t>
      </w:r>
      <w:r>
        <w:rPr>
          <w:rFonts w:hint="default" w:ascii="Times New Roman" w:hAnsi="Times New Roman" w:eastAsia="Times New Roman" w:cs="Times New Roman"/>
          <w:spacing w:val="286"/>
          <w:sz w:val="21"/>
          <w:u w:val="single" w:color="000000"/>
        </w:rPr>
        <w:t xml:space="preserve"> </w:t>
      </w:r>
      <w:r>
        <w:rPr>
          <w:rFonts w:hint="default" w:ascii="Times New Roman" w:hAnsi="Times New Roman" w:eastAsia="Times New Roman" w:cs="Times New Roman"/>
          <w:sz w:val="21"/>
          <w:u w:val="single" w:color="000000"/>
        </w:rPr>
        <w:t>57</w:t>
      </w:r>
      <w:r>
        <w:rPr>
          <w:rFonts w:hint="default" w:ascii="Times New Roman" w:hAnsi="Times New Roman" w:eastAsia="Times New Roman" w:cs="Times New Roman"/>
          <w:spacing w:val="399"/>
          <w:sz w:val="21"/>
          <w:u w:val="single" w:color="000000"/>
        </w:rPr>
        <w:t xml:space="preserve"> </w:t>
      </w:r>
      <w:r>
        <w:rPr>
          <w:rFonts w:hint="default" w:ascii="Times New Roman" w:hAnsi="Times New Roman" w:eastAsia="Times New Roman" w:cs="Times New Roman"/>
          <w:sz w:val="21"/>
        </w:rPr>
        <w:t>could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different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from</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age on your driver</w:t>
      </w:r>
      <w:r>
        <w:rPr>
          <w:rFonts w:hint="default" w:ascii="宋体" w:hAnsi="宋体" w:eastAsia="宋体" w:cs="宋体"/>
          <w:spacing w:val="-49"/>
          <w:sz w:val="21"/>
        </w:rPr>
        <w:t>’</w:t>
      </w:r>
      <w:r>
        <w:rPr>
          <w:rFonts w:hint="default" w:ascii="Times New Roman" w:hAnsi="Times New Roman" w:eastAsia="Times New Roman" w:cs="Times New Roman"/>
          <w:sz w:val="21"/>
        </w:rPr>
        <w:t>s license, which</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u w:val="single" w:color="000000"/>
        </w:rPr>
        <w:t>58</w:t>
      </w:r>
      <w:r>
        <w:rPr>
          <w:rFonts w:hint="default" w:ascii="Times New Roman" w:hAnsi="Times New Roman" w:eastAsia="Times New Roman" w:cs="Times New Roman"/>
          <w:spacing w:val="471"/>
          <w:sz w:val="21"/>
        </w:rPr>
        <w:t xml:space="preserve"> </w:t>
      </w:r>
      <w:r>
        <w:rPr>
          <w:rFonts w:hint="default" w:ascii="Times New Roman" w:hAnsi="Times New Roman" w:eastAsia="Times New Roman" w:cs="Times New Roman"/>
          <w:sz w:val="21"/>
        </w:rPr>
        <w:t>(call) chronological</w:t>
      </w:r>
      <w:r>
        <w:rPr>
          <w:rFonts w:hint="default" w:ascii="Times New Roman" w:hAnsi="Times New Roman" w:eastAsia="Times New Roman" w:cs="Times New Roman"/>
          <w:spacing w:val="5"/>
          <w:sz w:val="21"/>
        </w:rPr>
        <w:t xml:space="preserve"> </w:t>
      </w:r>
      <w:r>
        <w:rPr>
          <w:rFonts w:hint="default" w:ascii="宋体" w:hAnsi="宋体" w:eastAsia="宋体" w:cs="宋体"/>
          <w:sz w:val="21"/>
        </w:rPr>
        <w:t>时间的</w:t>
      </w:r>
      <w:r>
        <w:rPr>
          <w:rFonts w:hint="default" w:ascii="宋体" w:hAnsi="宋体" w:eastAsia="宋体" w:cs="宋体"/>
          <w:spacing w:val="-49"/>
          <w:sz w:val="21"/>
        </w:rPr>
        <w:t>）</w:t>
      </w:r>
      <w:r>
        <w:rPr>
          <w:rFonts w:hint="default" w:ascii="Times New Roman" w:hAnsi="Times New Roman" w:eastAsia="Times New Roman" w:cs="Times New Roman"/>
          <w:sz w:val="21"/>
        </w:rPr>
        <w:t>age.</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u w:val="single" w:color="000000"/>
        </w:rPr>
        <w:t>59</w:t>
      </w:r>
      <w:r>
        <w:rPr>
          <w:rFonts w:hint="default" w:ascii="Times New Roman" w:hAnsi="Times New Roman" w:eastAsia="Times New Roman" w:cs="Times New Roman"/>
          <w:spacing w:val="366"/>
          <w:sz w:val="21"/>
        </w:rPr>
        <w:t xml:space="preserve"> </w:t>
      </w:r>
      <w:r>
        <w:rPr>
          <w:rFonts w:hint="default" w:ascii="Times New Roman" w:hAnsi="Times New Roman" w:eastAsia="Times New Roman" w:cs="Times New Roman"/>
          <w:sz w:val="21"/>
        </w:rPr>
        <w:t>recent study</w:t>
      </w:r>
      <w:r>
        <w:rPr>
          <w:rFonts w:hint="default" w:ascii="Times New Roman" w:hAnsi="Times New Roman" w:eastAsia="Times New Roman" w:cs="Times New Roman"/>
          <w:sz w:val="21"/>
        </w:rPr>
        <mc:AlternateContent>
          <mc:Choice Requires="wps">
            <w:drawing>
              <wp:anchor distT="0" distB="0" distL="0" distR="0" simplePos="0" relativeHeight="251663360" behindDoc="0" locked="0" layoutInCell="1" allowOverlap="1">
                <wp:simplePos x="0" y="0"/>
                <wp:positionH relativeFrom="page">
                  <wp:posOffset>4053840</wp:posOffset>
                </wp:positionH>
                <wp:positionV relativeFrom="page">
                  <wp:posOffset>1372870</wp:posOffset>
                </wp:positionV>
                <wp:extent cx="133350" cy="167005"/>
                <wp:effectExtent l="0" t="0" r="0" b="0"/>
                <wp:wrapNone/>
                <wp:docPr id="1028" name="1028"/>
                <wp:cNvGraphicFramePr/>
                <a:graphic xmlns:a="http://schemas.openxmlformats.org/drawingml/2006/main">
                  <a:graphicData uri="http://schemas.microsoft.com/office/word/2010/wordprocessingShape">
                    <wps:wsp>
                      <wps:cNvSpPr txBox="1"/>
                      <wps:spPr>
                        <a:xfrm>
                          <a:off x="0" y="0"/>
                          <a:ext cx="133350" cy="167005"/>
                        </a:xfrm>
                        <a:prstGeom prst="rect">
                          <a:avLst/>
                        </a:prstGeom>
                        <a:noFill/>
                        <a:ln>
                          <a:noFill/>
                        </a:ln>
                      </wps:spPr>
                      <wps:txbx>
                        <w:txbxContent>
                          <w:p>
                            <w:pPr>
                              <w:autoSpaceDE w:val="0"/>
                              <w:autoSpaceDN w:val="0"/>
                              <w:snapToGrid w:val="0"/>
                              <w:spacing w:before="0"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w:t>
                            </w:r>
                          </w:p>
                        </w:txbxContent>
                      </wps:txbx>
                      <wps:bodyPr vert="horz" wrap="square" lIns="0" tIns="0" rIns="0" bIns="0" anchor="t"/>
                    </wps:wsp>
                  </a:graphicData>
                </a:graphic>
              </wp:anchor>
            </w:drawing>
          </mc:Choice>
          <mc:Fallback>
            <w:pict>
              <v:shape id="1028" o:spid="_x0000_s1026" o:spt="202" type="#_x0000_t202" style="position:absolute;left:0pt;margin-left:319.2pt;margin-top:108.1pt;height:13.15pt;width:10.5pt;mso-position-horizontal-relative:page;mso-position-vertical-relative:page;z-index:251663360;mso-width-relative:page;mso-height-relative:page;" filled="f" stroked="f" coordsize="21600,21600" o:gfxdata="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VFcl92QAAAAsBAAAPAAAAAAAAAAEA&#10;IAAAACIAAABkcnMvZG93bnJldi54bWxQSwECFAAUAAAACACHTuJAIjFDEJwBAAA4AwAADgAAAAAA&#10;AAABACAAAAAoAQAAZHJzL2Uyb0RvYy54bWxQSwUGAAAAAAYABgBZAQAANgUAAAAA&#10;">
                <v:fill on="f" focussize="0,0"/>
                <v:stroke on="f"/>
                <v:imagedata o:title=""/>
                <o:lock v:ext="edit" aspectratio="f"/>
                <v:textbox inset="0mm,0mm,0mm,0mm">
                  <w:txbxContent>
                    <w:p>
                      <w:pPr>
                        <w:autoSpaceDE w:val="0"/>
                        <w:autoSpaceDN w:val="0"/>
                        <w:snapToGrid w:val="0"/>
                        <w:spacing w:before="0"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w:t>
                      </w:r>
                    </w:p>
                  </w:txbxContent>
                </v:textbox>
              </v:shape>
            </w:pict>
          </mc:Fallback>
        </mc:AlternateConten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of over 900 adults who were tracked for 12 years, from ages 26-38,</w:t>
      </w:r>
      <w:r>
        <w:rPr>
          <w:rFonts w:hint="default" w:ascii="Times New Roman" w:hAnsi="Times New Roman" w:eastAsia="Times New Roman" w:cs="Times New Roman"/>
          <w:spacing w:val="267"/>
          <w:sz w:val="21"/>
          <w:u w:val="single" w:color="000000"/>
        </w:rPr>
        <w:t xml:space="preserve"> </w:t>
      </w:r>
      <w:r>
        <w:rPr>
          <w:rFonts w:hint="default" w:ascii="Times New Roman" w:hAnsi="Times New Roman" w:eastAsia="Times New Roman" w:cs="Times New Roman"/>
          <w:sz w:val="21"/>
          <w:u w:val="single" w:color="000000"/>
        </w:rPr>
        <w:t>60</w:t>
      </w:r>
      <w:r>
        <w:rPr>
          <w:rFonts w:hint="default" w:ascii="Times New Roman" w:hAnsi="Times New Roman" w:eastAsia="Times New Roman" w:cs="Times New Roman"/>
          <w:spacing w:val="373"/>
          <w:sz w:val="21"/>
          <w:u w:val="single" w:color="000000"/>
        </w:rPr>
        <w:t xml:space="preserve"> </w:t>
      </w:r>
      <w:r>
        <w:rPr>
          <w:rFonts w:hint="default" w:ascii="Times New Roman" w:hAnsi="Times New Roman" w:eastAsia="Times New Roman" w:cs="Times New Roman"/>
          <w:sz w:val="21"/>
        </w:rPr>
        <w:t>(show) that people who were</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aging faste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 were not as healthy or</w:t>
      </w:r>
      <w:r>
        <w:rPr>
          <w:rFonts w:hint="default" w:ascii="Times New Roman" w:hAnsi="Times New Roman" w:eastAsia="Times New Roman" w:cs="Times New Roman"/>
          <w:spacing w:val="367"/>
          <w:sz w:val="21"/>
        </w:rPr>
        <w:t xml:space="preserve"> </w:t>
      </w:r>
      <w:r>
        <w:rPr>
          <w:rFonts w:hint="default" w:ascii="Times New Roman" w:hAnsi="Times New Roman" w:eastAsia="Times New Roman" w:cs="Times New Roman"/>
          <w:sz w:val="21"/>
          <w:u w:val="single" w:color="000000"/>
        </w:rPr>
        <w:t>61</w:t>
      </w:r>
      <w:r>
        <w:rPr>
          <w:rFonts w:hint="default" w:ascii="Times New Roman" w:hAnsi="Times New Roman" w:eastAsia="Times New Roman" w:cs="Times New Roman"/>
          <w:spacing w:val="366"/>
          <w:sz w:val="21"/>
          <w:u w:val="single" w:color="000000"/>
        </w:rPr>
        <w:t xml:space="preserve"> </w:t>
      </w:r>
      <w:r>
        <w:rPr>
          <w:rFonts w:hint="default" w:ascii="Times New Roman" w:hAnsi="Times New Roman" w:eastAsia="Times New Roman" w:cs="Times New Roman"/>
          <w:sz w:val="21"/>
        </w:rPr>
        <w:t>(physical) fit. This group was also more likely</w:t>
      </w:r>
    </w:p>
    <w:p>
      <w:pPr>
        <w:autoSpaceDE w:val="0"/>
        <w:autoSpaceDN w:val="0"/>
        <w:snapToGrid w:val="0"/>
        <w:spacing w:before="57"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6</w:t>
      </w:r>
      <w:r>
        <w:rPr>
          <w:rFonts w:hint="default" w:ascii="Times New Roman" w:hAnsi="Times New Roman" w:eastAsia="Times New Roman" w:cs="Times New Roman"/>
          <w:sz w:val="21"/>
        </w:rPr>
        <w:t>2</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__</w:t>
      </w:r>
      <w:r>
        <w:rPr>
          <w:rFonts w:hint="default" w:ascii="Times New Roman" w:hAnsi="Times New Roman" w:eastAsia="Times New Roman" w:cs="Times New Roman"/>
          <w:spacing w:val="157"/>
          <w:sz w:val="21"/>
        </w:rPr>
        <w:t xml:space="preserve"> </w:t>
      </w:r>
      <w:r>
        <w:rPr>
          <w:rFonts w:hint="default" w:ascii="Times New Roman" w:hAnsi="Times New Roman" w:eastAsia="Times New Roman" w:cs="Times New Roman"/>
          <w:sz w:val="21"/>
        </w:rPr>
        <w:t>(have) cognitive decline</w:t>
      </w:r>
      <w:r>
        <w:rPr>
          <w:rFonts w:hint="default" w:ascii="宋体" w:hAnsi="宋体" w:eastAsia="宋体" w:cs="宋体"/>
          <w:sz w:val="21"/>
        </w:rPr>
        <w:t>（认知衰退）</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mc:AlternateContent>
          <mc:Choice Requires="wps">
            <w:drawing>
              <wp:anchor distT="0" distB="0" distL="0" distR="0" simplePos="0" relativeHeight="251662336" behindDoc="1" locked="0" layoutInCell="1" allowOverlap="1">
                <wp:simplePos x="0" y="0"/>
                <wp:positionH relativeFrom="page">
                  <wp:posOffset>497840</wp:posOffset>
                </wp:positionH>
                <wp:positionV relativeFrom="page">
                  <wp:posOffset>2116455</wp:posOffset>
                </wp:positionV>
                <wp:extent cx="567055" cy="0"/>
                <wp:effectExtent l="4445" t="4445" r="9525" b="5080"/>
                <wp:wrapNone/>
                <wp:docPr id="1029" name="1029"/>
                <wp:cNvGraphicFramePr/>
                <a:graphic xmlns:a="http://schemas.openxmlformats.org/drawingml/2006/main">
                  <a:graphicData uri="http://schemas.microsoft.com/office/word/2010/wordprocessingShape">
                    <wps:wsp>
                      <wps:cNvCnPr/>
                      <wps:spPr>
                        <a:xfrm>
                          <a:off x="0" y="0"/>
                          <a:ext cx="567055" cy="0"/>
                        </a:xfrm>
                        <a:prstGeom prst="line">
                          <a:avLst/>
                        </a:prstGeom>
                        <a:solidFill>
                          <a:srgbClr val="FFFFFF">
                            <a:alpha val="0"/>
                          </a:srgbClr>
                        </a:solidFill>
                        <a:ln w="6350" cap="rnd">
                          <a:solidFill>
                            <a:srgbClr val="000000"/>
                          </a:solidFill>
                        </a:ln>
                      </wps:spPr>
                      <wps:bodyPr vert="horz" wrap="square" anchor="t"/>
                    </wps:wsp>
                  </a:graphicData>
                </a:graphic>
              </wp:anchor>
            </w:drawing>
          </mc:Choice>
          <mc:Fallback>
            <w:pict>
              <v:line id="1029" o:spid="_x0000_s1026" o:spt="20" style="position:absolute;left:0pt;margin-left:39.2pt;margin-top:166.65pt;height:0pt;width:44.65pt;mso-position-horizontal-relative:page;mso-position-vertical-relative:page;z-index:-251654144;mso-width-relative:page;mso-height-relative:page;" fillcolor="#FFFFFF" filled="t" stroked="t" coordsize="21600,21600" o:gfxdata="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BN/711QAAAAoBAAAPAAAAAAAAAAEAIAAAACIAAABkcnMvZG93bnJldi54bWxQSwECFAAUAAAA&#10;CACHTuJA5RGoVrgBAAB8AwAADgAAAAAAAAABACAAAAAkAQAAZHJzL2Uyb0RvYy54bWxQSwUGAAAA&#10;AAYABgBZAQAATgUAAAAA&#10;">
                <v:fill on="t" opacity="0f" focussize="0,0"/>
                <v:stroke weight="0.5pt" color="#000000" joinstyle="round" endcap="round"/>
                <v:imagedata o:title=""/>
                <o:lock v:ext="edit" aspectratio="f"/>
              </v:line>
            </w:pict>
          </mc:Fallback>
        </mc:AlternateContent>
      </w:r>
    </w:p>
    <w:p>
      <w:pPr>
        <w:autoSpaceDE w:val="0"/>
        <w:autoSpaceDN w:val="0"/>
        <w:snapToGrid w:val="0"/>
        <w:spacing w:before="71"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growing</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body</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research</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proves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84"/>
          <w:sz w:val="21"/>
        </w:rPr>
        <w:t xml:space="preserve"> </w:t>
      </w:r>
      <w:r>
        <w:rPr>
          <w:rFonts w:hint="default" w:ascii="Times New Roman" w:hAnsi="Times New Roman" w:eastAsia="Times New Roman" w:cs="Times New Roman"/>
          <w:sz w:val="21"/>
          <w:u w:val="single" w:color="000000"/>
        </w:rPr>
        <w:t>63</w:t>
      </w:r>
      <w:r>
        <w:rPr>
          <w:rFonts w:hint="default" w:ascii="Times New Roman" w:hAnsi="Times New Roman" w:eastAsia="Times New Roman" w:cs="Times New Roman"/>
          <w:spacing w:val="282"/>
          <w:sz w:val="21"/>
          <w:u w:val="single" w:color="000000"/>
        </w:rPr>
        <w:t xml:space="preserve"> </w:t>
      </w:r>
      <w:r>
        <w:rPr>
          <w:rFonts w:hint="default" w:ascii="Times New Roman" w:hAnsi="Times New Roman" w:eastAsia="Times New Roman" w:cs="Times New Roman"/>
          <w:sz w:val="21"/>
        </w:rPr>
        <w:t>(key)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aging</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successfully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combination</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of</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exercising regularl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keeping busy with life, and maintaining a</w:t>
      </w:r>
      <w:r>
        <w:rPr>
          <w:rFonts w:hint="default" w:ascii="Times New Roman" w:hAnsi="Times New Roman" w:eastAsia="Times New Roman" w:cs="Times New Roman"/>
          <w:spacing w:val="262"/>
          <w:sz w:val="21"/>
          <w:u w:val="single" w:color="000000"/>
        </w:rPr>
        <w:t xml:space="preserve"> </w:t>
      </w:r>
      <w:r>
        <w:rPr>
          <w:rFonts w:hint="default" w:ascii="Times New Roman" w:hAnsi="Times New Roman" w:eastAsia="Times New Roman" w:cs="Times New Roman"/>
          <w:sz w:val="21"/>
          <w:u w:val="single" w:color="000000"/>
        </w:rPr>
        <w:t>64</w:t>
      </w:r>
      <w:r>
        <w:rPr>
          <w:rFonts w:hint="default" w:ascii="Times New Roman" w:hAnsi="Times New Roman" w:eastAsia="Times New Roman" w:cs="Times New Roman"/>
          <w:spacing w:val="368"/>
          <w:sz w:val="21"/>
          <w:u w:val="single" w:color="000000"/>
        </w:rPr>
        <w:t xml:space="preserve"> </w:t>
      </w:r>
      <w:r>
        <w:rPr>
          <w:rFonts w:hint="default" w:ascii="Times New Roman" w:hAnsi="Times New Roman" w:eastAsia="Times New Roman" w:cs="Times New Roman"/>
          <w:sz w:val="21"/>
        </w:rPr>
        <w:t>(health) diet with nutritious foods.</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These three key elements could contribute</w:t>
      </w:r>
      <w:r>
        <w:rPr>
          <w:rFonts w:hint="default" w:ascii="Times New Roman" w:hAnsi="Times New Roman" w:eastAsia="Times New Roman" w:cs="Times New Roman"/>
          <w:spacing w:val="262"/>
          <w:sz w:val="21"/>
        </w:rPr>
        <w:t xml:space="preserve"> </w:t>
      </w:r>
      <w:r>
        <w:rPr>
          <w:rFonts w:hint="default" w:ascii="Times New Roman" w:hAnsi="Times New Roman" w:eastAsia="Times New Roman" w:cs="Times New Roman"/>
          <w:sz w:val="21"/>
          <w:u w:val="single" w:color="000000"/>
        </w:rPr>
        <w:t>65</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aging gracefull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and successfull</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 too.</w:t>
      </w:r>
    </w:p>
    <w:p>
      <w:pPr>
        <w:autoSpaceDE w:val="0"/>
        <w:autoSpaceDN w:val="0"/>
        <w:snapToGrid w:val="0"/>
        <w:spacing w:before="438"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第四部分：写作（共两节，满分 </w:t>
      </w:r>
      <w:r>
        <w:rPr>
          <w:rFonts w:hint="default" w:ascii="Times New Roman" w:hAnsi="Times New Roman" w:eastAsia="Times New Roman" w:cs="Times New Roman"/>
          <w:b/>
          <w:sz w:val="21"/>
        </w:rPr>
        <w:t xml:space="preserve">40 </w:t>
      </w:r>
      <w:r>
        <w:rPr>
          <w:rFonts w:hint="default" w:ascii="宋体" w:hAnsi="宋体" w:eastAsia="宋体" w:cs="宋体"/>
          <w:sz w:val="21"/>
        </w:rPr>
        <w:t>分）</w:t>
      </w:r>
    </w:p>
    <w:p>
      <w:pPr>
        <w:autoSpaceDE w:val="0"/>
        <w:autoSpaceDN w:val="0"/>
        <w:snapToGrid w:val="0"/>
        <w:spacing w:before="93" w:after="0" w:line="263" w:lineRule="exact"/>
        <w:ind w:left="171" w:right="0" w:firstLine="0"/>
        <w:jc w:val="left"/>
        <w:textAlignment w:val="auto"/>
        <w:rPr>
          <w:rFonts w:hint="default" w:ascii="宋体" w:hAnsi="宋体" w:eastAsia="宋体" w:cs="宋体"/>
          <w:sz w:val="21"/>
        </w:rPr>
      </w:pPr>
      <w:r>
        <w:rPr>
          <w:rFonts w:hint="default" w:ascii="宋体" w:hAnsi="宋体" w:eastAsia="宋体" w:cs="宋体"/>
          <w:sz w:val="21"/>
        </w:rPr>
        <w:t xml:space="preserve">第一节 应用文写作（满分 </w:t>
      </w:r>
      <w:r>
        <w:rPr>
          <w:rFonts w:hint="default" w:ascii="Times New Roman" w:hAnsi="Times New Roman" w:eastAsia="Times New Roman" w:cs="Times New Roman"/>
          <w:sz w:val="21"/>
        </w:rPr>
        <w:t xml:space="preserve">15 </w:t>
      </w:r>
      <w:r>
        <w:rPr>
          <w:rFonts w:hint="default" w:ascii="宋体" w:hAnsi="宋体" w:eastAsia="宋体" w:cs="宋体"/>
          <w:sz w:val="21"/>
        </w:rPr>
        <w:t>分）</w:t>
      </w:r>
    </w:p>
    <w:p>
      <w:pPr>
        <w:autoSpaceDE w:val="0"/>
        <w:autoSpaceDN w:val="0"/>
        <w:snapToGrid w:val="0"/>
        <w:spacing w:before="82" w:after="0" w:line="312" w:lineRule="exact"/>
        <w:ind w:left="332" w:right="171" w:firstLine="209"/>
        <w:jc w:val="both"/>
        <w:textAlignment w:val="auto"/>
        <w:rPr>
          <w:rFonts w:hint="default" w:ascii="宋体" w:hAnsi="宋体" w:eastAsia="宋体" w:cs="宋体"/>
          <w:sz w:val="21"/>
        </w:rPr>
      </w:pPr>
      <w:r>
        <w:rPr>
          <w:rFonts w:hint="default" w:ascii="宋体" w:hAnsi="宋体" w:eastAsia="宋体" w:cs="宋体"/>
          <w:spacing w:val="-2"/>
          <w:sz w:val="21"/>
        </w:rPr>
        <w:t>上周五你校组织学生去自然</w:t>
      </w:r>
      <w:r>
        <w:rPr>
          <w:rFonts w:hint="default" w:ascii="宋体" w:hAnsi="宋体" w:eastAsia="宋体" w:cs="宋体"/>
          <w:spacing w:val="-1"/>
          <w:sz w:val="21"/>
        </w:rPr>
        <w:t>灾害体验馆参加了一次活动，让学生在虚拟现实（</w:t>
      </w:r>
      <w:r>
        <w:rPr>
          <w:rFonts w:hint="default" w:ascii="Times New Roman" w:hAnsi="Times New Roman" w:eastAsia="Times New Roman" w:cs="Times New Roman"/>
          <w:spacing w:val="-1"/>
          <w:sz w:val="21"/>
        </w:rPr>
        <w:t>VR</w:t>
      </w:r>
      <w:r>
        <w:rPr>
          <w:rFonts w:hint="default" w:ascii="宋体" w:hAnsi="宋体" w:eastAsia="宋体" w:cs="宋体"/>
          <w:spacing w:val="-1"/>
          <w:sz w:val="21"/>
        </w:rPr>
        <w:t>）环境中体验</w:t>
      </w:r>
      <w:r>
        <w:rPr>
          <w:rFonts w:hint="default" w:ascii="宋体" w:hAnsi="宋体" w:eastAsia="宋体" w:cs="宋体"/>
          <w:sz w:val="21"/>
        </w:rPr>
        <w:t xml:space="preserve"> 自然灾害。请你为校微信公众号写一篇英文新闻稿，内容包括：</w:t>
      </w:r>
    </w:p>
    <w:p>
      <w:pPr>
        <w:numPr>
          <w:ilvl w:val="0"/>
          <w:numId w:val="11"/>
        </w:numPr>
        <w:autoSpaceDE w:val="0"/>
        <w:autoSpaceDN w:val="0"/>
        <w:snapToGrid w:val="0"/>
        <w:spacing w:before="112" w:after="0" w:line="240" w:lineRule="auto"/>
        <w:ind w:left="803" w:right="0" w:hanging="262"/>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活动目的；</w:t>
      </w:r>
    </w:p>
    <w:p>
      <w:pPr>
        <w:numPr>
          <w:ilvl w:val="0"/>
          <w:numId w:val="11"/>
        </w:numPr>
        <w:autoSpaceDE w:val="0"/>
        <w:autoSpaceDN w:val="0"/>
        <w:snapToGrid w:val="0"/>
        <w:spacing w:before="126" w:after="0" w:line="240" w:lineRule="auto"/>
        <w:ind w:left="803" w:right="0" w:hanging="262"/>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活动过程；</w:t>
      </w:r>
    </w:p>
    <w:p>
      <w:pPr>
        <w:numPr>
          <w:ilvl w:val="0"/>
          <w:numId w:val="11"/>
        </w:numPr>
        <w:autoSpaceDE w:val="0"/>
        <w:autoSpaceDN w:val="0"/>
        <w:snapToGrid w:val="0"/>
        <w:spacing w:before="129" w:after="0" w:line="240" w:lineRule="auto"/>
        <w:ind w:left="803" w:right="0" w:hanging="262"/>
        <w:jc w:val="left"/>
        <w:textAlignment w:val="auto"/>
        <w:rPr>
          <w:rFonts w:hint="default" w:ascii="Times New Roman" w:hAnsi="Times New Roman" w:eastAsia="Times New Roman" w:cs="Times New Roman"/>
          <w:spacing w:val="1"/>
          <w:sz w:val="21"/>
        </w:rPr>
      </w:pPr>
      <w:r>
        <w:rPr>
          <w:rFonts w:hint="default" w:ascii="宋体" w:hAnsi="宋体" w:eastAsia="宋体" w:cs="宋体"/>
          <w:sz w:val="21"/>
        </w:rPr>
        <w:t>活动反响。</w:t>
      </w:r>
    </w:p>
    <w:p>
      <w:pPr>
        <w:autoSpaceDE w:val="0"/>
        <w:autoSpaceDN w:val="0"/>
        <w:snapToGrid w:val="0"/>
        <w:spacing w:before="126" w:after="0" w:line="263" w:lineRule="exact"/>
        <w:ind w:left="488" w:right="0" w:firstLine="0"/>
        <w:jc w:val="left"/>
        <w:textAlignment w:val="auto"/>
        <w:rPr>
          <w:rFonts w:hint="default" w:ascii="Times New Roman" w:hAnsi="Times New Roman" w:eastAsia="Times New Roman" w:cs="Times New Roman"/>
          <w:sz w:val="21"/>
        </w:rPr>
      </w:pPr>
      <w:r>
        <w:rPr>
          <w:rFonts w:hint="default" w:ascii="宋体" w:hAnsi="宋体" w:eastAsia="宋体" w:cs="宋体"/>
          <w:spacing w:val="-2"/>
          <w:sz w:val="21"/>
        </w:rPr>
        <w:t>参考</w:t>
      </w:r>
      <w:r>
        <w:rPr>
          <w:rFonts w:hint="default" w:ascii="宋体" w:hAnsi="宋体" w:eastAsia="宋体" w:cs="宋体"/>
          <w:spacing w:val="-3"/>
          <w:sz w:val="21"/>
        </w:rPr>
        <w:t>词</w:t>
      </w:r>
      <w:r>
        <w:rPr>
          <w:rFonts w:hint="default" w:ascii="宋体" w:hAnsi="宋体" w:eastAsia="宋体" w:cs="宋体"/>
          <w:spacing w:val="-2"/>
          <w:sz w:val="21"/>
        </w:rPr>
        <w:t>汇：</w:t>
      </w:r>
      <w:r>
        <w:rPr>
          <w:rFonts w:hint="default" w:ascii="宋体" w:hAnsi="宋体" w:eastAsia="宋体" w:cs="宋体"/>
          <w:sz w:val="21"/>
        </w:rPr>
        <w:t xml:space="preserve">自然灾害体验馆 </w:t>
      </w:r>
      <w:r>
        <w:rPr>
          <w:rFonts w:hint="default" w:ascii="Times New Roman" w:hAnsi="Times New Roman" w:eastAsia="Times New Roman" w:cs="Times New Roman"/>
          <w:sz w:val="21"/>
        </w:rPr>
        <w:t>Na</w:t>
      </w:r>
      <w:r>
        <w:rPr>
          <w:rFonts w:hint="default" w:ascii="Times New Roman" w:hAnsi="Times New Roman" w:eastAsia="Times New Roman" w:cs="Times New Roman"/>
          <w:spacing w:val="-1"/>
          <w:sz w:val="21"/>
        </w:rPr>
        <w:t>t</w:t>
      </w:r>
      <w:r>
        <w:rPr>
          <w:rFonts w:hint="default" w:ascii="Times New Roman" w:hAnsi="Times New Roman" w:eastAsia="Times New Roman" w:cs="Times New Roman"/>
          <w:sz w:val="21"/>
        </w:rPr>
        <w:t>ural Disaster Experience Hall</w:t>
      </w:r>
    </w:p>
    <w:p>
      <w:pPr>
        <w:autoSpaceDE w:val="0"/>
        <w:autoSpaceDN w:val="0"/>
        <w:snapToGrid w:val="0"/>
        <w:spacing w:before="50" w:after="0" w:line="263" w:lineRule="exact"/>
        <w:ind w:left="382" w:right="0" w:firstLine="0"/>
        <w:jc w:val="left"/>
        <w:textAlignment w:val="auto"/>
        <w:rPr>
          <w:rFonts w:hint="default" w:ascii="宋体" w:hAnsi="宋体" w:eastAsia="宋体" w:cs="宋体"/>
          <w:sz w:val="21"/>
        </w:rPr>
      </w:pPr>
      <w:r>
        <w:rPr>
          <w:rFonts w:hint="default" w:ascii="宋体" w:hAnsi="宋体" w:eastAsia="宋体" w:cs="宋体"/>
          <w:sz w:val="21"/>
        </w:rPr>
        <w:t>注意：</w:t>
      </w:r>
    </w:p>
    <w:p>
      <w:pPr>
        <w:autoSpaceDE w:val="0"/>
        <w:autoSpaceDN w:val="0"/>
        <w:snapToGrid w:val="0"/>
        <w:spacing w:before="47" w:after="0" w:line="240" w:lineRule="auto"/>
        <w:ind w:left="382" w:right="0" w:firstLine="0"/>
        <w:jc w:val="left"/>
        <w:textAlignment w:val="auto"/>
        <w:rPr>
          <w:rFonts w:hint="default" w:ascii="宋体" w:hAnsi="宋体" w:eastAsia="宋体" w:cs="宋体"/>
          <w:sz w:val="21"/>
        </w:rPr>
      </w:pPr>
      <w:r>
        <w:rPr>
          <w:rFonts w:hint="default" w:ascii="宋体" w:hAnsi="宋体" w:eastAsia="宋体" w:cs="宋体"/>
          <w:spacing w:val="1"/>
          <w:sz w:val="21"/>
        </w:rPr>
        <w:t>1</w:t>
      </w:r>
      <w:r>
        <w:rPr>
          <w:rFonts w:hint="default" w:ascii="宋体" w:hAnsi="宋体" w:eastAsia="宋体" w:cs="宋体"/>
          <w:sz w:val="21"/>
        </w:rPr>
        <w:t>.</w:t>
      </w:r>
      <w:r>
        <w:rPr>
          <w:rFonts w:hint="default" w:ascii="宋体" w:hAnsi="宋体" w:eastAsia="宋体" w:cs="宋体"/>
          <w:spacing w:val="-1"/>
          <w:sz w:val="21"/>
        </w:rPr>
        <w:t xml:space="preserve"> </w:t>
      </w:r>
      <w:r>
        <w:rPr>
          <w:rFonts w:hint="default" w:ascii="宋体" w:hAnsi="宋体" w:eastAsia="宋体" w:cs="宋体"/>
          <w:sz w:val="21"/>
        </w:rPr>
        <w:t xml:space="preserve">词数 </w:t>
      </w:r>
      <w:r>
        <w:rPr>
          <w:rFonts w:hint="default" w:ascii="Calibri" w:hAnsi="Calibri" w:eastAsia="Calibri" w:cs="Calibri"/>
          <w:sz w:val="21"/>
        </w:rPr>
        <w:t xml:space="preserve">80 </w:t>
      </w:r>
      <w:r>
        <w:rPr>
          <w:rFonts w:hint="default" w:ascii="宋体" w:hAnsi="宋体" w:eastAsia="宋体" w:cs="宋体"/>
          <w:sz w:val="21"/>
        </w:rPr>
        <w:t>左右。</w:t>
      </w:r>
    </w:p>
    <w:p>
      <w:pPr>
        <w:autoSpaceDE w:val="0"/>
        <w:autoSpaceDN w:val="0"/>
        <w:snapToGrid w:val="0"/>
        <w:spacing w:before="50" w:after="0" w:line="440" w:lineRule="atLeast"/>
        <w:ind w:left="171" w:right="171" w:firstLine="211"/>
        <w:jc w:val="left"/>
        <w:textAlignment w:val="auto"/>
        <w:rPr>
          <w:rFonts w:hint="default" w:ascii="Times New Roman" w:hAnsi="Times New Roman" w:eastAsia="Times New Roman" w:cs="Times New Roman"/>
          <w:sz w:val="21"/>
        </w:rPr>
      </w:pPr>
      <w:r>
        <w:rPr>
          <w:rFonts w:hint="default" w:ascii="Calibri" w:hAnsi="Calibri" w:eastAsia="Calibri" w:cs="Calibri"/>
          <w:spacing w:val="-1"/>
          <w:sz w:val="21"/>
        </w:rPr>
        <w:t>2</w:t>
      </w:r>
      <w:r>
        <w:rPr>
          <w:rFonts w:hint="default" w:ascii="Calibri" w:hAnsi="Calibri" w:eastAsia="Calibri" w:cs="Calibri"/>
          <w:sz w:val="21"/>
        </w:rPr>
        <w:t xml:space="preserve">. </w:t>
      </w:r>
      <w:r>
        <w:rPr>
          <w:rFonts w:hint="default" w:ascii="宋体" w:hAnsi="宋体" w:eastAsia="宋体" w:cs="宋体"/>
          <w:sz w:val="21"/>
        </w:rPr>
        <w:t>可以适当增加细节，以使行文连</w:t>
      </w:r>
      <w:r>
        <w:rPr>
          <w:rFonts w:hint="default" w:ascii="宋体" w:hAnsi="宋体" w:eastAsia="宋体" w:cs="宋体"/>
          <w:spacing w:val="6"/>
          <w:sz w:val="21"/>
        </w:rPr>
        <w:t>贯</w:t>
      </w:r>
      <w:r>
        <w:rPr>
          <w:rFonts w:hint="default" w:ascii="宋体" w:hAnsi="宋体" w:eastAsia="宋体" w:cs="宋体"/>
          <w:position w:val="-7"/>
          <w:sz w:val="19"/>
        </w:rPr>
        <w:t>。</w:t>
      </w: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14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14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1534" w:after="0" w:line="240" w:lineRule="auto"/>
        <w:ind w:left="2602" w:right="0" w:firstLine="0"/>
        <w:jc w:val="left"/>
        <w:textAlignment w:val="auto"/>
        <w:rPr>
          <w:rFonts w:hint="default" w:ascii="宋体" w:hAnsi="宋体" w:eastAsia="宋体" w:cs="宋体"/>
          <w:sz w:val="18"/>
        </w:rPr>
        <w:sectPr>
          <w:footnotePr>
            <w:numStart w:val="0"/>
          </w:footnotePr>
          <w:endnotePr>
            <w:numFmt w:val="decimal"/>
            <w:numStart w:val="0"/>
          </w:endnotePr>
          <w:pgSz w:w="10431" w:h="14740"/>
          <w:pgMar w:top="508" w:right="508" w:bottom="508" w:left="508" w:header="0" w:footer="0" w:gutter="0"/>
          <w:pgNumType w:fmt="decimal"/>
          <w:cols w:space="708" w:num="1"/>
        </w:sectPr>
      </w:pPr>
      <w:r>
        <w:rPr>
          <w:rFonts w:hint="default" w:ascii="宋体" w:hAnsi="宋体" w:eastAsia="宋体" w:cs="宋体"/>
          <w:sz w:val="18"/>
        </w:rPr>
        <w:t>高二英语学科试题</w:t>
      </w:r>
      <w:r>
        <w:rPr>
          <w:rFonts w:hint="default" w:ascii="宋体" w:hAnsi="宋体" w:eastAsia="宋体" w:cs="宋体"/>
          <w:spacing w:val="135"/>
          <w:sz w:val="18"/>
        </w:rPr>
        <w:t xml:space="preserve"> </w:t>
      </w:r>
      <w:r>
        <w:rPr>
          <w:rFonts w:hint="default" w:ascii="宋体" w:hAnsi="宋体" w:eastAsia="宋体" w:cs="宋体"/>
          <w:spacing w:val="23"/>
          <w:sz w:val="18"/>
        </w:rPr>
        <w:t>第</w:t>
      </w:r>
      <w:r>
        <w:rPr>
          <w:rFonts w:hint="default" w:ascii="Calibri" w:hAnsi="Calibri" w:eastAsia="Calibri" w:cs="Calibri"/>
          <w:sz w:val="18"/>
        </w:rPr>
        <w:t>8</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p>
    <w:p>
      <w:pPr>
        <w:autoSpaceDE w:val="0"/>
        <w:autoSpaceDN w:val="0"/>
        <w:snapToGrid w:val="0"/>
        <w:spacing w:before="363" w:after="0" w:line="263" w:lineRule="exact"/>
        <w:ind w:left="332" w:right="0" w:firstLine="0"/>
        <w:jc w:val="left"/>
        <w:textAlignment w:val="auto"/>
        <w:rPr>
          <w:rFonts w:hint="default" w:ascii="宋体" w:hAnsi="宋体" w:eastAsia="宋体" w:cs="宋体"/>
          <w:sz w:val="21"/>
        </w:rPr>
      </w:pPr>
      <w:r>
        <w:rPr>
          <w:rFonts w:hint="default" w:ascii="宋体" w:hAnsi="宋体" w:eastAsia="宋体" w:cs="宋体"/>
          <w:sz w:val="21"/>
        </w:rPr>
        <w:t xml:space="preserve">第二节 读后续写（满分 </w:t>
      </w:r>
      <w:r>
        <w:rPr>
          <w:rFonts w:hint="default" w:ascii="Times New Roman" w:hAnsi="Times New Roman" w:eastAsia="Times New Roman" w:cs="Times New Roman"/>
          <w:sz w:val="21"/>
        </w:rPr>
        <w:t xml:space="preserve">25 </w:t>
      </w:r>
      <w:r>
        <w:rPr>
          <w:rFonts w:hint="default" w:ascii="宋体" w:hAnsi="宋体" w:eastAsia="宋体" w:cs="宋体"/>
          <w:sz w:val="21"/>
        </w:rPr>
        <w:t>分）</w:t>
      </w:r>
    </w:p>
    <w:p>
      <w:pPr>
        <w:autoSpaceDE w:val="0"/>
        <w:autoSpaceDN w:val="0"/>
        <w:snapToGrid w:val="0"/>
        <w:spacing w:before="93" w:after="0" w:line="263" w:lineRule="exact"/>
        <w:ind w:left="541" w:right="0" w:firstLine="0"/>
        <w:jc w:val="left"/>
        <w:textAlignment w:val="auto"/>
        <w:rPr>
          <w:rFonts w:hint="default" w:ascii="宋体" w:hAnsi="宋体" w:eastAsia="宋体" w:cs="宋体"/>
          <w:sz w:val="21"/>
        </w:rPr>
      </w:pPr>
      <w:r>
        <w:rPr>
          <w:rFonts w:hint="default" w:ascii="宋体" w:hAnsi="宋体" w:eastAsia="宋体" w:cs="宋体"/>
          <w:sz w:val="21"/>
        </w:rPr>
        <w:t>阅读下面短文，根据所给情节进行续写，使之构成一个完整的故事。</w:t>
      </w:r>
    </w:p>
    <w:p>
      <w:pPr>
        <w:autoSpaceDE w:val="0"/>
        <w:autoSpaceDN w:val="0"/>
        <w:snapToGrid w:val="0"/>
        <w:spacing w:before="63" w:after="0" w:line="310" w:lineRule="auto"/>
        <w:ind w:left="171" w:right="197"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Sports Day was fast coming to the school.</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All the children were very excited and were practicing for the big race. Jim, one of the fast runners of the school was confident that he would win so he was not doing anything at all.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ou have to work hard to come first in the race, Jim.</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ou are not practicing at all,” said Jim's mothe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p>
    <w:p>
      <w:pPr>
        <w:autoSpaceDE w:val="0"/>
        <w:autoSpaceDN w:val="0"/>
        <w:snapToGrid w:val="0"/>
        <w:spacing w:before="0" w:after="0" w:line="224"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“Mom, you know how fast I am! Then why should I waste my time running? Only I will win</w:t>
      </w:r>
      <w:r>
        <w:rPr>
          <w:rFonts w:hint="default" w:ascii="宋体" w:hAnsi="宋体" w:eastAsia="宋体" w:cs="宋体"/>
          <w:sz w:val="21"/>
        </w:rPr>
        <w:t>；</w:t>
      </w:r>
      <w:r>
        <w:rPr>
          <w:rFonts w:hint="default" w:ascii="Times New Roman" w:hAnsi="Times New Roman" w:eastAsia="Times New Roman" w:cs="Times New Roman"/>
          <w:sz w:val="21"/>
        </w:rPr>
        <w:t>no one</w:t>
      </w:r>
    </w:p>
    <w:p>
      <w:pPr>
        <w:autoSpaceDE w:val="0"/>
        <w:autoSpaceDN w:val="0"/>
        <w:snapToGrid w:val="0"/>
        <w:spacing w:before="74" w:after="0" w:line="301" w:lineRule="auto"/>
        <w:ind w:left="171" w:right="197"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else will win!” shouted Jim. “Jim, you may be right but talent without hard work is not good at all. This laziness of yours will cost you greatl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his mother warned him. Jim just laughed and shrugged (</w:t>
      </w:r>
      <w:r>
        <w:rPr>
          <w:rFonts w:hint="default" w:ascii="宋体" w:hAnsi="宋体" w:eastAsia="宋体" w:cs="宋体"/>
          <w:sz w:val="21"/>
        </w:rPr>
        <w:t>耸肩</w:t>
      </w:r>
      <w:r>
        <w:rPr>
          <w:rFonts w:hint="default" w:ascii="Times New Roman" w:hAnsi="Times New Roman" w:eastAsia="Times New Roman" w:cs="Times New Roman"/>
          <w:sz w:val="21"/>
        </w:rPr>
        <w:t>) his shoulders. He was so confident that would win the prize as no one else in his class was as fast as he was!</w:t>
      </w:r>
    </w:p>
    <w:p>
      <w:pPr>
        <w:autoSpaceDE w:val="0"/>
        <w:autoSpaceDN w:val="0"/>
        <w:snapToGrid w:val="0"/>
        <w:spacing w:before="9"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Tim, a classmate of Jim was also participating in the running race. He was not a fast runne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 However,</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he was very devoted and practiced till late night and had developed great endurance (</w:t>
      </w:r>
      <w:r>
        <w:rPr>
          <w:rFonts w:hint="default" w:ascii="宋体" w:hAnsi="宋体" w:eastAsia="宋体" w:cs="宋体"/>
          <w:sz w:val="21"/>
        </w:rPr>
        <w:t>耐力</w:t>
      </w:r>
      <w:r>
        <w:rPr>
          <w:rFonts w:hint="default" w:ascii="Times New Roman" w:hAnsi="Times New Roman" w:eastAsia="Times New Roman" w:cs="Times New Roman"/>
          <w:sz w:val="21"/>
        </w:rPr>
        <w:t>) and willpower</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t>
      </w:r>
      <w:r>
        <w:rPr>
          <w:rFonts w:hint="default" w:ascii="宋体" w:hAnsi="宋体" w:eastAsia="宋体" w:cs="宋体"/>
          <w:sz w:val="21"/>
        </w:rPr>
        <w:t>意志</w:t>
      </w:r>
      <w:r>
        <w:rPr>
          <w:rFonts w:hint="default" w:ascii="Times New Roman" w:hAnsi="Times New Roman" w:eastAsia="Times New Roman" w:cs="Times New Roman"/>
          <w:sz w:val="21"/>
        </w:rPr>
        <w:t>) to win the race.</w:t>
      </w:r>
    </w:p>
    <w:p>
      <w:pPr>
        <w:autoSpaceDE w:val="0"/>
        <w:autoSpaceDN w:val="0"/>
        <w:snapToGrid w:val="0"/>
        <w:spacing w:before="71" w:after="0" w:line="310" w:lineRule="auto"/>
        <w:ind w:left="171" w:right="197"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There were a few days left for the Sports Day but Jim did not practice at all. On the other hand,</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Tim practiced day and night. The Sports Day was almost around the corner but Jim was confident that no one could beat him and had not practiced at all. But</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Tim with his</w:t>
      </w:r>
      <w:r>
        <w:rPr>
          <w:rFonts w:hint="default" w:ascii="Times New Roman" w:hAnsi="Times New Roman" w:eastAsia="Times New Roman" w:cs="Times New Roman"/>
          <w:sz w:val="21"/>
          <w:u w:val="single" w:color="000000"/>
        </w:rPr>
        <w:t xml:space="preserve"> </w:t>
      </w:r>
      <w:r>
        <w:rPr>
          <w:rFonts w:hint="default" w:ascii="Times New Roman" w:hAnsi="Times New Roman" w:eastAsia="Times New Roman" w:cs="Times New Roman"/>
          <w:sz w:val="21"/>
        </w:rPr>
        <w:t>devotion and hard work had become a very fast runne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p>
    <w:p>
      <w:pPr>
        <w:autoSpaceDE w:val="0"/>
        <w:autoSpaceDN w:val="0"/>
        <w:snapToGrid w:val="0"/>
        <w:spacing w:before="0" w:after="0" w:line="240" w:lineRule="auto"/>
        <w:ind w:left="59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At last, the Sports Day arrived.</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All the students crowded the ground to cheer their favorites. The signal</w:t>
      </w:r>
    </w:p>
    <w:p>
      <w:pPr>
        <w:autoSpaceDE w:val="0"/>
        <w:autoSpaceDN w:val="0"/>
        <w:snapToGrid w:val="0"/>
        <w:spacing w:before="71" w:after="0" w:line="310" w:lineRule="auto"/>
        <w:ind w:left="171" w:right="197"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was given to the participants to begin the race. The coach blew the whistle and everyone began to run towards</w:t>
      </w:r>
      <w:r>
        <w:rPr>
          <w:rFonts w:hint="default" w:ascii="Times New Roman" w:hAnsi="Times New Roman" w:eastAsia="Times New Roman" w:cs="Times New Roman"/>
          <w:sz w:val="21"/>
          <w:u w:val="single" w:color="000000"/>
        </w:rPr>
        <w:t xml:space="preserve"> </w:t>
      </w:r>
      <w:r>
        <w:rPr>
          <w:rFonts w:hint="default" w:ascii="Times New Roman" w:hAnsi="Times New Roman" w:eastAsia="Times New Roman" w:cs="Times New Roman"/>
          <w:sz w:val="21"/>
        </w:rPr>
        <w:t>the finishing line. It was so exciting. Jim and Tim left all the racers far behind. Both of them were neck to neck.</w:t>
      </w:r>
    </w:p>
    <w:p>
      <w:pPr>
        <w:autoSpaceDE w:val="0"/>
        <w:autoSpaceDN w:val="0"/>
        <w:snapToGrid w:val="0"/>
        <w:spacing w:before="0" w:after="0" w:line="263" w:lineRule="exact"/>
        <w:ind w:left="171" w:right="0" w:firstLine="0"/>
        <w:jc w:val="left"/>
        <w:textAlignment w:val="auto"/>
        <w:rPr>
          <w:rFonts w:hint="default" w:ascii="Times New Roman" w:hAnsi="Times New Roman" w:eastAsia="Times New Roman" w:cs="Times New Roman"/>
          <w:sz w:val="21"/>
        </w:rPr>
      </w:pPr>
      <w:r>
        <w:rPr>
          <w:rFonts w:hint="default" w:ascii="宋体" w:hAnsi="宋体" w:eastAsia="宋体" w:cs="宋体"/>
          <w:sz w:val="21"/>
        </w:rPr>
        <w:t>注意</w:t>
      </w:r>
      <w:r>
        <w:rPr>
          <w:rFonts w:hint="default" w:ascii="Times New Roman" w:hAnsi="Times New Roman" w:eastAsia="Times New Roman" w:cs="Times New Roman"/>
          <w:sz w:val="21"/>
        </w:rPr>
        <w:t>: 1 .</w:t>
      </w:r>
      <w:r>
        <w:rPr>
          <w:rFonts w:hint="default" w:ascii="宋体" w:hAnsi="宋体" w:eastAsia="宋体" w:cs="宋体"/>
          <w:sz w:val="21"/>
        </w:rPr>
        <w:t xml:space="preserve">续写词数应为 </w:t>
      </w:r>
      <w:r>
        <w:rPr>
          <w:rFonts w:hint="default" w:ascii="Times New Roman" w:hAnsi="Times New Roman" w:eastAsia="Times New Roman" w:cs="Times New Roman"/>
          <w:sz w:val="21"/>
        </w:rPr>
        <w:t xml:space="preserve">150 </w:t>
      </w:r>
      <w:r>
        <w:rPr>
          <w:rFonts w:hint="default" w:ascii="宋体" w:hAnsi="宋体" w:eastAsia="宋体" w:cs="宋体"/>
          <w:sz w:val="21"/>
        </w:rPr>
        <w:t>词左右</w:t>
      </w:r>
      <w:r>
        <w:rPr>
          <w:rFonts w:hint="default" w:ascii="Times New Roman" w:hAnsi="Times New Roman" w:eastAsia="Times New Roman" w:cs="Times New Roman"/>
          <w:sz w:val="21"/>
        </w:rPr>
        <w:t>;</w:t>
      </w:r>
    </w:p>
    <w:p>
      <w:pPr>
        <w:autoSpaceDE w:val="0"/>
        <w:autoSpaceDN w:val="0"/>
        <w:snapToGrid w:val="0"/>
        <w:spacing w:before="5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w:t>
      </w:r>
      <w:r>
        <w:rPr>
          <w:rFonts w:hint="default" w:ascii="宋体" w:hAnsi="宋体" w:eastAsia="宋体" w:cs="宋体"/>
          <w:sz w:val="21"/>
        </w:rPr>
        <w:t xml:space="preserve">应使用 </w:t>
      </w:r>
      <w:r>
        <w:rPr>
          <w:rFonts w:hint="default" w:ascii="Times New Roman" w:hAnsi="Times New Roman" w:eastAsia="Times New Roman" w:cs="Times New Roman"/>
          <w:sz w:val="21"/>
        </w:rPr>
        <w:t xml:space="preserve">5 </w:t>
      </w:r>
      <w:r>
        <w:rPr>
          <w:rFonts w:hint="default" w:ascii="宋体" w:hAnsi="宋体" w:eastAsia="宋体" w:cs="宋体"/>
          <w:sz w:val="21"/>
        </w:rPr>
        <w:t>个以上短文中标有下划线的关键词语</w:t>
      </w:r>
      <w:r>
        <w:rPr>
          <w:rFonts w:hint="default" w:ascii="Times New Roman" w:hAnsi="Times New Roman" w:eastAsia="Times New Roman" w:cs="Times New Roman"/>
          <w:sz w:val="21"/>
        </w:rPr>
        <w:t>;</w:t>
      </w:r>
    </w:p>
    <w:p>
      <w:pPr>
        <w:autoSpaceDE w:val="0"/>
        <w:autoSpaceDN w:val="0"/>
        <w:snapToGrid w:val="0"/>
        <w:spacing w:before="57"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w:t>
      </w:r>
      <w:r>
        <w:rPr>
          <w:rFonts w:hint="default" w:ascii="宋体" w:hAnsi="宋体" w:eastAsia="宋体" w:cs="宋体"/>
          <w:sz w:val="21"/>
        </w:rPr>
        <w:t xml:space="preserve">续写部分分为 </w:t>
      </w:r>
      <w:r>
        <w:rPr>
          <w:rFonts w:hint="default" w:ascii="Times New Roman" w:hAnsi="Times New Roman" w:eastAsia="Times New Roman" w:cs="Times New Roman"/>
          <w:sz w:val="21"/>
        </w:rPr>
        <w:t xml:space="preserve">2 </w:t>
      </w:r>
      <w:r>
        <w:rPr>
          <w:rFonts w:hint="default" w:ascii="宋体" w:hAnsi="宋体" w:eastAsia="宋体" w:cs="宋体"/>
          <w:sz w:val="21"/>
        </w:rPr>
        <w:t>段，每段开头已为你写好</w:t>
      </w:r>
      <w:r>
        <w:rPr>
          <w:rFonts w:hint="default" w:ascii="Times New Roman" w:hAnsi="Times New Roman" w:eastAsia="Times New Roman" w:cs="Times New Roman"/>
          <w:sz w:val="21"/>
        </w:rPr>
        <w:t>;</w:t>
      </w:r>
    </w:p>
    <w:p>
      <w:pPr>
        <w:autoSpaceDE w:val="0"/>
        <w:autoSpaceDN w:val="0"/>
        <w:snapToGrid w:val="0"/>
        <w:spacing w:before="57" w:after="0" w:line="240" w:lineRule="auto"/>
        <w:ind w:left="171" w:right="0" w:firstLine="0"/>
        <w:jc w:val="left"/>
        <w:textAlignment w:val="auto"/>
        <w:rPr>
          <w:rFonts w:hint="default" w:ascii="宋体" w:hAnsi="宋体" w:eastAsia="宋体" w:cs="宋体"/>
          <w:sz w:val="21"/>
        </w:rPr>
      </w:pPr>
      <w:r>
        <w:rPr>
          <w:rFonts w:hint="default" w:ascii="Times New Roman" w:hAnsi="Times New Roman" w:eastAsia="Times New Roman" w:cs="Times New Roman"/>
          <w:sz w:val="21"/>
        </w:rPr>
        <w:t>4.</w:t>
      </w:r>
      <w:r>
        <w:rPr>
          <w:rFonts w:hint="default" w:ascii="宋体" w:hAnsi="宋体" w:eastAsia="宋体" w:cs="宋体"/>
          <w:sz w:val="21"/>
        </w:rPr>
        <w:t>续写完成后</w:t>
      </w:r>
      <w:r>
        <w:rPr>
          <w:rFonts w:hint="default" w:ascii="Times New Roman" w:hAnsi="Times New Roman" w:eastAsia="Times New Roman" w:cs="Times New Roman"/>
          <w:sz w:val="21"/>
        </w:rPr>
        <w:t xml:space="preserve">, </w:t>
      </w:r>
      <w:r>
        <w:rPr>
          <w:rFonts w:hint="default" w:ascii="宋体" w:hAnsi="宋体" w:eastAsia="宋体" w:cs="宋体"/>
          <w:sz w:val="21"/>
        </w:rPr>
        <w:t>请用下划线标出你所使用的关键词语。</w:t>
      </w:r>
    </w:p>
    <w:p>
      <w:pPr>
        <w:autoSpaceDE w:val="0"/>
        <w:autoSpaceDN w:val="0"/>
        <w:snapToGrid w:val="0"/>
        <w:spacing w:before="71" w:after="0" w:line="240" w:lineRule="auto"/>
        <w:ind w:left="171"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Paragraph 1:</w:t>
      </w:r>
    </w:p>
    <w:p>
      <w:pPr>
        <w:autoSpaceDE w:val="0"/>
        <w:autoSpaceDN w:val="0"/>
        <w:snapToGrid w:val="0"/>
        <w:spacing w:before="71" w:after="0" w:line="310" w:lineRule="auto"/>
        <w:ind w:left="171" w:right="197"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Suddenl</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 Jim went ahead of</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Tim. </w:t>
      </w:r>
      <w:r>
        <w:rPr>
          <w:rFonts w:hint="default" w:ascii="Times New Roman" w:hAnsi="Times New Roman" w:eastAsia="Times New Roman" w:cs="Times New Roman"/>
          <w:spacing w:val="-1"/>
          <w:sz w:val="21"/>
        </w:rPr>
        <w:t>__</w:t>
      </w:r>
      <w:r>
        <w:rPr>
          <w:rFonts w:hint="default" w:ascii="Times New Roman" w:hAnsi="Times New Roman" w:eastAsia="Times New Roman" w:cs="Times New Roman"/>
          <w:sz w:val="21"/>
        </w:rPr>
        <w:t>____________________________________________________________________________________</w:t>
      </w:r>
    </w:p>
    <w:p>
      <w:pPr>
        <w:autoSpaceDE w:val="0"/>
        <w:autoSpaceDN w:val="0"/>
        <w:snapToGrid w:val="0"/>
        <w:spacing w:before="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71" w:after="0" w:line="310" w:lineRule="auto"/>
        <w:ind w:left="171" w:right="21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_______________________________________________________________________</w:t>
      </w:r>
      <w:r>
        <w:rPr>
          <w:rFonts w:hint="default" w:ascii="Times New Roman" w:hAnsi="Times New Roman" w:eastAsia="Times New Roman" w:cs="Times New Roman"/>
          <w:sz w:val="21"/>
        </w:rPr>
        <w:t>_______________ ____________________________________________________________________________________</w:t>
      </w:r>
    </w:p>
    <w:p>
      <w:pPr>
        <w:autoSpaceDE w:val="0"/>
        <w:autoSpaceDN w:val="0"/>
        <w:snapToGrid w:val="0"/>
        <w:spacing w:before="0" w:after="0" w:line="240" w:lineRule="auto"/>
        <w:ind w:left="171"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Paragraph 2:</w:t>
      </w:r>
    </w:p>
    <w:p>
      <w:pPr>
        <w:autoSpaceDE w:val="0"/>
        <w:autoSpaceDN w:val="0"/>
        <w:snapToGrid w:val="0"/>
        <w:spacing w:before="71" w:after="0" w:line="310" w:lineRule="auto"/>
        <w:ind w:left="171" w:right="197"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Jim</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 xml:space="preserve">s mother came to Tim and praised him for his hard work. </w:t>
      </w:r>
      <w:r>
        <w:rPr>
          <w:rFonts w:hint="default" w:ascii="Times New Roman" w:hAnsi="Times New Roman" w:eastAsia="Times New Roman" w:cs="Times New Roman"/>
          <w:spacing w:val="-1"/>
          <w:sz w:val="21"/>
        </w:rPr>
        <w:t>__</w:t>
      </w:r>
      <w:r>
        <w:rPr>
          <w:rFonts w:hint="default" w:ascii="Times New Roman" w:hAnsi="Times New Roman" w:eastAsia="Times New Roman" w:cs="Times New Roman"/>
          <w:sz w:val="21"/>
        </w:rPr>
        <w:t>____________________________________________________________________________________</w:t>
      </w:r>
    </w:p>
    <w:p>
      <w:pPr>
        <w:autoSpaceDE w:val="0"/>
        <w:autoSpaceDN w:val="0"/>
        <w:snapToGrid w:val="0"/>
        <w:spacing w:before="0" w:after="0" w:line="240" w:lineRule="auto"/>
        <w:ind w:left="171"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w:t>
      </w:r>
    </w:p>
    <w:p>
      <w:pPr>
        <w:autoSpaceDE w:val="0"/>
        <w:autoSpaceDN w:val="0"/>
        <w:snapToGrid w:val="0"/>
        <w:spacing w:before="71" w:after="0" w:line="310" w:lineRule="auto"/>
        <w:ind w:left="171" w:right="21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_______________________________________________________________________</w:t>
      </w:r>
      <w:r>
        <w:rPr>
          <w:rFonts w:hint="default" w:ascii="Times New Roman" w:hAnsi="Times New Roman" w:eastAsia="Times New Roman" w:cs="Times New Roman"/>
          <w:sz w:val="21"/>
        </w:rPr>
        <w:t>_______________ _____________________________________________________________________________________</w:t>
      </w:r>
    </w:p>
    <w:p>
      <w:pPr>
        <w:autoSpaceDE w:val="0"/>
        <w:autoSpaceDN w:val="0"/>
        <w:snapToGrid w:val="0"/>
        <w:spacing w:before="825" w:after="0" w:line="240" w:lineRule="auto"/>
        <w:ind w:left="2602" w:right="0" w:firstLine="0"/>
        <w:jc w:val="left"/>
        <w:textAlignment w:val="auto"/>
        <w:rPr>
          <w:rFonts w:hint="default" w:ascii="宋体" w:hAnsi="宋体" w:eastAsia="宋体" w:cs="宋体"/>
          <w:sz w:val="18"/>
        </w:rPr>
        <w:sectPr>
          <w:headerReference r:id="rId4" w:type="default"/>
          <w:footerReference r:id="rId5" w:type="default"/>
          <w:footnotePr>
            <w:numStart w:val="0"/>
          </w:footnotePr>
          <w:endnotePr>
            <w:numFmt w:val="decimal"/>
            <w:numStart w:val="0"/>
          </w:endnotePr>
          <w:pgSz w:w="10431" w:h="14740"/>
          <w:pgMar w:top="508" w:right="508" w:bottom="508" w:left="508" w:header="0" w:footer="0" w:gutter="0"/>
          <w:pgNumType w:fmt="decimal"/>
          <w:cols w:space="708" w:num="1"/>
        </w:sectPr>
      </w:pPr>
      <w:r>
        <w:rPr>
          <w:rFonts w:hint="default" w:ascii="宋体" w:hAnsi="宋体" w:eastAsia="宋体" w:cs="宋体"/>
          <w:sz w:val="18"/>
        </w:rPr>
        <w:t>高二英语学科试题</w:t>
      </w:r>
      <w:r>
        <w:rPr>
          <w:rFonts w:hint="default" w:ascii="宋体" w:hAnsi="宋体" w:eastAsia="宋体" w:cs="宋体"/>
          <w:spacing w:val="135"/>
          <w:sz w:val="18"/>
        </w:rPr>
        <w:t xml:space="preserve"> </w:t>
      </w:r>
      <w:r>
        <w:rPr>
          <w:rFonts w:hint="default" w:ascii="宋体" w:hAnsi="宋体" w:eastAsia="宋体" w:cs="宋体"/>
          <w:spacing w:val="23"/>
          <w:sz w:val="18"/>
        </w:rPr>
        <w:t>第</w:t>
      </w:r>
      <w:r>
        <w:rPr>
          <w:rFonts w:hint="default" w:ascii="Calibri" w:hAnsi="Calibri" w:eastAsia="Calibri" w:cs="Calibri"/>
          <w:sz w:val="18"/>
        </w:rPr>
        <w:t>9</w:t>
      </w:r>
      <w:r>
        <w:rPr>
          <w:rFonts w:hint="default" w:ascii="宋体" w:hAnsi="宋体" w:eastAsia="宋体" w:cs="宋体"/>
          <w:sz w:val="18"/>
        </w:rPr>
        <w:t>页（</w:t>
      </w:r>
      <w:r>
        <w:rPr>
          <w:rFonts w:hint="default" w:ascii="宋体" w:hAnsi="宋体" w:eastAsia="宋体" w:cs="宋体"/>
          <w:spacing w:val="23"/>
          <w:sz w:val="18"/>
        </w:rPr>
        <w:t>共</w:t>
      </w:r>
      <w:r>
        <w:rPr>
          <w:rFonts w:hint="default" w:ascii="Calibri" w:hAnsi="Calibri" w:eastAsia="Calibri" w:cs="Calibri"/>
          <w:sz w:val="18"/>
        </w:rPr>
        <w:t>9</w:t>
      </w:r>
      <w:r>
        <w:rPr>
          <w:rFonts w:hint="default" w:ascii="Calibri" w:hAnsi="Calibri" w:eastAsia="Calibri" w:cs="Calibri"/>
          <w:spacing w:val="-22"/>
          <w:sz w:val="18"/>
        </w:rPr>
        <w:t xml:space="preserve"> </w:t>
      </w:r>
      <w:r>
        <w:rPr>
          <w:rFonts w:hint="default" w:ascii="宋体" w:hAnsi="宋体" w:eastAsia="宋体" w:cs="宋体"/>
          <w:sz w:val="18"/>
        </w:rPr>
        <w:t>页）</w:t>
      </w:r>
    </w:p>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019"/>
        <w:tab w:val="clear" w:pos="4153"/>
      </w:tabs>
      <w:rPr>
        <w:rFonts w:hint="eastAsia" w:eastAsia="宋体"/>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decimal"/>
      <w:lvlText w:val="%1."/>
      <w:lvlJc w:val="left"/>
      <w:pPr>
        <w:tabs>
          <w:tab w:val="left" w:pos="692"/>
        </w:tabs>
        <w:autoSpaceDE w:val="0"/>
        <w:autoSpaceDN w:val="0"/>
        <w:ind w:left="692" w:hanging="36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
    <w:nsid w:val="00000003"/>
    <w:multiLevelType w:val="multilevel"/>
    <w:tmpl w:val="00000003"/>
    <w:lvl w:ilvl="0" w:tentative="0">
      <w:start w:val="3"/>
      <w:numFmt w:val="decimal"/>
      <w:lvlText w:val="%1."/>
      <w:lvlJc w:val="left"/>
      <w:pPr>
        <w:tabs>
          <w:tab w:val="left" w:pos="378"/>
        </w:tabs>
        <w:autoSpaceDE w:val="0"/>
        <w:autoSpaceDN w:val="0"/>
        <w:ind w:left="378" w:hanging="206"/>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
    <w:nsid w:val="00000005"/>
    <w:multiLevelType w:val="multilevel"/>
    <w:tmpl w:val="00000005"/>
    <w:lvl w:ilvl="0" w:tentative="0">
      <w:start w:val="1"/>
      <w:numFmt w:val="upperLetter"/>
      <w:lvlText w:val="%1."/>
      <w:lvlJc w:val="left"/>
      <w:pPr>
        <w:tabs>
          <w:tab w:val="left" w:pos="637"/>
        </w:tabs>
        <w:autoSpaceDE w:val="0"/>
        <w:autoSpaceDN w:val="0"/>
        <w:ind w:left="637" w:hanging="254"/>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3">
    <w:nsid w:val="0000000F"/>
    <w:multiLevelType w:val="multilevel"/>
    <w:tmpl w:val="0000000F"/>
    <w:lvl w:ilvl="0" w:tentative="0">
      <w:start w:val="1"/>
      <w:numFmt w:val="upperLetter"/>
      <w:lvlText w:val="%1."/>
      <w:lvlJc w:val="left"/>
      <w:pPr>
        <w:tabs>
          <w:tab w:val="left" w:pos="634"/>
        </w:tabs>
        <w:autoSpaceDE w:val="0"/>
        <w:autoSpaceDN w:val="0"/>
        <w:ind w:left="634" w:hanging="25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4">
    <w:nsid w:val="00000012"/>
    <w:multiLevelType w:val="multilevel"/>
    <w:tmpl w:val="00000012"/>
    <w:lvl w:ilvl="0" w:tentative="0">
      <w:start w:val="14"/>
      <w:numFmt w:val="decimalZero"/>
      <w:lvlText w:val="%1."/>
      <w:lvlJc w:val="left"/>
      <w:pPr>
        <w:tabs>
          <w:tab w:val="left" w:pos="483"/>
        </w:tabs>
        <w:autoSpaceDE w:val="0"/>
        <w:autoSpaceDN w:val="0"/>
        <w:ind w:left="483" w:hanging="31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5">
    <w:nsid w:val="00000013"/>
    <w:multiLevelType w:val="multilevel"/>
    <w:tmpl w:val="00000013"/>
    <w:lvl w:ilvl="0" w:tentative="0">
      <w:start w:val="1"/>
      <w:numFmt w:val="upperLetter"/>
      <w:lvlText w:val="%1."/>
      <w:lvlJc w:val="left"/>
      <w:pPr>
        <w:tabs>
          <w:tab w:val="left" w:pos="637"/>
        </w:tabs>
        <w:autoSpaceDE w:val="0"/>
        <w:autoSpaceDN w:val="0"/>
        <w:ind w:left="637" w:hanging="254"/>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6">
    <w:nsid w:val="00000017"/>
    <w:multiLevelType w:val="multilevel"/>
    <w:tmpl w:val="00000017"/>
    <w:lvl w:ilvl="0" w:tentative="0">
      <w:start w:val="1"/>
      <w:numFmt w:val="upperLetter"/>
      <w:lvlText w:val="%1."/>
      <w:lvlJc w:val="left"/>
      <w:pPr>
        <w:tabs>
          <w:tab w:val="left" w:pos="637"/>
        </w:tabs>
        <w:autoSpaceDE w:val="0"/>
        <w:autoSpaceDN w:val="0"/>
        <w:ind w:left="637" w:hanging="254"/>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7">
    <w:nsid w:val="0000001A"/>
    <w:multiLevelType w:val="multilevel"/>
    <w:tmpl w:val="0000001A"/>
    <w:lvl w:ilvl="0" w:tentative="0">
      <w:start w:val="1"/>
      <w:numFmt w:val="upperLetter"/>
      <w:lvlText w:val="%1."/>
      <w:lvlJc w:val="left"/>
      <w:pPr>
        <w:tabs>
          <w:tab w:val="left" w:pos="634"/>
        </w:tabs>
        <w:autoSpaceDE w:val="0"/>
        <w:autoSpaceDN w:val="0"/>
        <w:ind w:left="634" w:hanging="25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8">
    <w:nsid w:val="0000001C"/>
    <w:multiLevelType w:val="multilevel"/>
    <w:tmpl w:val="0000001C"/>
    <w:lvl w:ilvl="0" w:tentative="0">
      <w:start w:val="21"/>
      <w:numFmt w:val="decimalZero"/>
      <w:lvlText w:val="%1."/>
      <w:lvlJc w:val="left"/>
      <w:pPr>
        <w:tabs>
          <w:tab w:val="left" w:pos="483"/>
        </w:tabs>
        <w:autoSpaceDE w:val="0"/>
        <w:autoSpaceDN w:val="0"/>
        <w:ind w:left="483" w:hanging="31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9">
    <w:nsid w:val="0000002C"/>
    <w:multiLevelType w:val="multilevel"/>
    <w:tmpl w:val="0000002C"/>
    <w:lvl w:ilvl="0" w:tentative="0">
      <w:start w:val="32"/>
      <w:numFmt w:val="decimal"/>
      <w:lvlText w:val="%1."/>
      <w:lvlJc w:val="left"/>
      <w:pPr>
        <w:tabs>
          <w:tab w:val="left" w:pos="483"/>
        </w:tabs>
        <w:autoSpaceDE w:val="0"/>
        <w:autoSpaceDN w:val="0"/>
        <w:ind w:left="483" w:hanging="31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0">
    <w:nsid w:val="0000003C"/>
    <w:multiLevelType w:val="multilevel"/>
    <w:tmpl w:val="0000003C"/>
    <w:lvl w:ilvl="0" w:tentative="0">
      <w:start w:val="1"/>
      <w:numFmt w:val="decimal"/>
      <w:lvlText w:val="%1."/>
      <w:lvlJc w:val="left"/>
      <w:pPr>
        <w:tabs>
          <w:tab w:val="left" w:pos="802"/>
        </w:tabs>
        <w:autoSpaceDE w:val="0"/>
        <w:autoSpaceDN w:val="0"/>
        <w:ind w:left="802" w:hanging="26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compressPunctuation"/>
  <w:hdrShapeDefaults>
    <o:shapelayout v:ext="edit">
      <o:idmap v:ext="edit" data="2"/>
    </o:shapelayout>
  </w:hdrShapeDefaults>
  <w:footnotePr>
    <w:numStart w:val="0"/>
  </w:footnotePr>
  <w:endnotePr>
    <w:numFmt w:val="decimal"/>
    <w:numStart w:val="0"/>
  </w:endnotePr>
  <w:compat>
    <w:balanceSingleByteDoubleByteWidth/>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5B6B30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color w:val="000000"/>
      <w:spacing w:val="0"/>
      <w:w w:val="100"/>
      <w:position w:val="0"/>
      <w:sz w:val="24"/>
      <w:highlight w:val="none"/>
      <w:u w:val="none"/>
      <w:vertAlign w:val="baseline"/>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pPr>
    <w:rPr>
      <w:rFonts w:eastAsia="宋体"/>
      <w:color w:val="auto"/>
      <w:sz w:val="18"/>
      <w:szCs w:val="18"/>
      <w:lang w:eastAsia="zh-CN"/>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jc w:val="center"/>
    </w:pPr>
    <w:rPr>
      <w:rFonts w:eastAsia="宋体"/>
      <w:color w:val="auto"/>
      <w:sz w:val="18"/>
      <w:szCs w:val="18"/>
      <w:lang w:eastAsia="zh-CN"/>
    </w:rPr>
  </w:style>
  <w:style w:type="character" w:customStyle="1" w:styleId="6">
    <w:name w:val="页眉 Char"/>
    <w:link w:val="3"/>
    <w:semiHidden/>
    <w:uiPriority w:val="99"/>
    <w:rPr>
      <w:rFonts w:eastAsia="宋体"/>
      <w:color w:val="auto"/>
      <w:sz w:val="18"/>
      <w:szCs w:val="18"/>
      <w:lang w:eastAsia="zh-CN"/>
    </w:rPr>
  </w:style>
  <w:style w:type="character" w:customStyle="1" w:styleId="7">
    <w:name w:val="页脚 Char"/>
    <w:link w:val="2"/>
    <w:semiHidden/>
    <w:uiPriority w:val="99"/>
    <w:rPr>
      <w:rFonts w:eastAsia="宋体"/>
      <w:color w:val="auto"/>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2022-11-05T13:12:37Z</dcterms:created>
  <dc:creator>24147</dc:creator>
  <cp:lastModifiedBy>24147</cp:lastModifiedBy>
  <dcterms:modified xsi:type="dcterms:W3CDTF">2022-11-05T13:16:00Z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