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8"/>
        <w:ind w:left="0"/>
        <w:rPr>
          <w:sz w:val="27"/>
        </w:rPr>
      </w:pPr>
    </w:p>
    <w:p>
      <w:pPr>
        <w:pStyle w:val="2"/>
        <w:spacing w:before="62"/>
        <w:ind w:right="85"/>
        <w:jc w:val="center"/>
      </w:pPr>
      <w:r>
        <w:t>高三年级 英语试题</w:t>
      </w:r>
    </w:p>
    <w:p>
      <w:pPr>
        <w:pStyle w:val="4"/>
        <w:spacing w:before="12"/>
        <w:ind w:left="0"/>
        <w:rPr>
          <w:rFonts w:ascii="宋体"/>
          <w:b/>
          <w:sz w:val="10"/>
        </w:rPr>
      </w:pPr>
    </w:p>
    <w:p>
      <w:pPr>
        <w:spacing w:after="0"/>
        <w:rPr>
          <w:rFonts w:ascii="宋体"/>
          <w:sz w:val="10"/>
        </w:rPr>
        <w:sectPr>
          <w:footerReference r:id="rId3" w:type="default"/>
          <w:type w:val="continuous"/>
          <w:pgSz w:w="11860" w:h="16790"/>
          <w:pgMar w:top="1600" w:right="1260" w:bottom="760" w:left="1340" w:header="720" w:footer="574" w:gutter="0"/>
          <w:pgNumType w:start="1"/>
        </w:sectPr>
      </w:pPr>
    </w:p>
    <w:p>
      <w:pPr>
        <w:pStyle w:val="4"/>
        <w:ind w:left="0"/>
        <w:rPr>
          <w:rFonts w:ascii="宋体"/>
          <w:b/>
          <w:sz w:val="20"/>
        </w:rPr>
      </w:pPr>
    </w:p>
    <w:p>
      <w:pPr>
        <w:pStyle w:val="3"/>
        <w:spacing w:before="145"/>
      </w:pPr>
      <w:r>
        <w:t>考生须知：</w:t>
      </w:r>
    </w:p>
    <w:p>
      <w:pPr>
        <w:spacing w:before="66"/>
        <w:ind w:left="100" w:right="0" w:firstLine="0"/>
        <w:jc w:val="left"/>
        <w:rPr>
          <w:rFonts w:hint="eastAsia" w:ascii="黑体" w:eastAsia="黑体"/>
          <w:sz w:val="24"/>
        </w:rPr>
      </w:pPr>
      <w:r>
        <w:br w:type="column"/>
      </w:r>
      <w:r>
        <w:rPr>
          <w:rFonts w:hint="eastAsia" w:ascii="黑体" w:eastAsia="黑体"/>
          <w:sz w:val="24"/>
        </w:rPr>
        <w:t>命题： 杭州市富阳二中</w:t>
      </w:r>
    </w:p>
    <w:p>
      <w:pPr>
        <w:spacing w:after="0"/>
        <w:jc w:val="left"/>
        <w:rPr>
          <w:rFonts w:hint="eastAsia" w:ascii="黑体" w:eastAsia="黑体"/>
          <w:sz w:val="24"/>
        </w:rPr>
        <w:sectPr>
          <w:type w:val="continuous"/>
          <w:pgSz w:w="11860" w:h="16790"/>
          <w:pgMar w:top="1600" w:right="1260" w:bottom="760" w:left="1340" w:header="720" w:footer="720" w:gutter="0"/>
          <w:cols w:equalWidth="0" w:num="2">
            <w:col w:w="1197" w:space="2029"/>
            <w:col w:w="6034"/>
          </w:cols>
        </w:sectPr>
      </w:pPr>
    </w:p>
    <w:p>
      <w:pPr>
        <w:pStyle w:val="8"/>
        <w:numPr>
          <w:ilvl w:val="0"/>
          <w:numId w:val="1"/>
        </w:numPr>
        <w:tabs>
          <w:tab w:val="left" w:pos="260"/>
        </w:tabs>
        <w:spacing w:before="4" w:after="0" w:line="240" w:lineRule="auto"/>
        <w:ind w:left="259" w:right="0" w:hanging="160"/>
        <w:jc w:val="left"/>
        <w:rPr>
          <w:rFonts w:hint="eastAsia" w:ascii="宋体" w:eastAsia="宋体"/>
          <w:sz w:val="21"/>
        </w:rPr>
      </w:pPr>
      <w:r>
        <w:rPr>
          <w:rFonts w:hint="eastAsia" w:ascii="宋体" w:eastAsia="宋体"/>
          <w:spacing w:val="-15"/>
          <w:sz w:val="21"/>
        </w:rPr>
        <w:t xml:space="preserve">本卷共 </w:t>
      </w:r>
      <w:r>
        <w:rPr>
          <w:sz w:val="21"/>
        </w:rPr>
        <w:t>8</w:t>
      </w:r>
      <w:r>
        <w:rPr>
          <w:spacing w:val="-3"/>
          <w:sz w:val="21"/>
        </w:rPr>
        <w:t xml:space="preserve"> </w:t>
      </w:r>
      <w:r>
        <w:rPr>
          <w:rFonts w:hint="eastAsia" w:ascii="宋体" w:eastAsia="宋体"/>
          <w:spacing w:val="-13"/>
          <w:sz w:val="21"/>
        </w:rPr>
        <w:t xml:space="preserve">页，满分 </w:t>
      </w:r>
      <w:r>
        <w:rPr>
          <w:sz w:val="21"/>
        </w:rPr>
        <w:t>150</w:t>
      </w:r>
      <w:r>
        <w:rPr>
          <w:spacing w:val="-3"/>
          <w:sz w:val="21"/>
        </w:rPr>
        <w:t xml:space="preserve"> </w:t>
      </w:r>
      <w:r>
        <w:rPr>
          <w:rFonts w:hint="eastAsia" w:ascii="宋体" w:eastAsia="宋体"/>
          <w:spacing w:val="-10"/>
          <w:sz w:val="21"/>
        </w:rPr>
        <w:t xml:space="preserve">分，考试时间 </w:t>
      </w:r>
      <w:r>
        <w:rPr>
          <w:sz w:val="21"/>
        </w:rPr>
        <w:t xml:space="preserve">120 </w:t>
      </w:r>
      <w:r>
        <w:rPr>
          <w:rFonts w:hint="eastAsia" w:ascii="宋体" w:eastAsia="宋体"/>
          <w:spacing w:val="-2"/>
          <w:sz w:val="21"/>
        </w:rPr>
        <w:t>分钟；</w:t>
      </w:r>
    </w:p>
    <w:p>
      <w:pPr>
        <w:pStyle w:val="8"/>
        <w:numPr>
          <w:ilvl w:val="0"/>
          <w:numId w:val="1"/>
        </w:numPr>
        <w:tabs>
          <w:tab w:val="left" w:pos="260"/>
        </w:tabs>
        <w:spacing w:before="3" w:after="0" w:line="240" w:lineRule="auto"/>
        <w:ind w:left="259" w:right="0" w:hanging="160"/>
        <w:jc w:val="left"/>
        <w:rPr>
          <w:rFonts w:hint="eastAsia" w:ascii="宋体" w:eastAsia="宋体"/>
          <w:sz w:val="21"/>
        </w:rPr>
      </w:pPr>
      <w:r>
        <w:rPr>
          <w:rFonts w:hint="eastAsia" w:ascii="宋体" w:eastAsia="宋体"/>
          <w:spacing w:val="-3"/>
          <w:sz w:val="21"/>
        </w:rPr>
        <w:t>答题前，在答题卷指定区域填写班级、姓名、考场号、座位号及准考证号；</w:t>
      </w:r>
    </w:p>
    <w:p>
      <w:pPr>
        <w:pStyle w:val="8"/>
        <w:numPr>
          <w:ilvl w:val="0"/>
          <w:numId w:val="1"/>
        </w:numPr>
        <w:tabs>
          <w:tab w:val="left" w:pos="260"/>
        </w:tabs>
        <w:spacing w:before="4" w:after="0" w:line="240" w:lineRule="auto"/>
        <w:ind w:left="259" w:right="0" w:hanging="160"/>
        <w:jc w:val="left"/>
        <w:rPr>
          <w:rFonts w:hint="eastAsia" w:ascii="宋体" w:eastAsia="宋体"/>
          <w:sz w:val="21"/>
        </w:rPr>
      </w:pPr>
      <w:r>
        <w:rPr>
          <w:rFonts w:hint="eastAsia" w:ascii="宋体" w:eastAsia="宋体"/>
          <w:spacing w:val="-3"/>
          <w:sz w:val="21"/>
        </w:rPr>
        <w:t>所有答案必须写在答题卷上，写在试卷上无效；</w:t>
      </w:r>
    </w:p>
    <w:p>
      <w:pPr>
        <w:pStyle w:val="8"/>
        <w:numPr>
          <w:ilvl w:val="0"/>
          <w:numId w:val="1"/>
        </w:numPr>
        <w:tabs>
          <w:tab w:val="left" w:pos="260"/>
        </w:tabs>
        <w:spacing w:before="2" w:after="0" w:line="240" w:lineRule="auto"/>
        <w:ind w:left="259" w:right="0" w:hanging="160"/>
        <w:jc w:val="left"/>
        <w:rPr>
          <w:rFonts w:hint="eastAsia" w:ascii="宋体" w:eastAsia="宋体"/>
          <w:sz w:val="21"/>
        </w:rPr>
      </w:pPr>
      <w:r>
        <w:rPr>
          <w:rFonts w:hint="eastAsia" w:ascii="宋体" w:eastAsia="宋体"/>
          <w:spacing w:val="-3"/>
          <w:sz w:val="21"/>
        </w:rPr>
        <w:t>考试结束后，只需上交答题卷。</w:t>
      </w:r>
    </w:p>
    <w:p>
      <w:pPr>
        <w:spacing w:after="0" w:line="240" w:lineRule="auto"/>
        <w:jc w:val="left"/>
        <w:rPr>
          <w:rFonts w:hint="eastAsia" w:ascii="宋体" w:eastAsia="宋体"/>
          <w:sz w:val="21"/>
        </w:rPr>
        <w:sectPr>
          <w:type w:val="continuous"/>
          <w:pgSz w:w="11860" w:h="16790"/>
          <w:pgMar w:top="1600" w:right="1260" w:bottom="760" w:left="1340" w:header="720" w:footer="720" w:gutter="0"/>
        </w:sectPr>
      </w:pPr>
    </w:p>
    <w:p>
      <w:pPr>
        <w:pStyle w:val="4"/>
        <w:spacing w:before="3"/>
        <w:ind w:left="0"/>
        <w:rPr>
          <w:rFonts w:ascii="宋体"/>
          <w:sz w:val="32"/>
        </w:rPr>
      </w:pPr>
    </w:p>
    <w:p>
      <w:pPr>
        <w:pStyle w:val="3"/>
      </w:pPr>
      <w:r>
        <w:t>第一部分：听力（</w:t>
      </w:r>
      <w:r>
        <w:rPr>
          <w:spacing w:val="-10"/>
        </w:rPr>
        <w:t xml:space="preserve">共两节，满分 </w:t>
      </w:r>
      <w:r>
        <w:rPr>
          <w:rFonts w:ascii="Times New Roman" w:eastAsia="Times New Roman"/>
        </w:rPr>
        <w:t xml:space="preserve">30 </w:t>
      </w:r>
      <w:r>
        <w:t>分）</w:t>
      </w:r>
    </w:p>
    <w:p>
      <w:pPr>
        <w:spacing w:before="4"/>
        <w:ind w:left="100" w:right="0" w:firstLine="0"/>
        <w:jc w:val="left"/>
        <w:rPr>
          <w:rFonts w:hint="eastAsia" w:ascii="宋体" w:eastAsia="宋体"/>
          <w:b/>
          <w:sz w:val="28"/>
        </w:rPr>
      </w:pPr>
      <w:r>
        <w:br w:type="column"/>
      </w:r>
      <w:r>
        <w:rPr>
          <w:rFonts w:hint="eastAsia" w:ascii="宋体" w:eastAsia="宋体"/>
          <w:b/>
          <w:sz w:val="28"/>
        </w:rPr>
        <w:t xml:space="preserve">第 </w:t>
      </w:r>
      <w:r>
        <w:rPr>
          <w:b/>
          <w:sz w:val="28"/>
        </w:rPr>
        <w:t xml:space="preserve">I </w:t>
      </w:r>
      <w:r>
        <w:rPr>
          <w:rFonts w:hint="eastAsia" w:ascii="宋体" w:eastAsia="宋体"/>
          <w:b/>
          <w:sz w:val="28"/>
        </w:rPr>
        <w:t>卷</w:t>
      </w:r>
    </w:p>
    <w:p>
      <w:pPr>
        <w:spacing w:after="0"/>
        <w:jc w:val="left"/>
        <w:rPr>
          <w:rFonts w:hint="eastAsia" w:ascii="宋体" w:eastAsia="宋体"/>
          <w:sz w:val="28"/>
        </w:rPr>
        <w:sectPr>
          <w:type w:val="continuous"/>
          <w:pgSz w:w="11860" w:h="16790"/>
          <w:pgMar w:top="1600" w:right="1260" w:bottom="760" w:left="1340" w:header="720" w:footer="720" w:gutter="0"/>
          <w:cols w:equalWidth="0" w:num="2">
            <w:col w:w="3830" w:space="251"/>
            <w:col w:w="5179"/>
          </w:cols>
        </w:sectPr>
      </w:pPr>
    </w:p>
    <w:p>
      <w:pPr>
        <w:pStyle w:val="4"/>
        <w:spacing w:before="51" w:line="288" w:lineRule="auto"/>
        <w:ind w:right="173" w:firstLine="420"/>
        <w:rPr>
          <w:rFonts w:hint="eastAsia" w:ascii="宋体" w:eastAsia="宋体"/>
        </w:rPr>
      </w:pPr>
      <w:r>
        <w:rPr>
          <w:rFonts w:hint="eastAsia" w:ascii="宋体" w:eastAsia="宋体"/>
          <w:spacing w:val="-8"/>
        </w:rPr>
        <w:t>做题时，先将答案标在试卷上。录音内容结朿后，你将有两分钟的时间将试卷上的答案转涂到</w:t>
      </w:r>
      <w:r>
        <w:rPr>
          <w:rFonts w:hint="eastAsia" w:ascii="宋体" w:eastAsia="宋体"/>
          <w:spacing w:val="-5"/>
        </w:rPr>
        <w:t>答题卡上。</w:t>
      </w:r>
    </w:p>
    <w:p>
      <w:pPr>
        <w:pStyle w:val="3"/>
        <w:spacing w:line="245" w:lineRule="exact"/>
        <w:rPr>
          <w:rFonts w:ascii="Times New Roman" w:eastAsia="Times New Roman"/>
        </w:rPr>
      </w:pPr>
      <w:r>
        <w:rPr>
          <w:spacing w:val="-1"/>
        </w:rPr>
        <w:t xml:space="preserve">第一节 </w:t>
      </w:r>
      <w:r>
        <w:rPr>
          <w:rFonts w:ascii="Times New Roman" w:eastAsia="Times New Roman"/>
          <w:spacing w:val="-4"/>
        </w:rPr>
        <w:t>(</w:t>
      </w:r>
      <w:r>
        <w:rPr>
          <w:spacing w:val="1"/>
        </w:rPr>
        <w:t xml:space="preserve">共 </w:t>
      </w:r>
      <w:r>
        <w:rPr>
          <w:rFonts w:ascii="Times New Roman" w:eastAsia="Times New Roman"/>
        </w:rPr>
        <w:t>5</w:t>
      </w:r>
      <w:r>
        <w:rPr>
          <w:rFonts w:ascii="Times New Roman" w:eastAsia="Times New Roman"/>
          <w:spacing w:val="51"/>
        </w:rPr>
        <w:t xml:space="preserve"> </w:t>
      </w:r>
      <w:r>
        <w:rPr>
          <w:spacing w:val="-1"/>
        </w:rPr>
        <w:t xml:space="preserve">小题；每小题 </w:t>
      </w:r>
      <w:r>
        <w:rPr>
          <w:rFonts w:ascii="Times New Roman" w:eastAsia="Times New Roman"/>
        </w:rPr>
        <w:t xml:space="preserve">1.5 </w:t>
      </w:r>
      <w:r>
        <w:t xml:space="preserve">分，满分 </w:t>
      </w:r>
      <w:r>
        <w:rPr>
          <w:rFonts w:ascii="Times New Roman" w:eastAsia="Times New Roman"/>
        </w:rPr>
        <w:t xml:space="preserve">7.5 </w:t>
      </w:r>
      <w:r>
        <w:t>分</w:t>
      </w:r>
      <w:r>
        <w:rPr>
          <w:rFonts w:ascii="Times New Roman" w:eastAsia="Times New Roman"/>
        </w:rPr>
        <w:t>)</w:t>
      </w:r>
    </w:p>
    <w:p>
      <w:pPr>
        <w:pStyle w:val="4"/>
        <w:spacing w:before="50" w:line="285" w:lineRule="auto"/>
        <w:ind w:right="170" w:firstLine="480"/>
        <w:jc w:val="both"/>
        <w:rPr>
          <w:rFonts w:hint="eastAsia" w:ascii="宋体" w:eastAsia="宋体"/>
        </w:rPr>
      </w:pPr>
      <w:r>
        <w:pict>
          <v:group id="_x0000_s1026" o:spid="_x0000_s1026" o:spt="203" style="position:absolute;left:0pt;margin-left:66.35pt;margin-top:49.1pt;height:49.1pt;width:426.7pt;mso-position-horizontal-relative:page;z-index:251661312;mso-width-relative:page;mso-height-relative:page;" coordorigin="1328,982" coordsize="8534,982">
            <o:lock v:ext="edit"/>
            <v:line id="_x0000_s1027" o:spid="_x0000_s1027" o:spt="20" style="position:absolute;left:1337;top:987;height:0;width:8515;" stroked="t" coordsize="21600,21600">
              <v:path arrowok="t"/>
              <v:fill focussize="0,0"/>
              <v:stroke weight="0.48pt" color="#000000"/>
              <v:imagedata o:title=""/>
              <o:lock v:ext="edit"/>
            </v:line>
            <v:line id="_x0000_s1028" o:spid="_x0000_s1028" o:spt="20" style="position:absolute;left:1332;top:982;height:973;width:0;" stroked="t" coordsize="21600,21600">
              <v:path arrowok="t"/>
              <v:fill focussize="0,0"/>
              <v:stroke weight="0.48pt" color="#000000"/>
              <v:imagedata o:title=""/>
              <o:lock v:ext="edit"/>
            </v:line>
            <v:rect id="_x0000_s1029" o:spid="_x0000_s1029" o:spt="1" style="position:absolute;left:1327;top:1954;height:10;width:10;" fillcolor="#000000" filled="t" stroked="f" coordsize="21600,21600">
              <v:path/>
              <v:fill on="t" focussize="0,0"/>
              <v:stroke on="f"/>
              <v:imagedata o:title=""/>
              <o:lock v:ext="edit"/>
            </v:rect>
            <v:line id="_x0000_s1030" o:spid="_x0000_s1030" o:spt="20" style="position:absolute;left:1337;top:1960;height:0;width:8515;" stroked="t" coordsize="21600,21600">
              <v:path arrowok="t"/>
              <v:fill focussize="0,0"/>
              <v:stroke weight="0.48pt" color="#000000"/>
              <v:imagedata o:title=""/>
              <o:lock v:ext="edit"/>
            </v:line>
            <v:line id="_x0000_s1031" o:spid="_x0000_s1031" o:spt="20" style="position:absolute;left:9857;top:982;height:973;width:0;" stroked="t" coordsize="21600,21600">
              <v:path arrowok="t"/>
              <v:fill focussize="0,0"/>
              <v:stroke weight="0.48pt" color="#000000"/>
              <v:imagedata o:title=""/>
              <o:lock v:ext="edit"/>
            </v:line>
            <v:rect id="_x0000_s1032" o:spid="_x0000_s1032" o:spt="1" style="position:absolute;left:9852;top:1954;height:10;width:10;" fillcolor="#000000" filled="t" stroked="f" coordsize="21600,21600">
              <v:path/>
              <v:fill on="t" focussize="0,0"/>
              <v:stroke on="f"/>
              <v:imagedata o:title=""/>
              <o:lock v:ext="edit"/>
            </v:rect>
            <v:shape id="_x0000_s1033" o:spid="_x0000_s1033" o:spt="202" type="#_x0000_t202" style="position:absolute;left:6985;top:1382;height:234;width:949;" filled="f" stroked="f" coordsize="21600,21600">
              <v:path/>
              <v:fill on="f" focussize="0,0"/>
              <v:stroke on="f" joinstyle="miter"/>
              <v:imagedata o:title=""/>
              <o:lock v:ext="edit"/>
              <v:textbox inset="0mm,0mm,0mm,0mm">
                <w:txbxContent>
                  <w:p>
                    <w:pPr>
                      <w:spacing w:before="0" w:line="234" w:lineRule="exact"/>
                      <w:ind w:left="0" w:right="0" w:firstLine="0"/>
                      <w:jc w:val="left"/>
                      <w:rPr>
                        <w:sz w:val="21"/>
                      </w:rPr>
                    </w:pPr>
                    <w:r>
                      <w:rPr>
                        <w:sz w:val="21"/>
                      </w:rPr>
                      <w:t>C.</w:t>
                    </w:r>
                    <w:r>
                      <w:rPr>
                        <w:spacing w:val="51"/>
                        <w:sz w:val="21"/>
                      </w:rPr>
                      <w:t xml:space="preserve"> </w:t>
                    </w:r>
                    <w:r>
                      <w:rPr>
                        <w:rFonts w:hint="eastAsia" w:ascii="宋体" w:eastAsia="宋体"/>
                        <w:sz w:val="21"/>
                      </w:rPr>
                      <w:t>￡</w:t>
                    </w:r>
                    <w:r>
                      <w:rPr>
                        <w:sz w:val="21"/>
                      </w:rPr>
                      <w:t>9.18.</w:t>
                    </w:r>
                  </w:p>
                </w:txbxContent>
              </v:textbox>
            </v:shape>
            <v:shape id="_x0000_s1034" o:spid="_x0000_s1034" o:spt="202" type="#_x0000_t202" style="position:absolute;left:4376;top:1382;height:234;width:949;" filled="f" stroked="f" coordsize="21600,21600">
              <v:path/>
              <v:fill on="f" focussize="0,0"/>
              <v:stroke on="f" joinstyle="miter"/>
              <v:imagedata o:title=""/>
              <o:lock v:ext="edit"/>
              <v:textbox inset="0mm,0mm,0mm,0mm">
                <w:txbxContent>
                  <w:p>
                    <w:pPr>
                      <w:spacing w:before="0" w:line="234" w:lineRule="exact"/>
                      <w:ind w:left="0" w:right="0" w:firstLine="0"/>
                      <w:jc w:val="left"/>
                      <w:rPr>
                        <w:sz w:val="21"/>
                      </w:rPr>
                    </w:pPr>
                    <w:r>
                      <w:rPr>
                        <w:sz w:val="21"/>
                      </w:rPr>
                      <w:t>B.</w:t>
                    </w:r>
                    <w:r>
                      <w:rPr>
                        <w:spacing w:val="51"/>
                        <w:sz w:val="21"/>
                      </w:rPr>
                      <w:t xml:space="preserve"> </w:t>
                    </w:r>
                    <w:r>
                      <w:rPr>
                        <w:rFonts w:hint="eastAsia" w:ascii="宋体" w:eastAsia="宋体"/>
                        <w:sz w:val="21"/>
                      </w:rPr>
                      <w:t>￡</w:t>
                    </w:r>
                    <w:r>
                      <w:rPr>
                        <w:sz w:val="21"/>
                      </w:rPr>
                      <w:t>9.15.</w:t>
                    </w:r>
                  </w:p>
                </w:txbxContent>
              </v:textbox>
            </v:shape>
            <v:shape id="_x0000_s1035" o:spid="_x0000_s1035" o:spt="202" type="#_x0000_t202" style="position:absolute;left:1860;top:1060;height:849;width:2389;" filled="f" stroked="f" coordsize="21600,21600">
              <v:path/>
              <v:fill on="f" focussize="0,0"/>
              <v:stroke on="f" joinstyle="miter"/>
              <v:imagedata o:title=""/>
              <o:lock v:ext="edit"/>
              <v:textbox inset="0mm,0mm,0mm,0mm">
                <w:txbxContent>
                  <w:p>
                    <w:pPr>
                      <w:spacing w:before="0" w:line="247" w:lineRule="exact"/>
                      <w:ind w:left="0" w:right="0" w:firstLine="0"/>
                      <w:jc w:val="left"/>
                      <w:rPr>
                        <w:sz w:val="21"/>
                      </w:rPr>
                    </w:pPr>
                    <w:r>
                      <w:rPr>
                        <w:rFonts w:hint="eastAsia" w:ascii="宋体" w:eastAsia="宋体"/>
                        <w:sz w:val="21"/>
                      </w:rPr>
                      <w:t>例：</w:t>
                    </w:r>
                    <w:r>
                      <w:rPr>
                        <w:sz w:val="21"/>
                      </w:rPr>
                      <w:t>How much is the shirt?</w:t>
                    </w:r>
                  </w:p>
                  <w:p>
                    <w:pPr>
                      <w:spacing w:before="52"/>
                      <w:ind w:left="0" w:right="0" w:firstLine="0"/>
                      <w:jc w:val="left"/>
                      <w:rPr>
                        <w:sz w:val="21"/>
                      </w:rPr>
                    </w:pPr>
                    <w:r>
                      <w:rPr>
                        <w:sz w:val="21"/>
                      </w:rPr>
                      <w:t xml:space="preserve">A. </w:t>
                    </w:r>
                    <w:r>
                      <w:rPr>
                        <w:rFonts w:hint="eastAsia" w:ascii="宋体" w:eastAsia="宋体"/>
                        <w:sz w:val="21"/>
                      </w:rPr>
                      <w:t>￡</w:t>
                    </w:r>
                    <w:r>
                      <w:rPr>
                        <w:sz w:val="21"/>
                      </w:rPr>
                      <w:t>19.15.</w:t>
                    </w:r>
                  </w:p>
                  <w:p>
                    <w:pPr>
                      <w:spacing w:before="32" w:line="248" w:lineRule="exact"/>
                      <w:ind w:left="0" w:right="0" w:firstLine="0"/>
                      <w:jc w:val="left"/>
                      <w:rPr>
                        <w:rFonts w:hint="eastAsia" w:ascii="宋体" w:eastAsia="宋体"/>
                        <w:sz w:val="21"/>
                      </w:rPr>
                    </w:pPr>
                    <w:r>
                      <w:rPr>
                        <w:rFonts w:hint="eastAsia" w:ascii="宋体" w:eastAsia="宋体"/>
                        <w:sz w:val="21"/>
                      </w:rPr>
                      <w:t>答案是</w:t>
                    </w:r>
                    <w:r>
                      <w:rPr>
                        <w:position w:val="1"/>
                        <w:sz w:val="21"/>
                      </w:rPr>
                      <w:t>B</w:t>
                    </w:r>
                    <w:r>
                      <w:rPr>
                        <w:rFonts w:hint="eastAsia" w:ascii="宋体" w:eastAsia="宋体"/>
                        <w:sz w:val="21"/>
                      </w:rPr>
                      <w:t>。</w:t>
                    </w:r>
                  </w:p>
                </w:txbxContent>
              </v:textbox>
            </v:shape>
          </v:group>
        </w:pict>
      </w:r>
      <w:r>
        <w:rPr>
          <w:rFonts w:hint="eastAsia" w:ascii="宋体" w:eastAsia="宋体"/>
          <w:spacing w:val="2"/>
        </w:rPr>
        <w:t xml:space="preserve">听下面 </w:t>
      </w:r>
      <w:r>
        <w:rPr>
          <w:position w:val="1"/>
        </w:rPr>
        <w:t xml:space="preserve">5 </w:t>
      </w:r>
      <w:r>
        <w:rPr>
          <w:rFonts w:hint="eastAsia" w:ascii="宋体" w:eastAsia="宋体"/>
          <w:spacing w:val="-5"/>
        </w:rPr>
        <w:t xml:space="preserve">段对话。每段对话后有一个小题，从题中所给的 </w:t>
      </w:r>
      <w:r>
        <w:rPr>
          <w:position w:val="1"/>
        </w:rPr>
        <w:t>A</w:t>
      </w:r>
      <w:r>
        <w:rPr>
          <w:rFonts w:hint="eastAsia" w:ascii="宋体" w:eastAsia="宋体"/>
          <w:spacing w:val="-7"/>
        </w:rPr>
        <w:t>、</w:t>
      </w:r>
      <w:r>
        <w:rPr>
          <w:position w:val="1"/>
        </w:rPr>
        <w:t>B</w:t>
      </w:r>
      <w:r>
        <w:rPr>
          <w:rFonts w:hint="eastAsia" w:ascii="宋体" w:eastAsia="宋体"/>
          <w:spacing w:val="-8"/>
        </w:rPr>
        <w:t>、</w:t>
      </w:r>
      <w:r>
        <w:rPr>
          <w:position w:val="1"/>
        </w:rPr>
        <w:t xml:space="preserve">C </w:t>
      </w:r>
      <w:r>
        <w:rPr>
          <w:rFonts w:hint="eastAsia" w:ascii="宋体" w:eastAsia="宋体"/>
          <w:spacing w:val="-3"/>
        </w:rPr>
        <w:t>三个选项中选出最佳选项</w:t>
      </w:r>
      <w:r>
        <w:rPr>
          <w:spacing w:val="5"/>
          <w:position w:val="1"/>
        </w:rPr>
        <w:t xml:space="preserve">, </w:t>
      </w:r>
      <w:r>
        <w:rPr>
          <w:rFonts w:hint="eastAsia" w:ascii="宋体" w:eastAsia="宋体"/>
          <w:spacing w:val="-5"/>
        </w:rPr>
        <w:t xml:space="preserve">并标在试卷的相应位置。听完每段对话后，你都有 </w:t>
      </w:r>
      <w:r>
        <w:rPr>
          <w:position w:val="1"/>
        </w:rPr>
        <w:t xml:space="preserve">10 </w:t>
      </w:r>
      <w:r>
        <w:rPr>
          <w:rFonts w:hint="eastAsia" w:ascii="宋体" w:eastAsia="宋体"/>
          <w:spacing w:val="-3"/>
        </w:rPr>
        <w:t>秒钟的时间来回答有关小题和阅读下一小题。每段对话仅读一遍。</w:t>
      </w:r>
    </w:p>
    <w:p>
      <w:pPr>
        <w:pStyle w:val="4"/>
        <w:ind w:left="0"/>
        <w:rPr>
          <w:rFonts w:ascii="宋体"/>
          <w:sz w:val="20"/>
        </w:rPr>
      </w:pPr>
    </w:p>
    <w:p>
      <w:pPr>
        <w:pStyle w:val="4"/>
        <w:ind w:left="0"/>
        <w:rPr>
          <w:rFonts w:ascii="宋体"/>
          <w:sz w:val="20"/>
        </w:rPr>
      </w:pPr>
    </w:p>
    <w:p>
      <w:pPr>
        <w:pStyle w:val="4"/>
        <w:ind w:left="0"/>
        <w:rPr>
          <w:rFonts w:ascii="宋体"/>
          <w:sz w:val="20"/>
        </w:rPr>
      </w:pPr>
    </w:p>
    <w:p>
      <w:pPr>
        <w:pStyle w:val="4"/>
        <w:spacing w:before="2"/>
        <w:ind w:left="0"/>
        <w:rPr>
          <w:rFonts w:ascii="宋体"/>
          <w:sz w:val="19"/>
        </w:rPr>
      </w:pPr>
    </w:p>
    <w:p>
      <w:pPr>
        <w:pStyle w:val="8"/>
        <w:numPr>
          <w:ilvl w:val="0"/>
          <w:numId w:val="2"/>
        </w:numPr>
        <w:tabs>
          <w:tab w:val="left" w:pos="307"/>
        </w:tabs>
        <w:spacing w:before="0" w:after="0" w:line="240" w:lineRule="auto"/>
        <w:ind w:left="306" w:right="0" w:hanging="207"/>
        <w:jc w:val="left"/>
        <w:rPr>
          <w:sz w:val="21"/>
        </w:rPr>
      </w:pPr>
      <w:r>
        <w:rPr>
          <w:sz w:val="21"/>
        </w:rPr>
        <w:t>Why did the man get a new</w:t>
      </w:r>
      <w:r>
        <w:rPr>
          <w:spacing w:val="-7"/>
          <w:sz w:val="21"/>
        </w:rPr>
        <w:t xml:space="preserve"> </w:t>
      </w:r>
      <w:r>
        <w:rPr>
          <w:sz w:val="21"/>
        </w:rPr>
        <w:t>phone?</w:t>
      </w:r>
    </w:p>
    <w:p>
      <w:pPr>
        <w:pStyle w:val="8"/>
        <w:numPr>
          <w:ilvl w:val="1"/>
          <w:numId w:val="2"/>
        </w:numPr>
        <w:tabs>
          <w:tab w:val="left" w:pos="672"/>
        </w:tabs>
        <w:spacing w:before="78" w:after="0" w:line="240" w:lineRule="auto"/>
        <w:ind w:left="671" w:right="0" w:hanging="258"/>
        <w:jc w:val="left"/>
        <w:rPr>
          <w:sz w:val="21"/>
        </w:rPr>
      </w:pPr>
      <w:r>
        <w:rPr>
          <w:sz w:val="21"/>
        </w:rPr>
        <w:t>His old one was</w:t>
      </w:r>
      <w:r>
        <w:rPr>
          <w:spacing w:val="-4"/>
          <w:sz w:val="21"/>
        </w:rPr>
        <w:t xml:space="preserve"> </w:t>
      </w:r>
      <w:r>
        <w:rPr>
          <w:sz w:val="21"/>
        </w:rPr>
        <w:t>broken.</w:t>
      </w:r>
    </w:p>
    <w:p>
      <w:pPr>
        <w:pStyle w:val="8"/>
        <w:numPr>
          <w:ilvl w:val="1"/>
          <w:numId w:val="2"/>
        </w:numPr>
        <w:tabs>
          <w:tab w:val="left" w:pos="660"/>
        </w:tabs>
        <w:spacing w:before="78" w:after="0" w:line="240" w:lineRule="auto"/>
        <w:ind w:left="659" w:right="0" w:hanging="246"/>
        <w:jc w:val="left"/>
        <w:rPr>
          <w:sz w:val="21"/>
        </w:rPr>
      </w:pPr>
      <w:r>
        <w:rPr>
          <w:sz w:val="21"/>
        </w:rPr>
        <w:t>He wanted to take good</w:t>
      </w:r>
      <w:r>
        <w:rPr>
          <w:spacing w:val="-4"/>
          <w:sz w:val="21"/>
        </w:rPr>
        <w:t xml:space="preserve"> </w:t>
      </w:r>
      <w:r>
        <w:rPr>
          <w:sz w:val="21"/>
        </w:rPr>
        <w:t>photos.</w:t>
      </w:r>
    </w:p>
    <w:p>
      <w:pPr>
        <w:pStyle w:val="8"/>
        <w:numPr>
          <w:ilvl w:val="1"/>
          <w:numId w:val="2"/>
        </w:numPr>
        <w:tabs>
          <w:tab w:val="left" w:pos="660"/>
        </w:tabs>
        <w:spacing w:before="80" w:after="0" w:line="240" w:lineRule="auto"/>
        <w:ind w:left="659" w:right="0" w:hanging="246"/>
        <w:jc w:val="left"/>
        <w:rPr>
          <w:sz w:val="21"/>
        </w:rPr>
      </w:pPr>
      <w:r>
        <w:rPr>
          <w:sz w:val="21"/>
        </w:rPr>
        <w:t>He gave his old one to his</w:t>
      </w:r>
      <w:r>
        <w:rPr>
          <w:spacing w:val="-3"/>
          <w:sz w:val="21"/>
        </w:rPr>
        <w:t xml:space="preserve"> nephew.</w:t>
      </w:r>
    </w:p>
    <w:p>
      <w:pPr>
        <w:pStyle w:val="8"/>
        <w:numPr>
          <w:ilvl w:val="0"/>
          <w:numId w:val="2"/>
        </w:numPr>
        <w:tabs>
          <w:tab w:val="left" w:pos="312"/>
        </w:tabs>
        <w:spacing w:before="77" w:after="0" w:line="240" w:lineRule="auto"/>
        <w:ind w:left="311" w:right="0" w:hanging="212"/>
        <w:jc w:val="left"/>
        <w:rPr>
          <w:sz w:val="21"/>
        </w:rPr>
      </w:pPr>
      <w:r>
        <w:rPr>
          <w:sz w:val="21"/>
        </w:rPr>
        <w:t>What is the woman best</w:t>
      </w:r>
      <w:r>
        <w:rPr>
          <w:spacing w:val="-9"/>
          <w:sz w:val="21"/>
        </w:rPr>
        <w:t xml:space="preserve"> </w:t>
      </w:r>
      <w:r>
        <w:rPr>
          <w:sz w:val="21"/>
        </w:rPr>
        <w:t>at?</w:t>
      </w:r>
    </w:p>
    <w:p>
      <w:pPr>
        <w:pStyle w:val="4"/>
        <w:tabs>
          <w:tab w:val="left" w:pos="3444"/>
          <w:tab w:val="left" w:pos="5782"/>
        </w:tabs>
        <w:spacing w:before="78"/>
        <w:ind w:left="414"/>
      </w:pPr>
      <w:r>
        <w:t>A.</w:t>
      </w:r>
      <w:r>
        <w:rPr>
          <w:spacing w:val="-3"/>
        </w:rPr>
        <w:t xml:space="preserve"> </w:t>
      </w:r>
      <w:r>
        <w:t>Cooking.</w:t>
      </w:r>
      <w:r>
        <w:tab/>
      </w:r>
      <w:r>
        <w:t>B.</w:t>
      </w:r>
      <w:r>
        <w:rPr>
          <w:spacing w:val="-3"/>
        </w:rPr>
        <w:t xml:space="preserve"> </w:t>
      </w:r>
      <w:r>
        <w:t>Gardening.</w:t>
      </w:r>
      <w:r>
        <w:tab/>
      </w:r>
      <w:r>
        <w:t>C. Doing</w:t>
      </w:r>
      <w:r>
        <w:rPr>
          <w:spacing w:val="-3"/>
        </w:rPr>
        <w:t xml:space="preserve"> </w:t>
      </w:r>
      <w:r>
        <w:t>magic.</w:t>
      </w:r>
    </w:p>
    <w:p>
      <w:pPr>
        <w:pStyle w:val="8"/>
        <w:numPr>
          <w:ilvl w:val="0"/>
          <w:numId w:val="2"/>
        </w:numPr>
        <w:tabs>
          <w:tab w:val="left" w:pos="307"/>
        </w:tabs>
        <w:spacing w:before="80" w:after="0" w:line="240" w:lineRule="auto"/>
        <w:ind w:left="306" w:right="0" w:hanging="207"/>
        <w:jc w:val="left"/>
        <w:rPr>
          <w:sz w:val="21"/>
        </w:rPr>
      </w:pPr>
      <w:r>
        <w:rPr>
          <w:sz w:val="21"/>
        </w:rPr>
        <w:t>What does the woman want for her</w:t>
      </w:r>
      <w:r>
        <w:rPr>
          <w:spacing w:val="-9"/>
          <w:sz w:val="21"/>
        </w:rPr>
        <w:t xml:space="preserve"> </w:t>
      </w:r>
      <w:r>
        <w:rPr>
          <w:sz w:val="21"/>
        </w:rPr>
        <w:t>birthday?</w:t>
      </w:r>
    </w:p>
    <w:p>
      <w:pPr>
        <w:pStyle w:val="4"/>
        <w:tabs>
          <w:tab w:val="left" w:pos="3489"/>
          <w:tab w:val="left" w:pos="5765"/>
        </w:tabs>
        <w:spacing w:before="61"/>
        <w:ind w:left="414"/>
      </w:pPr>
      <w:r>
        <w:t xml:space="preserve">A. </w:t>
      </w:r>
      <w:r>
        <w:rPr>
          <w:spacing w:val="-3"/>
        </w:rPr>
        <w:t xml:space="preserve">Time </w:t>
      </w:r>
      <w:r>
        <w:t>with her</w:t>
      </w:r>
      <w:r>
        <w:rPr>
          <w:spacing w:val="-6"/>
        </w:rPr>
        <w:t xml:space="preserve"> </w:t>
      </w:r>
      <w:r>
        <w:t>loved ones.</w:t>
      </w:r>
      <w:r>
        <w:tab/>
      </w:r>
      <w:r>
        <w:t>B.</w:t>
      </w:r>
      <w:r>
        <w:rPr>
          <w:spacing w:val="-2"/>
        </w:rPr>
        <w:t xml:space="preserve"> </w:t>
      </w:r>
      <w:r>
        <w:t>Something cheap.</w:t>
      </w:r>
      <w:r>
        <w:tab/>
      </w:r>
      <w:r>
        <w:t>C. A new</w:t>
      </w:r>
      <w:r>
        <w:rPr>
          <w:spacing w:val="-25"/>
        </w:rPr>
        <w:t xml:space="preserve"> </w:t>
      </w:r>
      <w:r>
        <w:rPr>
          <w:spacing w:val="-4"/>
        </w:rPr>
        <w:t>car.</w:t>
      </w:r>
    </w:p>
    <w:p>
      <w:pPr>
        <w:pStyle w:val="8"/>
        <w:numPr>
          <w:ilvl w:val="0"/>
          <w:numId w:val="2"/>
        </w:numPr>
        <w:tabs>
          <w:tab w:val="left" w:pos="312"/>
        </w:tabs>
        <w:spacing w:before="75" w:after="0" w:line="240" w:lineRule="auto"/>
        <w:ind w:left="311" w:right="0" w:hanging="212"/>
        <w:jc w:val="left"/>
        <w:rPr>
          <w:sz w:val="21"/>
        </w:rPr>
      </w:pPr>
      <w:r>
        <w:rPr>
          <w:sz w:val="21"/>
        </w:rPr>
        <w:t>What’s the probable relationship between the</w:t>
      </w:r>
      <w:r>
        <w:rPr>
          <w:spacing w:val="-4"/>
          <w:sz w:val="21"/>
        </w:rPr>
        <w:t xml:space="preserve"> </w:t>
      </w:r>
      <w:r>
        <w:rPr>
          <w:sz w:val="21"/>
        </w:rPr>
        <w:t>speakers?</w:t>
      </w:r>
    </w:p>
    <w:p>
      <w:pPr>
        <w:pStyle w:val="4"/>
        <w:tabs>
          <w:tab w:val="left" w:pos="3472"/>
          <w:tab w:val="left" w:pos="5810"/>
        </w:tabs>
        <w:spacing w:before="79"/>
        <w:ind w:left="414"/>
      </w:pPr>
      <w:r>
        <w:t>A. Bus driver</w:t>
      </w:r>
      <w:r>
        <w:rPr>
          <w:spacing w:val="-5"/>
        </w:rPr>
        <w:t xml:space="preserve"> </w:t>
      </w:r>
      <w:r>
        <w:t>and passenger.</w:t>
      </w:r>
      <w:r>
        <w:tab/>
      </w:r>
      <w:r>
        <w:t>B.</w:t>
      </w:r>
      <w:r>
        <w:rPr>
          <w:spacing w:val="-3"/>
        </w:rPr>
        <w:t xml:space="preserve"> </w:t>
      </w:r>
      <w:r>
        <w:t>Co-workers.</w:t>
      </w:r>
      <w:r>
        <w:tab/>
      </w:r>
      <w:r>
        <w:t>C. A</w:t>
      </w:r>
      <w:r>
        <w:rPr>
          <w:spacing w:val="-1"/>
        </w:rPr>
        <w:t xml:space="preserve"> </w:t>
      </w:r>
      <w:r>
        <w:t>couple.</w:t>
      </w:r>
    </w:p>
    <w:p>
      <w:pPr>
        <w:pStyle w:val="8"/>
        <w:numPr>
          <w:ilvl w:val="0"/>
          <w:numId w:val="2"/>
        </w:numPr>
        <w:tabs>
          <w:tab w:val="left" w:pos="312"/>
        </w:tabs>
        <w:spacing w:before="80" w:after="0" w:line="240" w:lineRule="auto"/>
        <w:ind w:left="311" w:right="0" w:hanging="212"/>
        <w:jc w:val="left"/>
        <w:rPr>
          <w:sz w:val="21"/>
        </w:rPr>
      </w:pPr>
      <w:r>
        <w:rPr>
          <w:sz w:val="21"/>
        </w:rPr>
        <w:t>Why is the speakers’ class size smaller this</w:t>
      </w:r>
      <w:r>
        <w:rPr>
          <w:spacing w:val="-9"/>
          <w:sz w:val="21"/>
        </w:rPr>
        <w:t xml:space="preserve"> </w:t>
      </w:r>
      <w:r>
        <w:rPr>
          <w:sz w:val="21"/>
        </w:rPr>
        <w:t>semester?</w:t>
      </w:r>
    </w:p>
    <w:p>
      <w:pPr>
        <w:pStyle w:val="8"/>
        <w:numPr>
          <w:ilvl w:val="1"/>
          <w:numId w:val="2"/>
        </w:numPr>
        <w:tabs>
          <w:tab w:val="left" w:pos="674"/>
        </w:tabs>
        <w:spacing w:before="78" w:after="0" w:line="240" w:lineRule="auto"/>
        <w:ind w:left="673" w:right="0" w:hanging="260"/>
        <w:jc w:val="left"/>
        <w:rPr>
          <w:sz w:val="21"/>
        </w:rPr>
      </w:pPr>
      <w:r>
        <w:rPr>
          <w:sz w:val="21"/>
        </w:rPr>
        <w:t>It was broken up into two</w:t>
      </w:r>
      <w:r>
        <w:rPr>
          <w:spacing w:val="-12"/>
          <w:sz w:val="21"/>
        </w:rPr>
        <w:t xml:space="preserve"> </w:t>
      </w:r>
      <w:r>
        <w:rPr>
          <w:sz w:val="21"/>
        </w:rPr>
        <w:t>classes.</w:t>
      </w:r>
    </w:p>
    <w:p>
      <w:pPr>
        <w:pStyle w:val="8"/>
        <w:numPr>
          <w:ilvl w:val="1"/>
          <w:numId w:val="2"/>
        </w:numPr>
        <w:tabs>
          <w:tab w:val="left" w:pos="662"/>
        </w:tabs>
        <w:spacing w:before="77" w:after="0" w:line="240" w:lineRule="auto"/>
        <w:ind w:left="661" w:right="0" w:hanging="248"/>
        <w:jc w:val="left"/>
        <w:rPr>
          <w:sz w:val="21"/>
        </w:rPr>
      </w:pPr>
      <w:r>
        <w:rPr>
          <w:sz w:val="21"/>
        </w:rPr>
        <w:t>Some students failed the first</w:t>
      </w:r>
      <w:r>
        <w:rPr>
          <w:spacing w:val="-3"/>
          <w:sz w:val="21"/>
        </w:rPr>
        <w:t xml:space="preserve"> </w:t>
      </w:r>
      <w:r>
        <w:rPr>
          <w:sz w:val="21"/>
        </w:rPr>
        <w:t>class.</w:t>
      </w:r>
    </w:p>
    <w:p>
      <w:pPr>
        <w:pStyle w:val="8"/>
        <w:numPr>
          <w:ilvl w:val="1"/>
          <w:numId w:val="2"/>
        </w:numPr>
        <w:tabs>
          <w:tab w:val="left" w:pos="662"/>
        </w:tabs>
        <w:spacing w:before="80" w:after="0" w:line="240" w:lineRule="auto"/>
        <w:ind w:left="661" w:right="0" w:hanging="248"/>
        <w:jc w:val="left"/>
        <w:rPr>
          <w:sz w:val="21"/>
        </w:rPr>
      </w:pPr>
      <w:r>
        <w:rPr>
          <w:sz w:val="21"/>
        </w:rPr>
        <w:t>There were too many kids last</w:t>
      </w:r>
      <w:r>
        <w:rPr>
          <w:spacing w:val="-8"/>
          <w:sz w:val="21"/>
        </w:rPr>
        <w:t xml:space="preserve"> </w:t>
      </w:r>
      <w:r>
        <w:rPr>
          <w:sz w:val="21"/>
        </w:rPr>
        <w:t>year.</w:t>
      </w:r>
    </w:p>
    <w:p>
      <w:pPr>
        <w:pStyle w:val="3"/>
        <w:spacing w:before="64"/>
        <w:rPr>
          <w:rFonts w:ascii="Times New Roman" w:eastAsia="Times New Roman"/>
        </w:rPr>
      </w:pPr>
      <w:r>
        <w:t>第二节</w:t>
      </w:r>
      <w:r>
        <w:rPr>
          <w:rFonts w:ascii="Times New Roman" w:eastAsia="Times New Roman"/>
        </w:rPr>
        <w:t>(</w:t>
      </w:r>
      <w:r>
        <w:t xml:space="preserve">共 </w:t>
      </w:r>
      <w:r>
        <w:rPr>
          <w:rFonts w:ascii="Times New Roman" w:eastAsia="Times New Roman"/>
        </w:rPr>
        <w:t xml:space="preserve">15 </w:t>
      </w:r>
      <w:r>
        <w:t xml:space="preserve">小题；每小题 </w:t>
      </w:r>
      <w:r>
        <w:rPr>
          <w:rFonts w:ascii="Times New Roman" w:eastAsia="Times New Roman"/>
        </w:rPr>
        <w:t xml:space="preserve">1.5 </w:t>
      </w:r>
      <w:r>
        <w:t xml:space="preserve">分，满分 </w:t>
      </w:r>
      <w:r>
        <w:rPr>
          <w:rFonts w:ascii="Times New Roman" w:eastAsia="Times New Roman"/>
        </w:rPr>
        <w:t xml:space="preserve">22.5 </w:t>
      </w:r>
      <w:r>
        <w:t>分</w:t>
      </w:r>
      <w:r>
        <w:rPr>
          <w:rFonts w:ascii="Times New Roman" w:eastAsia="Times New Roman"/>
        </w:rPr>
        <w:t>)</w:t>
      </w:r>
    </w:p>
    <w:p>
      <w:pPr>
        <w:pStyle w:val="4"/>
        <w:spacing w:before="50" w:line="288" w:lineRule="auto"/>
        <w:ind w:right="105" w:firstLine="420"/>
        <w:rPr>
          <w:rFonts w:hint="eastAsia" w:ascii="宋体" w:eastAsia="宋体"/>
        </w:rPr>
      </w:pPr>
      <w:r>
        <w:rPr>
          <w:rFonts w:hint="eastAsia" w:ascii="宋体" w:eastAsia="宋体"/>
        </w:rPr>
        <w:t xml:space="preserve">听下面 </w:t>
      </w:r>
      <w:r>
        <w:t xml:space="preserve">5 </w:t>
      </w:r>
      <w:r>
        <w:rPr>
          <w:rFonts w:hint="eastAsia" w:ascii="宋体" w:eastAsia="宋体"/>
        </w:rPr>
        <w:t xml:space="preserve">段对话或独白。每段对话或独白后有几个小题，从题中所给的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三个选项中选出最佳选项。听每段对话或独白前，你将有时间阅读各个小题，每小题 </w:t>
      </w:r>
      <w:r>
        <w:t xml:space="preserve">5 </w:t>
      </w:r>
      <w:r>
        <w:rPr>
          <w:rFonts w:hint="eastAsia" w:ascii="宋体" w:eastAsia="宋体"/>
        </w:rPr>
        <w:t>秒钟；听完后，各</w:t>
      </w:r>
    </w:p>
    <w:p>
      <w:pPr>
        <w:pStyle w:val="4"/>
        <w:spacing w:line="285" w:lineRule="auto"/>
        <w:ind w:left="414" w:right="4000" w:hanging="315"/>
        <w:rPr>
          <w:rFonts w:hint="eastAsia" w:ascii="宋体" w:eastAsia="宋体"/>
        </w:rPr>
      </w:pPr>
      <w:r>
        <w:rPr>
          <w:rFonts w:hint="eastAsia" w:ascii="宋体" w:eastAsia="宋体"/>
          <w:spacing w:val="1"/>
        </w:rPr>
        <w:t xml:space="preserve">小题给出 </w:t>
      </w:r>
      <w:r>
        <w:t xml:space="preserve">5 </w:t>
      </w:r>
      <w:r>
        <w:rPr>
          <w:rFonts w:hint="eastAsia" w:ascii="宋体" w:eastAsia="宋体"/>
          <w:spacing w:val="-3"/>
        </w:rPr>
        <w:t xml:space="preserve">秒钟的作答时间。每段对话或独白读两遍。听第 </w:t>
      </w:r>
      <w:r>
        <w:rPr>
          <w:spacing w:val="-3"/>
        </w:rPr>
        <w:t>6</w:t>
      </w:r>
      <w:r>
        <w:rPr>
          <w:spacing w:val="52"/>
        </w:rPr>
        <w:t xml:space="preserve"> </w:t>
      </w:r>
      <w:r>
        <w:rPr>
          <w:rFonts w:hint="eastAsia" w:ascii="宋体" w:eastAsia="宋体"/>
          <w:spacing w:val="-3"/>
        </w:rPr>
        <w:t xml:space="preserve">段材料，回答第 </w:t>
      </w:r>
      <w:r>
        <w:rPr>
          <w:spacing w:val="-3"/>
        </w:rPr>
        <w:t>6</w:t>
      </w:r>
      <w:r>
        <w:rPr>
          <w:rFonts w:hint="eastAsia" w:ascii="宋体" w:eastAsia="宋体"/>
        </w:rPr>
        <w:t>、</w:t>
      </w:r>
      <w:r>
        <w:t xml:space="preserve">7 </w:t>
      </w:r>
      <w:r>
        <w:rPr>
          <w:rFonts w:hint="eastAsia" w:ascii="宋体" w:eastAsia="宋体"/>
          <w:spacing w:val="-3"/>
        </w:rPr>
        <w:t>题。</w:t>
      </w:r>
    </w:p>
    <w:p>
      <w:pPr>
        <w:pStyle w:val="8"/>
        <w:numPr>
          <w:ilvl w:val="0"/>
          <w:numId w:val="2"/>
        </w:numPr>
        <w:tabs>
          <w:tab w:val="left" w:pos="312"/>
        </w:tabs>
        <w:spacing w:before="10" w:after="0" w:line="240" w:lineRule="auto"/>
        <w:ind w:left="311" w:right="0" w:hanging="212"/>
        <w:jc w:val="left"/>
        <w:rPr>
          <w:sz w:val="21"/>
        </w:rPr>
      </w:pPr>
      <w:r>
        <w:rPr>
          <w:sz w:val="21"/>
        </w:rPr>
        <w:t>What’s wrong with the woman’s</w:t>
      </w:r>
      <w:r>
        <w:rPr>
          <w:spacing w:val="-10"/>
          <w:sz w:val="21"/>
        </w:rPr>
        <w:t xml:space="preserve"> </w:t>
      </w:r>
      <w:r>
        <w:rPr>
          <w:sz w:val="21"/>
        </w:rPr>
        <w:t>gloves?</w:t>
      </w:r>
    </w:p>
    <w:p>
      <w:pPr>
        <w:pStyle w:val="4"/>
        <w:tabs>
          <w:tab w:val="left" w:pos="3256"/>
          <w:tab w:val="left" w:pos="5837"/>
        </w:tabs>
        <w:spacing w:before="78"/>
        <w:ind w:left="414"/>
      </w:pPr>
      <w:r>
        <w:t>A. They</w:t>
      </w:r>
      <w:r>
        <w:rPr>
          <w:spacing w:val="-5"/>
        </w:rPr>
        <w:t xml:space="preserve"> </w:t>
      </w:r>
      <w:r>
        <w:t>don’t</w:t>
      </w:r>
      <w:r>
        <w:rPr>
          <w:spacing w:val="-1"/>
        </w:rPr>
        <w:t xml:space="preserve"> </w:t>
      </w:r>
      <w:r>
        <w:t>fit.</w:t>
      </w:r>
      <w:r>
        <w:tab/>
      </w:r>
      <w:r>
        <w:t>B. They are</w:t>
      </w:r>
      <w:r>
        <w:rPr>
          <w:spacing w:val="-2"/>
        </w:rPr>
        <w:t xml:space="preserve"> </w:t>
      </w:r>
      <w:r>
        <w:t>too thin.</w:t>
      </w:r>
      <w:r>
        <w:tab/>
      </w:r>
      <w:r>
        <w:t>C. They have holes in</w:t>
      </w:r>
      <w:r>
        <w:rPr>
          <w:spacing w:val="-8"/>
        </w:rPr>
        <w:t xml:space="preserve"> </w:t>
      </w:r>
      <w:r>
        <w:t>them.</w:t>
      </w:r>
    </w:p>
    <w:p>
      <w:pPr>
        <w:pStyle w:val="8"/>
        <w:numPr>
          <w:ilvl w:val="0"/>
          <w:numId w:val="2"/>
        </w:numPr>
        <w:tabs>
          <w:tab w:val="left" w:pos="312"/>
        </w:tabs>
        <w:spacing w:before="78" w:after="0" w:line="240" w:lineRule="auto"/>
        <w:ind w:left="311" w:right="0" w:hanging="212"/>
        <w:jc w:val="left"/>
        <w:rPr>
          <w:sz w:val="21"/>
        </w:rPr>
      </w:pPr>
      <w:r>
        <w:rPr>
          <w:sz w:val="21"/>
        </w:rPr>
        <w:t>What will the speakers do</w:t>
      </w:r>
      <w:r>
        <w:rPr>
          <w:spacing w:val="-9"/>
          <w:sz w:val="21"/>
        </w:rPr>
        <w:t xml:space="preserve"> </w:t>
      </w:r>
      <w:r>
        <w:rPr>
          <w:sz w:val="21"/>
        </w:rPr>
        <w:t>first?</w:t>
      </w:r>
    </w:p>
    <w:p>
      <w:pPr>
        <w:pStyle w:val="4"/>
        <w:tabs>
          <w:tab w:val="left" w:pos="3216"/>
          <w:tab w:val="left" w:pos="5858"/>
        </w:tabs>
        <w:spacing w:before="80"/>
        <w:ind w:left="414"/>
      </w:pPr>
      <w:r>
        <w:t>A.</w:t>
      </w:r>
      <w:r>
        <w:rPr>
          <w:spacing w:val="-4"/>
        </w:rPr>
        <w:t xml:space="preserve"> </w:t>
      </w:r>
      <w:r>
        <w:t>Go skating.</w:t>
      </w:r>
      <w:r>
        <w:tab/>
      </w:r>
      <w:r>
        <w:t>B. Have</w:t>
      </w:r>
      <w:r>
        <w:rPr>
          <w:spacing w:val="-4"/>
        </w:rPr>
        <w:t xml:space="preserve"> </w:t>
      </w:r>
      <w:r>
        <w:t>a drink.</w:t>
      </w:r>
      <w:r>
        <w:tab/>
      </w:r>
      <w:r>
        <w:t>C. Buy</w:t>
      </w:r>
      <w:r>
        <w:rPr>
          <w:spacing w:val="-5"/>
        </w:rPr>
        <w:t xml:space="preserve"> </w:t>
      </w:r>
      <w:r>
        <w:t>something.</w:t>
      </w:r>
    </w:p>
    <w:p>
      <w:pPr>
        <w:pStyle w:val="4"/>
        <w:spacing w:before="64"/>
        <w:ind w:left="414"/>
        <w:rPr>
          <w:rFonts w:hint="eastAsia" w:ascii="宋体" w:eastAsia="宋体"/>
        </w:rPr>
      </w:pPr>
      <w:r>
        <w:rPr>
          <w:rFonts w:hint="eastAsia" w:ascii="宋体" w:eastAsia="宋体"/>
        </w:rPr>
        <w:t xml:space="preserve">听第 </w:t>
      </w:r>
      <w:r>
        <w:t xml:space="preserve">7 </w:t>
      </w:r>
      <w:r>
        <w:rPr>
          <w:rFonts w:hint="eastAsia" w:ascii="宋体" w:eastAsia="宋体"/>
        </w:rPr>
        <w:t xml:space="preserve">段材料，回答第 </w:t>
      </w:r>
      <w:r>
        <w:t xml:space="preserve">8 </w:t>
      </w:r>
      <w:r>
        <w:rPr>
          <w:rFonts w:hint="eastAsia" w:ascii="宋体" w:eastAsia="宋体"/>
        </w:rPr>
        <w:t xml:space="preserve">至 </w:t>
      </w:r>
      <w:r>
        <w:t xml:space="preserve">10 </w:t>
      </w:r>
      <w:r>
        <w:rPr>
          <w:rFonts w:hint="eastAsia" w:ascii="宋体" w:eastAsia="宋体"/>
        </w:rPr>
        <w:t>题。</w:t>
      </w:r>
    </w:p>
    <w:p>
      <w:pPr>
        <w:spacing w:after="0"/>
        <w:rPr>
          <w:rFonts w:hint="eastAsia" w:ascii="宋体" w:eastAsia="宋体"/>
        </w:rPr>
        <w:sectPr>
          <w:type w:val="continuous"/>
          <w:pgSz w:w="11860" w:h="16790"/>
          <w:pgMar w:top="1600" w:right="1260" w:bottom="760" w:left="1340" w:header="720" w:footer="720" w:gutter="0"/>
        </w:sectPr>
      </w:pPr>
    </w:p>
    <w:p>
      <w:pPr>
        <w:pStyle w:val="8"/>
        <w:numPr>
          <w:ilvl w:val="0"/>
          <w:numId w:val="2"/>
        </w:numPr>
        <w:tabs>
          <w:tab w:val="left" w:pos="312"/>
        </w:tabs>
        <w:spacing w:before="80" w:after="0" w:line="240" w:lineRule="auto"/>
        <w:ind w:left="311" w:right="0" w:hanging="212"/>
        <w:jc w:val="left"/>
        <w:rPr>
          <w:sz w:val="21"/>
        </w:rPr>
      </w:pPr>
      <w:r>
        <w:rPr>
          <w:sz w:val="21"/>
        </w:rPr>
        <w:t>Who is the</w:t>
      </w:r>
      <w:r>
        <w:rPr>
          <w:spacing w:val="-3"/>
          <w:sz w:val="21"/>
        </w:rPr>
        <w:t xml:space="preserve"> </w:t>
      </w:r>
      <w:r>
        <w:rPr>
          <w:sz w:val="21"/>
        </w:rPr>
        <w:t>man?</w:t>
      </w:r>
    </w:p>
    <w:p>
      <w:pPr>
        <w:pStyle w:val="4"/>
        <w:tabs>
          <w:tab w:val="left" w:pos="3036"/>
          <w:tab w:val="left" w:pos="5556"/>
        </w:tabs>
        <w:spacing w:before="80"/>
        <w:ind w:left="414"/>
      </w:pPr>
      <w:r>
        <w:t>A.</w:t>
      </w:r>
      <w:r>
        <w:rPr>
          <w:spacing w:val="-4"/>
        </w:rPr>
        <w:t xml:space="preserve"> </w:t>
      </w:r>
      <w:r>
        <w:t>A</w:t>
      </w:r>
      <w:r>
        <w:rPr>
          <w:spacing w:val="1"/>
        </w:rPr>
        <w:t xml:space="preserve"> </w:t>
      </w:r>
      <w:r>
        <w:t>doctor.</w:t>
      </w:r>
      <w:r>
        <w:tab/>
      </w:r>
      <w:r>
        <w:t>B.</w:t>
      </w:r>
      <w:r>
        <w:rPr>
          <w:spacing w:val="-2"/>
        </w:rPr>
        <w:t xml:space="preserve"> </w:t>
      </w:r>
      <w:r>
        <w:t>A</w:t>
      </w:r>
      <w:r>
        <w:rPr>
          <w:spacing w:val="1"/>
        </w:rPr>
        <w:t xml:space="preserve"> </w:t>
      </w:r>
      <w:r>
        <w:t>banker.</w:t>
      </w:r>
      <w:r>
        <w:tab/>
      </w:r>
      <w:r>
        <w:t>C. A personal</w:t>
      </w:r>
      <w:r>
        <w:rPr>
          <w:spacing w:val="-3"/>
        </w:rPr>
        <w:t xml:space="preserve"> </w:t>
      </w:r>
      <w:r>
        <w:t>trainer.</w:t>
      </w:r>
    </w:p>
    <w:p>
      <w:pPr>
        <w:pStyle w:val="8"/>
        <w:numPr>
          <w:ilvl w:val="0"/>
          <w:numId w:val="2"/>
        </w:numPr>
        <w:tabs>
          <w:tab w:val="left" w:pos="312"/>
        </w:tabs>
        <w:spacing w:before="78" w:after="0" w:line="240" w:lineRule="auto"/>
        <w:ind w:left="311" w:right="0" w:hanging="212"/>
        <w:jc w:val="left"/>
        <w:rPr>
          <w:sz w:val="21"/>
        </w:rPr>
      </w:pPr>
      <w:r>
        <w:rPr>
          <w:sz w:val="21"/>
        </w:rPr>
        <w:t>How often does the man eat</w:t>
      </w:r>
      <w:r>
        <w:rPr>
          <w:spacing w:val="-8"/>
          <w:sz w:val="21"/>
        </w:rPr>
        <w:t xml:space="preserve"> </w:t>
      </w:r>
      <w:r>
        <w:rPr>
          <w:sz w:val="21"/>
        </w:rPr>
        <w:t>meat?</w:t>
      </w:r>
    </w:p>
    <w:p>
      <w:pPr>
        <w:pStyle w:val="4"/>
        <w:tabs>
          <w:tab w:val="left" w:pos="3052"/>
          <w:tab w:val="left" w:pos="5568"/>
        </w:tabs>
        <w:spacing w:before="78"/>
        <w:ind w:left="414"/>
      </w:pPr>
      <w:r>
        <w:t>A.</w:t>
      </w:r>
      <w:r>
        <w:rPr>
          <w:spacing w:val="-3"/>
        </w:rPr>
        <w:t xml:space="preserve"> </w:t>
      </w:r>
      <w:r>
        <w:t>Every</w:t>
      </w:r>
      <w:r>
        <w:rPr>
          <w:spacing w:val="1"/>
        </w:rPr>
        <w:t xml:space="preserve"> </w:t>
      </w:r>
      <w:r>
        <w:t>day.</w:t>
      </w:r>
      <w:r>
        <w:tab/>
      </w:r>
      <w:r>
        <w:t>B. Twice</w:t>
      </w:r>
      <w:r>
        <w:rPr>
          <w:spacing w:val="-3"/>
        </w:rPr>
        <w:t xml:space="preserve"> </w:t>
      </w:r>
      <w:r>
        <w:t>a</w:t>
      </w:r>
      <w:r>
        <w:rPr>
          <w:spacing w:val="-3"/>
        </w:rPr>
        <w:t xml:space="preserve"> </w:t>
      </w:r>
      <w:r>
        <w:t>week.</w:t>
      </w:r>
      <w:r>
        <w:tab/>
      </w:r>
      <w:r>
        <w:t>C. Three times a</w:t>
      </w:r>
      <w:r>
        <w:rPr>
          <w:spacing w:val="-4"/>
        </w:rPr>
        <w:t xml:space="preserve"> </w:t>
      </w:r>
      <w:r>
        <w:t>week.</w:t>
      </w:r>
    </w:p>
    <w:p>
      <w:pPr>
        <w:pStyle w:val="8"/>
        <w:numPr>
          <w:ilvl w:val="0"/>
          <w:numId w:val="2"/>
        </w:numPr>
        <w:tabs>
          <w:tab w:val="left" w:pos="418"/>
        </w:tabs>
        <w:spacing w:before="80" w:after="0" w:line="240" w:lineRule="auto"/>
        <w:ind w:left="417" w:right="0" w:hanging="318"/>
        <w:jc w:val="left"/>
        <w:rPr>
          <w:sz w:val="21"/>
        </w:rPr>
      </w:pPr>
      <w:r>
        <w:rPr>
          <w:sz w:val="21"/>
        </w:rPr>
        <w:t>What does the woman suggest the man</w:t>
      </w:r>
      <w:r>
        <w:rPr>
          <w:spacing w:val="-7"/>
          <w:sz w:val="21"/>
        </w:rPr>
        <w:t xml:space="preserve"> </w:t>
      </w:r>
      <w:r>
        <w:rPr>
          <w:sz w:val="21"/>
        </w:rPr>
        <w:t>do?</w:t>
      </w:r>
    </w:p>
    <w:p>
      <w:pPr>
        <w:pStyle w:val="4"/>
        <w:tabs>
          <w:tab w:val="left" w:pos="3052"/>
          <w:tab w:val="left" w:pos="5580"/>
        </w:tabs>
        <w:spacing w:before="77"/>
        <w:ind w:left="414"/>
      </w:pPr>
      <w:r>
        <w:t>A. Eat no</w:t>
      </w:r>
      <w:r>
        <w:rPr>
          <w:spacing w:val="-4"/>
        </w:rPr>
        <w:t xml:space="preserve"> </w:t>
      </w:r>
      <w:r>
        <w:t>more</w:t>
      </w:r>
      <w:r>
        <w:rPr>
          <w:spacing w:val="-2"/>
        </w:rPr>
        <w:t xml:space="preserve"> </w:t>
      </w:r>
      <w:r>
        <w:t>meat.</w:t>
      </w:r>
      <w:r>
        <w:tab/>
      </w:r>
      <w:r>
        <w:t>B. Change</w:t>
      </w:r>
      <w:r>
        <w:rPr>
          <w:spacing w:val="-4"/>
        </w:rPr>
        <w:t xml:space="preserve"> </w:t>
      </w:r>
      <w:r>
        <w:t>his</w:t>
      </w:r>
      <w:r>
        <w:rPr>
          <w:spacing w:val="-1"/>
        </w:rPr>
        <w:t xml:space="preserve"> </w:t>
      </w:r>
      <w:r>
        <w:t>habits.</w:t>
      </w:r>
      <w:r>
        <w:tab/>
      </w:r>
      <w:r>
        <w:t>C. Come to see her more</w:t>
      </w:r>
      <w:r>
        <w:rPr>
          <w:spacing w:val="-7"/>
        </w:rPr>
        <w:t xml:space="preserve"> </w:t>
      </w:r>
      <w:r>
        <w:t>often.</w:t>
      </w:r>
    </w:p>
    <w:p>
      <w:pPr>
        <w:pStyle w:val="4"/>
        <w:spacing w:before="64"/>
        <w:ind w:left="414"/>
        <w:rPr>
          <w:rFonts w:hint="eastAsia" w:ascii="宋体" w:eastAsia="宋体"/>
        </w:rPr>
      </w:pPr>
      <w:r>
        <w:rPr>
          <w:rFonts w:hint="eastAsia" w:ascii="宋体" w:eastAsia="宋体"/>
          <w:spacing w:val="-17"/>
        </w:rPr>
        <w:t xml:space="preserve">听第 </w:t>
      </w:r>
      <w:r>
        <w:t xml:space="preserve">8 </w:t>
      </w:r>
      <w:r>
        <w:rPr>
          <w:rFonts w:hint="eastAsia" w:ascii="宋体" w:eastAsia="宋体"/>
          <w:spacing w:val="-10"/>
        </w:rPr>
        <w:t xml:space="preserve">段材料，回答第 </w:t>
      </w:r>
      <w:r>
        <w:rPr>
          <w:spacing w:val="-4"/>
        </w:rPr>
        <w:t>11</w:t>
      </w:r>
      <w:r>
        <w:t xml:space="preserve"> </w:t>
      </w:r>
      <w:r>
        <w:rPr>
          <w:rFonts w:hint="eastAsia" w:ascii="宋体" w:eastAsia="宋体"/>
          <w:spacing w:val="-25"/>
        </w:rPr>
        <w:t xml:space="preserve">至 </w:t>
      </w:r>
      <w:r>
        <w:t xml:space="preserve">13 </w:t>
      </w:r>
      <w:r>
        <w:rPr>
          <w:rFonts w:hint="eastAsia" w:ascii="宋体" w:eastAsia="宋体"/>
        </w:rPr>
        <w:t>题。</w:t>
      </w:r>
    </w:p>
    <w:p>
      <w:pPr>
        <w:pStyle w:val="8"/>
        <w:numPr>
          <w:ilvl w:val="0"/>
          <w:numId w:val="2"/>
        </w:numPr>
        <w:tabs>
          <w:tab w:val="left" w:pos="418"/>
        </w:tabs>
        <w:spacing w:before="67" w:after="0" w:line="240" w:lineRule="auto"/>
        <w:ind w:left="417" w:right="0" w:hanging="318"/>
        <w:jc w:val="left"/>
        <w:rPr>
          <w:sz w:val="21"/>
        </w:rPr>
      </w:pPr>
      <w:r>
        <w:rPr>
          <w:sz w:val="21"/>
        </w:rPr>
        <w:t>What will the man do next</w:t>
      </w:r>
      <w:r>
        <w:rPr>
          <w:spacing w:val="-10"/>
          <w:sz w:val="21"/>
        </w:rPr>
        <w:t xml:space="preserve"> </w:t>
      </w:r>
      <w:r>
        <w:rPr>
          <w:sz w:val="21"/>
        </w:rPr>
        <w:t>month?</w:t>
      </w:r>
    </w:p>
    <w:p>
      <w:pPr>
        <w:pStyle w:val="4"/>
        <w:tabs>
          <w:tab w:val="left" w:pos="3088"/>
          <w:tab w:val="left" w:pos="5825"/>
        </w:tabs>
        <w:spacing w:before="77"/>
        <w:ind w:left="414"/>
      </w:pPr>
      <w:r>
        <w:t>A. Find a</w:t>
      </w:r>
      <w:r>
        <w:rPr>
          <w:spacing w:val="-3"/>
        </w:rPr>
        <w:t xml:space="preserve"> </w:t>
      </w:r>
      <w:r>
        <w:t>new roommate.</w:t>
      </w:r>
      <w:r>
        <w:tab/>
      </w:r>
      <w:r>
        <w:t>B. Move out of</w:t>
      </w:r>
      <w:r>
        <w:rPr>
          <w:spacing w:val="-8"/>
        </w:rPr>
        <w:t xml:space="preserve"> </w:t>
      </w:r>
      <w:r>
        <w:t>his apartment.</w:t>
      </w:r>
      <w:r>
        <w:tab/>
      </w:r>
      <w:r>
        <w:t>C. Fix the windows and</w:t>
      </w:r>
      <w:r>
        <w:rPr>
          <w:spacing w:val="-9"/>
        </w:rPr>
        <w:t xml:space="preserve"> </w:t>
      </w:r>
      <w:r>
        <w:t>doors.</w:t>
      </w:r>
    </w:p>
    <w:p>
      <w:pPr>
        <w:pStyle w:val="8"/>
        <w:numPr>
          <w:ilvl w:val="0"/>
          <w:numId w:val="2"/>
        </w:numPr>
        <w:tabs>
          <w:tab w:val="left" w:pos="418"/>
        </w:tabs>
        <w:spacing w:before="78" w:after="0" w:line="240" w:lineRule="auto"/>
        <w:ind w:left="417" w:right="0" w:hanging="318"/>
        <w:jc w:val="left"/>
        <w:rPr>
          <w:sz w:val="21"/>
        </w:rPr>
      </w:pPr>
      <w:r>
        <w:rPr>
          <w:sz w:val="21"/>
        </w:rPr>
        <w:t>What does the woman like about the</w:t>
      </w:r>
      <w:r>
        <w:rPr>
          <w:spacing w:val="-11"/>
          <w:sz w:val="21"/>
        </w:rPr>
        <w:t xml:space="preserve"> </w:t>
      </w:r>
      <w:r>
        <w:rPr>
          <w:sz w:val="21"/>
        </w:rPr>
        <w:t>apartment?</w:t>
      </w:r>
    </w:p>
    <w:p>
      <w:pPr>
        <w:pStyle w:val="4"/>
        <w:tabs>
          <w:tab w:val="left" w:pos="3040"/>
          <w:tab w:val="left" w:pos="5772"/>
        </w:tabs>
        <w:spacing w:before="80"/>
        <w:ind w:left="414"/>
      </w:pPr>
      <w:r>
        <w:t>A.</w:t>
      </w:r>
      <w:r>
        <w:rPr>
          <w:spacing w:val="-3"/>
        </w:rPr>
        <w:t xml:space="preserve"> </w:t>
      </w:r>
      <w:r>
        <w:t>The</w:t>
      </w:r>
      <w:r>
        <w:rPr>
          <w:spacing w:val="1"/>
        </w:rPr>
        <w:t xml:space="preserve"> </w:t>
      </w:r>
      <w:r>
        <w:t>rent.</w:t>
      </w:r>
      <w:r>
        <w:tab/>
      </w:r>
      <w:r>
        <w:t>B. The</w:t>
      </w:r>
      <w:r>
        <w:rPr>
          <w:spacing w:val="1"/>
        </w:rPr>
        <w:t xml:space="preserve"> </w:t>
      </w:r>
      <w:r>
        <w:t>roof.</w:t>
      </w:r>
      <w:r>
        <w:tab/>
      </w:r>
      <w:r>
        <w:t>C. The position.</w:t>
      </w:r>
    </w:p>
    <w:p>
      <w:pPr>
        <w:pStyle w:val="8"/>
        <w:numPr>
          <w:ilvl w:val="0"/>
          <w:numId w:val="2"/>
        </w:numPr>
        <w:tabs>
          <w:tab w:val="left" w:pos="418"/>
        </w:tabs>
        <w:spacing w:before="79" w:after="0" w:line="240" w:lineRule="auto"/>
        <w:ind w:left="417" w:right="0" w:hanging="318"/>
        <w:jc w:val="left"/>
        <w:rPr>
          <w:sz w:val="21"/>
        </w:rPr>
      </w:pPr>
      <w:r>
        <w:rPr>
          <w:sz w:val="21"/>
        </w:rPr>
        <w:t>What will the woman probably do</w:t>
      </w:r>
      <w:r>
        <w:rPr>
          <w:spacing w:val="-6"/>
          <w:sz w:val="21"/>
        </w:rPr>
        <w:t xml:space="preserve"> </w:t>
      </w:r>
      <w:r>
        <w:rPr>
          <w:sz w:val="21"/>
        </w:rPr>
        <w:t>next?</w:t>
      </w:r>
    </w:p>
    <w:p>
      <w:pPr>
        <w:pStyle w:val="4"/>
        <w:tabs>
          <w:tab w:val="left" w:pos="3028"/>
          <w:tab w:val="left" w:pos="5741"/>
        </w:tabs>
        <w:spacing w:before="77"/>
        <w:ind w:left="414"/>
      </w:pPr>
      <w:r>
        <w:t>A. Call the</w:t>
      </w:r>
      <w:r>
        <w:rPr>
          <w:spacing w:val="-4"/>
        </w:rPr>
        <w:t xml:space="preserve"> </w:t>
      </w:r>
      <w:r>
        <w:t>house</w:t>
      </w:r>
      <w:r>
        <w:rPr>
          <w:spacing w:val="-2"/>
        </w:rPr>
        <w:t xml:space="preserve"> </w:t>
      </w:r>
      <w:r>
        <w:t>owner.</w:t>
      </w:r>
      <w:r>
        <w:tab/>
      </w:r>
      <w:r>
        <w:t>B. Go back to</w:t>
      </w:r>
      <w:r>
        <w:rPr>
          <w:spacing w:val="-7"/>
        </w:rPr>
        <w:t xml:space="preserve"> </w:t>
      </w:r>
      <w:r>
        <w:t>her</w:t>
      </w:r>
      <w:r>
        <w:rPr>
          <w:spacing w:val="-1"/>
        </w:rPr>
        <w:t xml:space="preserve"> </w:t>
      </w:r>
      <w:r>
        <w:t>office.</w:t>
      </w:r>
      <w:r>
        <w:tab/>
      </w:r>
      <w:r>
        <w:t>C. Bargain with the</w:t>
      </w:r>
      <w:r>
        <w:rPr>
          <w:spacing w:val="-6"/>
        </w:rPr>
        <w:t xml:space="preserve"> </w:t>
      </w:r>
      <w:r>
        <w:t>man.</w:t>
      </w:r>
    </w:p>
    <w:p>
      <w:pPr>
        <w:pStyle w:val="4"/>
        <w:spacing w:before="66"/>
        <w:ind w:left="414"/>
        <w:rPr>
          <w:rFonts w:hint="eastAsia" w:ascii="宋体" w:eastAsia="宋体"/>
        </w:rPr>
      </w:pPr>
      <w:r>
        <w:rPr>
          <w:rFonts w:hint="eastAsia" w:ascii="宋体" w:eastAsia="宋体"/>
        </w:rPr>
        <w:t xml:space="preserve">听第 </w:t>
      </w:r>
      <w:r>
        <w:t xml:space="preserve">9 </w:t>
      </w:r>
      <w:r>
        <w:rPr>
          <w:rFonts w:hint="eastAsia" w:ascii="宋体" w:eastAsia="宋体"/>
        </w:rPr>
        <w:t xml:space="preserve">段材料，回答第 </w:t>
      </w:r>
      <w:r>
        <w:t xml:space="preserve">14 </w:t>
      </w:r>
      <w:r>
        <w:rPr>
          <w:rFonts w:hint="eastAsia" w:ascii="宋体" w:eastAsia="宋体"/>
        </w:rPr>
        <w:t xml:space="preserve">至 </w:t>
      </w:r>
      <w:r>
        <w:t xml:space="preserve">17 </w:t>
      </w:r>
      <w:r>
        <w:rPr>
          <w:rFonts w:hint="eastAsia" w:ascii="宋体" w:eastAsia="宋体"/>
        </w:rPr>
        <w:t>题。</w:t>
      </w:r>
    </w:p>
    <w:p>
      <w:pPr>
        <w:pStyle w:val="8"/>
        <w:numPr>
          <w:ilvl w:val="0"/>
          <w:numId w:val="2"/>
        </w:numPr>
        <w:tabs>
          <w:tab w:val="left" w:pos="413"/>
        </w:tabs>
        <w:spacing w:before="65" w:after="0" w:line="240" w:lineRule="auto"/>
        <w:ind w:left="412" w:right="0" w:hanging="313"/>
        <w:jc w:val="left"/>
        <w:rPr>
          <w:sz w:val="21"/>
        </w:rPr>
      </w:pPr>
      <w:r>
        <w:rPr>
          <w:sz w:val="21"/>
        </w:rPr>
        <w:t>What is the primary reason the man wants</w:t>
      </w:r>
      <w:r>
        <w:rPr>
          <w:spacing w:val="-6"/>
          <w:sz w:val="21"/>
        </w:rPr>
        <w:t xml:space="preserve"> </w:t>
      </w:r>
      <w:r>
        <w:rPr>
          <w:sz w:val="21"/>
        </w:rPr>
        <w:t>furniture?</w:t>
      </w:r>
    </w:p>
    <w:p>
      <w:pPr>
        <w:pStyle w:val="8"/>
        <w:numPr>
          <w:ilvl w:val="1"/>
          <w:numId w:val="2"/>
        </w:numPr>
        <w:tabs>
          <w:tab w:val="left" w:pos="669"/>
        </w:tabs>
        <w:spacing w:before="77" w:after="0" w:line="240" w:lineRule="auto"/>
        <w:ind w:left="668" w:right="0" w:hanging="255"/>
        <w:jc w:val="left"/>
        <w:rPr>
          <w:sz w:val="21"/>
        </w:rPr>
      </w:pPr>
      <w:r>
        <w:rPr>
          <w:spacing w:val="-9"/>
          <w:sz w:val="21"/>
        </w:rPr>
        <w:t xml:space="preserve">To </w:t>
      </w:r>
      <w:r>
        <w:rPr>
          <w:sz w:val="21"/>
        </w:rPr>
        <w:t>receive</w:t>
      </w:r>
      <w:r>
        <w:rPr>
          <w:spacing w:val="8"/>
          <w:sz w:val="21"/>
        </w:rPr>
        <w:t xml:space="preserve"> </w:t>
      </w:r>
      <w:r>
        <w:rPr>
          <w:sz w:val="21"/>
        </w:rPr>
        <w:t>guests.</w:t>
      </w:r>
    </w:p>
    <w:p>
      <w:pPr>
        <w:pStyle w:val="8"/>
        <w:numPr>
          <w:ilvl w:val="1"/>
          <w:numId w:val="2"/>
        </w:numPr>
        <w:tabs>
          <w:tab w:val="left" w:pos="657"/>
        </w:tabs>
        <w:spacing w:before="80" w:after="0" w:line="240" w:lineRule="auto"/>
        <w:ind w:left="656" w:right="0" w:hanging="243"/>
        <w:jc w:val="left"/>
        <w:rPr>
          <w:sz w:val="21"/>
        </w:rPr>
      </w:pPr>
      <w:r>
        <w:rPr>
          <w:spacing w:val="-7"/>
          <w:sz w:val="21"/>
        </w:rPr>
        <w:t xml:space="preserve">To </w:t>
      </w:r>
      <w:r>
        <w:rPr>
          <w:sz w:val="21"/>
        </w:rPr>
        <w:t>have a place to</w:t>
      </w:r>
      <w:r>
        <w:rPr>
          <w:spacing w:val="1"/>
          <w:sz w:val="21"/>
        </w:rPr>
        <w:t xml:space="preserve"> </w:t>
      </w:r>
      <w:r>
        <w:rPr>
          <w:sz w:val="21"/>
        </w:rPr>
        <w:t>sleep.</w:t>
      </w:r>
    </w:p>
    <w:p>
      <w:pPr>
        <w:pStyle w:val="8"/>
        <w:numPr>
          <w:ilvl w:val="1"/>
          <w:numId w:val="2"/>
        </w:numPr>
        <w:tabs>
          <w:tab w:val="left" w:pos="657"/>
        </w:tabs>
        <w:spacing w:before="78" w:after="0" w:line="240" w:lineRule="auto"/>
        <w:ind w:left="656" w:right="0" w:hanging="243"/>
        <w:jc w:val="left"/>
        <w:rPr>
          <w:sz w:val="21"/>
        </w:rPr>
      </w:pPr>
      <w:r>
        <w:rPr>
          <w:spacing w:val="-7"/>
          <w:sz w:val="21"/>
        </w:rPr>
        <w:t xml:space="preserve">To </w:t>
      </w:r>
      <w:r>
        <w:rPr>
          <w:sz w:val="21"/>
        </w:rPr>
        <w:t>make his apartment look</w:t>
      </w:r>
      <w:r>
        <w:rPr>
          <w:spacing w:val="5"/>
          <w:sz w:val="21"/>
        </w:rPr>
        <w:t xml:space="preserve"> </w:t>
      </w:r>
      <w:r>
        <w:rPr>
          <w:sz w:val="21"/>
        </w:rPr>
        <w:t>nice.</w:t>
      </w:r>
    </w:p>
    <w:p>
      <w:pPr>
        <w:pStyle w:val="8"/>
        <w:numPr>
          <w:ilvl w:val="0"/>
          <w:numId w:val="2"/>
        </w:numPr>
        <w:tabs>
          <w:tab w:val="left" w:pos="413"/>
        </w:tabs>
        <w:spacing w:before="78" w:after="0" w:line="240" w:lineRule="auto"/>
        <w:ind w:left="412" w:right="0" w:hanging="313"/>
        <w:jc w:val="left"/>
        <w:rPr>
          <w:sz w:val="21"/>
        </w:rPr>
      </w:pPr>
      <w:r>
        <w:rPr>
          <w:sz w:val="21"/>
        </w:rPr>
        <w:t>What does the woman offer to give the</w:t>
      </w:r>
      <w:r>
        <w:rPr>
          <w:spacing w:val="-11"/>
          <w:sz w:val="21"/>
        </w:rPr>
        <w:t xml:space="preserve"> </w:t>
      </w:r>
      <w:r>
        <w:rPr>
          <w:sz w:val="21"/>
        </w:rPr>
        <w:t>man?</w:t>
      </w:r>
    </w:p>
    <w:p>
      <w:pPr>
        <w:pStyle w:val="4"/>
        <w:tabs>
          <w:tab w:val="left" w:pos="3146"/>
          <w:tab w:val="left" w:pos="5875"/>
        </w:tabs>
        <w:spacing w:before="80"/>
        <w:ind w:left="414"/>
      </w:pPr>
      <w:r>
        <w:t>A.</w:t>
      </w:r>
      <w:r>
        <w:rPr>
          <w:spacing w:val="-15"/>
        </w:rPr>
        <w:t xml:space="preserve"> </w:t>
      </w:r>
      <w:r>
        <w:t>A</w:t>
      </w:r>
      <w:r>
        <w:rPr>
          <w:spacing w:val="-11"/>
        </w:rPr>
        <w:t xml:space="preserve"> </w:t>
      </w:r>
      <w:r>
        <w:t>sofa.</w:t>
      </w:r>
      <w:r>
        <w:tab/>
      </w:r>
      <w:r>
        <w:t>B.</w:t>
      </w:r>
      <w:r>
        <w:rPr>
          <w:spacing w:val="-4"/>
        </w:rPr>
        <w:t xml:space="preserve"> </w:t>
      </w:r>
      <w:r>
        <w:rPr>
          <w:spacing w:val="-6"/>
        </w:rPr>
        <w:t>Two</w:t>
      </w:r>
      <w:r>
        <w:t xml:space="preserve"> tables.</w:t>
      </w:r>
      <w:r>
        <w:tab/>
      </w:r>
      <w:r>
        <w:t>C. A</w:t>
      </w:r>
      <w:r>
        <w:rPr>
          <w:spacing w:val="-23"/>
        </w:rPr>
        <w:t xml:space="preserve"> </w:t>
      </w:r>
      <w:r>
        <w:t>television.</w:t>
      </w:r>
    </w:p>
    <w:p>
      <w:pPr>
        <w:pStyle w:val="8"/>
        <w:numPr>
          <w:ilvl w:val="0"/>
          <w:numId w:val="2"/>
        </w:numPr>
        <w:tabs>
          <w:tab w:val="left" w:pos="413"/>
        </w:tabs>
        <w:spacing w:before="78" w:after="0" w:line="240" w:lineRule="auto"/>
        <w:ind w:left="412" w:right="0" w:hanging="313"/>
        <w:jc w:val="left"/>
        <w:rPr>
          <w:sz w:val="21"/>
        </w:rPr>
      </w:pPr>
      <w:r>
        <w:rPr>
          <w:sz w:val="21"/>
        </w:rPr>
        <w:t>Where will the man probably get a</w:t>
      </w:r>
      <w:r>
        <w:rPr>
          <w:spacing w:val="-9"/>
          <w:sz w:val="21"/>
        </w:rPr>
        <w:t xml:space="preserve"> </w:t>
      </w:r>
      <w:r>
        <w:rPr>
          <w:sz w:val="21"/>
        </w:rPr>
        <w:t>wardrobe?</w:t>
      </w:r>
    </w:p>
    <w:p>
      <w:pPr>
        <w:pStyle w:val="4"/>
        <w:tabs>
          <w:tab w:val="left" w:pos="3091"/>
          <w:tab w:val="left" w:pos="5975"/>
        </w:tabs>
        <w:spacing w:before="78"/>
        <w:ind w:left="414"/>
      </w:pPr>
      <w:r>
        <w:t>A. From</w:t>
      </w:r>
      <w:r>
        <w:rPr>
          <w:spacing w:val="-3"/>
        </w:rPr>
        <w:t xml:space="preserve"> </w:t>
      </w:r>
      <w:r>
        <w:t>garage</w:t>
      </w:r>
      <w:r>
        <w:rPr>
          <w:spacing w:val="-2"/>
        </w:rPr>
        <w:t xml:space="preserve"> </w:t>
      </w:r>
      <w:r>
        <w:t>sales.</w:t>
      </w:r>
      <w:r>
        <w:tab/>
      </w:r>
      <w:r>
        <w:t>B. From a</w:t>
      </w:r>
      <w:r>
        <w:rPr>
          <w:spacing w:val="-4"/>
        </w:rPr>
        <w:t xml:space="preserve"> </w:t>
      </w:r>
      <w:r>
        <w:t>furniture</w:t>
      </w:r>
      <w:r>
        <w:rPr>
          <w:spacing w:val="-1"/>
        </w:rPr>
        <w:t xml:space="preserve"> </w:t>
      </w:r>
      <w:r>
        <w:t>store.</w:t>
      </w:r>
      <w:r>
        <w:tab/>
      </w:r>
      <w:r>
        <w:t>C. From his parents’</w:t>
      </w:r>
      <w:r>
        <w:rPr>
          <w:spacing w:val="-18"/>
        </w:rPr>
        <w:t xml:space="preserve"> </w:t>
      </w:r>
      <w:r>
        <w:t>house.</w:t>
      </w:r>
    </w:p>
    <w:p>
      <w:pPr>
        <w:pStyle w:val="8"/>
        <w:numPr>
          <w:ilvl w:val="0"/>
          <w:numId w:val="2"/>
        </w:numPr>
        <w:tabs>
          <w:tab w:val="left" w:pos="413"/>
        </w:tabs>
        <w:spacing w:before="80" w:after="0" w:line="240" w:lineRule="auto"/>
        <w:ind w:left="412" w:right="0" w:hanging="313"/>
        <w:jc w:val="left"/>
        <w:rPr>
          <w:sz w:val="21"/>
        </w:rPr>
      </w:pPr>
      <w:r>
        <w:rPr>
          <w:spacing w:val="-3"/>
          <w:sz w:val="21"/>
        </w:rPr>
        <w:t xml:space="preserve">What’s </w:t>
      </w:r>
      <w:r>
        <w:rPr>
          <w:sz w:val="21"/>
        </w:rPr>
        <w:t>the probable relationship between the</w:t>
      </w:r>
      <w:r>
        <w:rPr>
          <w:spacing w:val="2"/>
          <w:sz w:val="21"/>
        </w:rPr>
        <w:t xml:space="preserve"> </w:t>
      </w:r>
      <w:r>
        <w:rPr>
          <w:sz w:val="21"/>
        </w:rPr>
        <w:t>speakers?</w:t>
      </w:r>
    </w:p>
    <w:p>
      <w:pPr>
        <w:pStyle w:val="4"/>
        <w:tabs>
          <w:tab w:val="left" w:pos="3146"/>
          <w:tab w:val="left" w:pos="5981"/>
        </w:tabs>
        <w:spacing w:before="78"/>
        <w:ind w:left="414"/>
      </w:pPr>
      <w:r>
        <w:t>A.</w:t>
      </w:r>
      <w:r>
        <w:rPr>
          <w:spacing w:val="-1"/>
        </w:rPr>
        <w:t xml:space="preserve"> </w:t>
      </w:r>
      <w:r>
        <w:t>Friends.</w:t>
      </w:r>
      <w:r>
        <w:tab/>
      </w:r>
      <w:r>
        <w:t>B. Brother and</w:t>
      </w:r>
      <w:r>
        <w:rPr>
          <w:spacing w:val="2"/>
        </w:rPr>
        <w:t xml:space="preserve"> </w:t>
      </w:r>
      <w:r>
        <w:rPr>
          <w:spacing w:val="-3"/>
        </w:rPr>
        <w:t>sister.</w:t>
      </w:r>
      <w:r>
        <w:rPr>
          <w:spacing w:val="-3"/>
        </w:rPr>
        <w:tab/>
      </w:r>
      <w:r>
        <w:t>C. Husband and</w:t>
      </w:r>
      <w:r>
        <w:rPr>
          <w:spacing w:val="-3"/>
        </w:rPr>
        <w:t xml:space="preserve"> </w:t>
      </w:r>
      <w:r>
        <w:t>wife.</w:t>
      </w:r>
    </w:p>
    <w:p>
      <w:pPr>
        <w:pStyle w:val="4"/>
        <w:spacing w:before="63"/>
        <w:ind w:left="414"/>
        <w:rPr>
          <w:rFonts w:hint="eastAsia" w:ascii="宋体" w:eastAsia="宋体"/>
        </w:rPr>
      </w:pPr>
      <w:r>
        <w:rPr>
          <w:rFonts w:hint="eastAsia" w:ascii="宋体" w:eastAsia="宋体"/>
        </w:rPr>
        <w:t xml:space="preserve">听第 </w:t>
      </w:r>
      <w:r>
        <w:t xml:space="preserve">10 </w:t>
      </w:r>
      <w:r>
        <w:rPr>
          <w:rFonts w:hint="eastAsia" w:ascii="宋体" w:eastAsia="宋体"/>
        </w:rPr>
        <w:t xml:space="preserve">段材料，回答第 </w:t>
      </w:r>
      <w:r>
        <w:t xml:space="preserve">18 </w:t>
      </w:r>
      <w:r>
        <w:rPr>
          <w:rFonts w:hint="eastAsia" w:ascii="宋体" w:eastAsia="宋体"/>
        </w:rPr>
        <w:t xml:space="preserve">至 </w:t>
      </w:r>
      <w:r>
        <w:t xml:space="preserve">20 </w:t>
      </w:r>
      <w:r>
        <w:rPr>
          <w:rFonts w:hint="eastAsia" w:ascii="宋体" w:eastAsia="宋体"/>
        </w:rPr>
        <w:t>题。</w:t>
      </w:r>
    </w:p>
    <w:p>
      <w:pPr>
        <w:pStyle w:val="8"/>
        <w:numPr>
          <w:ilvl w:val="0"/>
          <w:numId w:val="2"/>
        </w:numPr>
        <w:tabs>
          <w:tab w:val="left" w:pos="415"/>
        </w:tabs>
        <w:spacing w:before="67" w:after="0" w:line="240" w:lineRule="auto"/>
        <w:ind w:left="414" w:right="0" w:hanging="315"/>
        <w:jc w:val="left"/>
        <w:rPr>
          <w:sz w:val="21"/>
        </w:rPr>
      </w:pPr>
      <w:r>
        <w:rPr>
          <w:sz w:val="21"/>
        </w:rPr>
        <w:t>How do French people feel about their country and</w:t>
      </w:r>
      <w:r>
        <w:rPr>
          <w:spacing w:val="-9"/>
          <w:sz w:val="21"/>
        </w:rPr>
        <w:t xml:space="preserve"> </w:t>
      </w:r>
      <w:r>
        <w:rPr>
          <w:sz w:val="21"/>
        </w:rPr>
        <w:t>culture?</w:t>
      </w:r>
    </w:p>
    <w:p>
      <w:pPr>
        <w:pStyle w:val="4"/>
        <w:tabs>
          <w:tab w:val="left" w:pos="3252"/>
          <w:tab w:val="left" w:pos="5772"/>
        </w:tabs>
        <w:spacing w:before="78"/>
        <w:ind w:left="414"/>
      </w:pPr>
      <w:r>
        <w:t>A. Proud.</w:t>
      </w:r>
      <w:r>
        <w:tab/>
      </w:r>
      <w:r>
        <w:t>B. Modest.</w:t>
      </w:r>
      <w:r>
        <w:tab/>
      </w:r>
      <w:r>
        <w:t>C.</w:t>
      </w:r>
      <w:r>
        <w:rPr>
          <w:spacing w:val="-3"/>
        </w:rPr>
        <w:t xml:space="preserve"> </w:t>
      </w:r>
      <w:r>
        <w:t>Uninterested.</w:t>
      </w:r>
    </w:p>
    <w:p>
      <w:pPr>
        <w:pStyle w:val="8"/>
        <w:numPr>
          <w:ilvl w:val="0"/>
          <w:numId w:val="2"/>
        </w:numPr>
        <w:tabs>
          <w:tab w:val="left" w:pos="418"/>
        </w:tabs>
        <w:spacing w:before="77" w:after="0" w:line="240" w:lineRule="auto"/>
        <w:ind w:left="417" w:right="0" w:hanging="318"/>
        <w:jc w:val="left"/>
        <w:rPr>
          <w:sz w:val="21"/>
        </w:rPr>
      </w:pPr>
      <w:r>
        <w:rPr>
          <w:sz w:val="21"/>
        </w:rPr>
        <w:t>Where do French Fries come</w:t>
      </w:r>
      <w:r>
        <w:rPr>
          <w:spacing w:val="-8"/>
          <w:sz w:val="21"/>
        </w:rPr>
        <w:t xml:space="preserve"> </w:t>
      </w:r>
      <w:r>
        <w:rPr>
          <w:sz w:val="21"/>
        </w:rPr>
        <w:t>from?</w:t>
      </w:r>
    </w:p>
    <w:p>
      <w:pPr>
        <w:pStyle w:val="4"/>
        <w:tabs>
          <w:tab w:val="left" w:pos="3252"/>
          <w:tab w:val="left" w:pos="5772"/>
        </w:tabs>
        <w:spacing w:before="80"/>
        <w:ind w:left="414"/>
      </w:pPr>
      <w:r>
        <w:t>A.</w:t>
      </w:r>
      <w:r>
        <w:rPr>
          <w:spacing w:val="-1"/>
        </w:rPr>
        <w:t xml:space="preserve"> </w:t>
      </w:r>
      <w:r>
        <w:t>Italy.</w:t>
      </w:r>
      <w:r>
        <w:tab/>
      </w:r>
      <w:r>
        <w:t>B. France.</w:t>
      </w:r>
      <w:r>
        <w:tab/>
      </w:r>
      <w:r>
        <w:t>C. Spain.</w:t>
      </w:r>
    </w:p>
    <w:p>
      <w:pPr>
        <w:pStyle w:val="8"/>
        <w:numPr>
          <w:ilvl w:val="0"/>
          <w:numId w:val="2"/>
        </w:numPr>
        <w:tabs>
          <w:tab w:val="left" w:pos="415"/>
        </w:tabs>
        <w:spacing w:before="78" w:after="0" w:line="240" w:lineRule="auto"/>
        <w:ind w:left="414" w:right="0" w:hanging="315"/>
        <w:jc w:val="left"/>
        <w:rPr>
          <w:sz w:val="21"/>
        </w:rPr>
      </w:pPr>
      <w:r>
        <w:rPr>
          <w:sz w:val="21"/>
        </w:rPr>
        <w:t>How many fashion designers are mentioned in the</w:t>
      </w:r>
      <w:r>
        <w:rPr>
          <w:spacing w:val="-1"/>
          <w:sz w:val="21"/>
        </w:rPr>
        <w:t xml:space="preserve"> </w:t>
      </w:r>
      <w:r>
        <w:rPr>
          <w:sz w:val="21"/>
        </w:rPr>
        <w:t>talk?</w:t>
      </w:r>
    </w:p>
    <w:p>
      <w:pPr>
        <w:pStyle w:val="4"/>
        <w:tabs>
          <w:tab w:val="left" w:pos="3252"/>
          <w:tab w:val="left" w:pos="5772"/>
        </w:tabs>
        <w:spacing w:before="79"/>
        <w:ind w:left="414"/>
      </w:pPr>
      <w:r>
        <w:t>A.</w:t>
      </w:r>
      <w:r>
        <w:rPr>
          <w:spacing w:val="-3"/>
        </w:rPr>
        <w:t xml:space="preserve"> </w:t>
      </w:r>
      <w:r>
        <w:t>Two.</w:t>
      </w:r>
      <w:r>
        <w:tab/>
      </w:r>
      <w:r>
        <w:t>B.</w:t>
      </w:r>
      <w:r>
        <w:rPr>
          <w:spacing w:val="1"/>
        </w:rPr>
        <w:t xml:space="preserve"> </w:t>
      </w:r>
      <w:r>
        <w:t>Three.</w:t>
      </w:r>
      <w:r>
        <w:tab/>
      </w:r>
      <w:r>
        <w:t>C. Four.</w:t>
      </w:r>
    </w:p>
    <w:p>
      <w:pPr>
        <w:pStyle w:val="3"/>
        <w:spacing w:before="66"/>
      </w:pPr>
      <w:r>
        <w:t xml:space="preserve">第二部分：阅读理解（共两节，满分 </w:t>
      </w:r>
      <w:r>
        <w:rPr>
          <w:rFonts w:ascii="Times New Roman" w:eastAsia="Times New Roman"/>
        </w:rPr>
        <w:t xml:space="preserve">35 </w:t>
      </w:r>
      <w:r>
        <w:t>分）</w:t>
      </w:r>
    </w:p>
    <w:p>
      <w:pPr>
        <w:pStyle w:val="4"/>
        <w:spacing w:before="50"/>
        <w:rPr>
          <w:rFonts w:hint="eastAsia" w:ascii="宋体" w:eastAsia="宋体"/>
        </w:rPr>
      </w:pPr>
      <w:r>
        <w:rPr>
          <w:rFonts w:hint="eastAsia" w:ascii="宋体" w:eastAsia="宋体"/>
        </w:rPr>
        <w:t xml:space="preserve">第一节：（共 </w:t>
      </w:r>
      <w:r>
        <w:t xml:space="preserve">10 </w:t>
      </w:r>
      <w:r>
        <w:rPr>
          <w:rFonts w:hint="eastAsia" w:ascii="宋体" w:eastAsia="宋体"/>
        </w:rPr>
        <w:t xml:space="preserve">小题；每小题 </w:t>
      </w:r>
      <w:r>
        <w:t xml:space="preserve">2.5 </w:t>
      </w:r>
      <w:r>
        <w:rPr>
          <w:rFonts w:hint="eastAsia" w:ascii="宋体" w:eastAsia="宋体"/>
        </w:rPr>
        <w:t xml:space="preserve">分，满分 </w:t>
      </w:r>
      <w:r>
        <w:t xml:space="preserve">25 </w:t>
      </w:r>
      <w:r>
        <w:rPr>
          <w:rFonts w:hint="eastAsia" w:ascii="宋体" w:eastAsia="宋体"/>
        </w:rPr>
        <w:t>分）</w:t>
      </w:r>
    </w:p>
    <w:p>
      <w:pPr>
        <w:pStyle w:val="4"/>
        <w:spacing w:before="50" w:line="288" w:lineRule="auto"/>
        <w:ind w:right="176" w:firstLine="420"/>
        <w:rPr>
          <w:rFonts w:hint="eastAsia" w:ascii="宋体" w:eastAsia="宋体"/>
        </w:rPr>
      </w:pPr>
      <w:r>
        <w:rPr>
          <w:rFonts w:hint="eastAsia" w:ascii="宋体" w:eastAsia="宋体"/>
        </w:rPr>
        <w:t>阅读下列短文，从每题所给的</w:t>
      </w:r>
      <w:r>
        <w:t>A</w:t>
      </w:r>
      <w:r>
        <w:rPr>
          <w:rFonts w:hint="eastAsia" w:ascii="宋体" w:eastAsia="宋体"/>
        </w:rPr>
        <w:t>、</w:t>
      </w:r>
      <w:r>
        <w:t>B</w:t>
      </w:r>
      <w:r>
        <w:rPr>
          <w:rFonts w:hint="eastAsia" w:ascii="宋体" w:eastAsia="宋体"/>
        </w:rPr>
        <w:t>、</w:t>
      </w:r>
      <w:r>
        <w:t xml:space="preserve">C </w:t>
      </w:r>
      <w:r>
        <w:rPr>
          <w:rFonts w:hint="eastAsia" w:ascii="宋体" w:eastAsia="宋体"/>
        </w:rPr>
        <w:t>和</w:t>
      </w:r>
      <w:r>
        <w:t xml:space="preserve">D </w:t>
      </w:r>
      <w:r>
        <w:rPr>
          <w:rFonts w:hint="eastAsia" w:ascii="宋体" w:eastAsia="宋体"/>
        </w:rPr>
        <w:t>四个选项中，选出最佳选项，并在答题纸上将该项涂黑。</w:t>
      </w:r>
    </w:p>
    <w:p>
      <w:pPr>
        <w:pStyle w:val="4"/>
        <w:spacing w:before="9"/>
        <w:ind w:left="344"/>
        <w:jc w:val="center"/>
      </w:pPr>
      <w:r>
        <w:rPr>
          <w:w w:val="100"/>
        </w:rPr>
        <w:t>A</w:t>
      </w:r>
    </w:p>
    <w:p>
      <w:pPr>
        <w:pStyle w:val="4"/>
        <w:spacing w:before="78" w:line="319" w:lineRule="auto"/>
        <w:ind w:right="174" w:firstLine="420"/>
        <w:jc w:val="both"/>
      </w:pPr>
      <w:r>
        <w:t>“To be a musician, it’s like fulfilling a part of your life that's irreplaceable. It’s something that I enjoy and I love to do and I get a satisfaction from it.” That is Renald Richard. Born in 1925 in Thibodaux, Louisiana, Richard’s memories of childhood are filled with music. His father played piano by ear. His uncles and cousins all played instruments and sang. So at the age of six, Richard started piano lessons at home.</w:t>
      </w:r>
    </w:p>
    <w:p>
      <w:pPr>
        <w:pStyle w:val="4"/>
        <w:spacing w:line="319" w:lineRule="auto"/>
        <w:ind w:right="173" w:firstLine="420"/>
        <w:jc w:val="both"/>
      </w:pPr>
      <w:r>
        <w:t>At the age of 13, Renald Richard went to see a band perform at a church dance. He noticed two young trumpet players in the band. He says they were dressed “clean and sharp.” All the girls -- including his girlfriend -- fell for the trumpet</w:t>
      </w:r>
      <w:r>
        <w:rPr>
          <w:spacing w:val="-6"/>
        </w:rPr>
        <w:t xml:space="preserve"> </w:t>
      </w:r>
      <w:r>
        <w:t>players.</w:t>
      </w:r>
    </w:p>
    <w:p>
      <w:pPr>
        <w:pStyle w:val="4"/>
        <w:spacing w:line="238" w:lineRule="exact"/>
        <w:ind w:left="520"/>
        <w:jc w:val="both"/>
      </w:pPr>
      <w:r>
        <w:t>Richard knew he had to take action. “I got to do something about this. I asked my Dad if I could play</w:t>
      </w:r>
    </w:p>
    <w:p>
      <w:pPr>
        <w:spacing w:after="0" w:line="238" w:lineRule="exact"/>
        <w:jc w:val="both"/>
        <w:sectPr>
          <w:pgSz w:w="11860" w:h="16790"/>
          <w:pgMar w:top="1060" w:right="1260" w:bottom="760" w:left="1340" w:header="0" w:footer="574" w:gutter="0"/>
        </w:sectPr>
      </w:pPr>
    </w:p>
    <w:p>
      <w:pPr>
        <w:pStyle w:val="4"/>
        <w:spacing w:before="80" w:line="319" w:lineRule="auto"/>
        <w:ind w:right="173"/>
        <w:jc w:val="both"/>
      </w:pPr>
      <w:r>
        <w:t>the trumpet. And he said ‘I'll get a trumpet for you but you cannot stop the piano’. And I got the trumpet. I had lessons on the piano and trumpet. And it went on like that for a while. And I got my girl back.”</w:t>
      </w:r>
    </w:p>
    <w:p>
      <w:pPr>
        <w:pStyle w:val="4"/>
        <w:spacing w:line="319" w:lineRule="auto"/>
        <w:ind w:right="174" w:firstLine="420"/>
        <w:jc w:val="both"/>
      </w:pPr>
      <w:r>
        <w:t>Renald Richard played the trumpet in the high school band. Later, he performed while touring in a USO variety show. While playing in Houston, Texas in 1954, Richard was approached by Jeff Brown, the manager of musician Ray Charles. Renald Richard soon was playing his trumpet for Ray Charles’ band. In time, Richard became Charles’ bandleader.</w:t>
      </w:r>
    </w:p>
    <w:p>
      <w:pPr>
        <w:pStyle w:val="4"/>
        <w:spacing w:line="319" w:lineRule="auto"/>
        <w:ind w:right="173" w:firstLine="420"/>
        <w:jc w:val="both"/>
      </w:pPr>
      <w:r>
        <w:t>Renald Richard toured all over the South and West with Ray Charles. Sitting in the back seat of the car on the way to a gig, Richard wrote the song “I Got a Woman” for Charles. It became Ray Charles’ first number one radio hit.</w:t>
      </w:r>
    </w:p>
    <w:p>
      <w:pPr>
        <w:pStyle w:val="4"/>
        <w:spacing w:line="319" w:lineRule="auto"/>
        <w:ind w:right="122" w:firstLine="420"/>
        <w:jc w:val="both"/>
      </w:pPr>
      <w:r>
        <w:t xml:space="preserve">I was thrilled when music artist Kanye </w:t>
      </w:r>
      <w:r>
        <w:rPr>
          <w:spacing w:val="-5"/>
        </w:rPr>
        <w:t xml:space="preserve">West </w:t>
      </w:r>
      <w:r>
        <w:t xml:space="preserve">used “I Got a </w:t>
      </w:r>
      <w:r>
        <w:rPr>
          <w:spacing w:val="-4"/>
        </w:rPr>
        <w:t xml:space="preserve">Woman”  </w:t>
      </w:r>
      <w:r>
        <w:t>as the basis for his hit song  “Gold Digger”, Richard says. The song was number one on the Billboard Charts for 16 consecutive weeks. “It was a big, big hit,” says</w:t>
      </w:r>
      <w:r>
        <w:rPr>
          <w:spacing w:val="-9"/>
        </w:rPr>
        <w:t xml:space="preserve"> </w:t>
      </w:r>
      <w:r>
        <w:t>Richard.</w:t>
      </w:r>
    </w:p>
    <w:p>
      <w:pPr>
        <w:pStyle w:val="4"/>
        <w:spacing w:line="319" w:lineRule="auto"/>
        <w:ind w:right="176" w:firstLine="420"/>
        <w:jc w:val="both"/>
      </w:pPr>
      <w:r>
        <w:t>Living now in Southern Florida, Richard is still active at the age of 94. “I'm playing music mainly with the Marco Island Strummers and I'm playing with the Jazz Masters in Naples, so I do a lot of playing and I enjoy that.”</w:t>
      </w:r>
    </w:p>
    <w:p>
      <w:pPr>
        <w:pStyle w:val="4"/>
        <w:spacing w:line="238" w:lineRule="exact"/>
        <w:ind w:left="520"/>
        <w:jc w:val="both"/>
      </w:pPr>
      <w:r>
        <w:t>As you can see Renald Richard’s musical days are by no means near an end.</w:t>
      </w:r>
    </w:p>
    <w:p>
      <w:pPr>
        <w:pStyle w:val="8"/>
        <w:numPr>
          <w:ilvl w:val="0"/>
          <w:numId w:val="2"/>
        </w:numPr>
        <w:tabs>
          <w:tab w:val="left" w:pos="413"/>
        </w:tabs>
        <w:spacing w:before="67" w:after="0" w:line="240" w:lineRule="auto"/>
        <w:ind w:left="412" w:right="0" w:hanging="313"/>
        <w:jc w:val="both"/>
        <w:rPr>
          <w:sz w:val="21"/>
        </w:rPr>
      </w:pPr>
      <w:r>
        <w:rPr>
          <w:sz w:val="21"/>
        </w:rPr>
        <w:t>Why did Renald Richard begin to play the</w:t>
      </w:r>
      <w:r>
        <w:rPr>
          <w:spacing w:val="-12"/>
          <w:sz w:val="21"/>
        </w:rPr>
        <w:t xml:space="preserve"> </w:t>
      </w:r>
      <w:r>
        <w:rPr>
          <w:sz w:val="21"/>
        </w:rPr>
        <w:t>trumpet?</w:t>
      </w:r>
    </w:p>
    <w:p>
      <w:pPr>
        <w:pStyle w:val="8"/>
        <w:numPr>
          <w:ilvl w:val="1"/>
          <w:numId w:val="2"/>
        </w:numPr>
        <w:tabs>
          <w:tab w:val="left" w:pos="672"/>
        </w:tabs>
        <w:spacing w:before="77" w:after="0" w:line="240" w:lineRule="auto"/>
        <w:ind w:left="671" w:right="0" w:hanging="258"/>
        <w:jc w:val="left"/>
        <w:rPr>
          <w:sz w:val="21"/>
        </w:rPr>
      </w:pPr>
      <w:r>
        <w:rPr>
          <w:sz w:val="21"/>
        </w:rPr>
        <w:t>His father asked him to play the</w:t>
      </w:r>
      <w:r>
        <w:rPr>
          <w:spacing w:val="-6"/>
          <w:sz w:val="21"/>
        </w:rPr>
        <w:t xml:space="preserve"> </w:t>
      </w:r>
      <w:r>
        <w:rPr>
          <w:sz w:val="21"/>
        </w:rPr>
        <w:t>trumpet.</w:t>
      </w:r>
    </w:p>
    <w:p>
      <w:pPr>
        <w:pStyle w:val="8"/>
        <w:numPr>
          <w:ilvl w:val="1"/>
          <w:numId w:val="2"/>
        </w:numPr>
        <w:tabs>
          <w:tab w:val="left" w:pos="658"/>
        </w:tabs>
        <w:spacing w:before="78" w:after="0" w:line="240" w:lineRule="auto"/>
        <w:ind w:left="657" w:right="0" w:hanging="244"/>
        <w:jc w:val="left"/>
        <w:rPr>
          <w:sz w:val="21"/>
        </w:rPr>
      </w:pPr>
      <w:r>
        <w:rPr>
          <w:sz w:val="21"/>
        </w:rPr>
        <w:t>The trumpet players were handsomely</w:t>
      </w:r>
      <w:r>
        <w:rPr>
          <w:spacing w:val="-9"/>
          <w:sz w:val="21"/>
        </w:rPr>
        <w:t xml:space="preserve"> </w:t>
      </w:r>
      <w:r>
        <w:rPr>
          <w:sz w:val="21"/>
        </w:rPr>
        <w:t>dressed.</w:t>
      </w:r>
    </w:p>
    <w:p>
      <w:pPr>
        <w:pStyle w:val="8"/>
        <w:numPr>
          <w:ilvl w:val="1"/>
          <w:numId w:val="2"/>
        </w:numPr>
        <w:tabs>
          <w:tab w:val="left" w:pos="660"/>
        </w:tabs>
        <w:spacing w:before="80" w:after="0" w:line="240" w:lineRule="auto"/>
        <w:ind w:left="659" w:right="0" w:hanging="246"/>
        <w:jc w:val="left"/>
        <w:rPr>
          <w:sz w:val="21"/>
        </w:rPr>
      </w:pPr>
      <w:r>
        <w:rPr>
          <w:sz w:val="21"/>
        </w:rPr>
        <w:t>He fell in love with trumpet at a church</w:t>
      </w:r>
      <w:r>
        <w:rPr>
          <w:spacing w:val="-10"/>
          <w:sz w:val="21"/>
        </w:rPr>
        <w:t xml:space="preserve"> </w:t>
      </w:r>
      <w:r>
        <w:rPr>
          <w:sz w:val="21"/>
        </w:rPr>
        <w:t>dance.</w:t>
      </w:r>
    </w:p>
    <w:p>
      <w:pPr>
        <w:pStyle w:val="8"/>
        <w:numPr>
          <w:ilvl w:val="1"/>
          <w:numId w:val="2"/>
        </w:numPr>
        <w:tabs>
          <w:tab w:val="left" w:pos="672"/>
        </w:tabs>
        <w:spacing w:before="78" w:after="0" w:line="240" w:lineRule="auto"/>
        <w:ind w:left="671" w:right="0" w:hanging="258"/>
        <w:jc w:val="left"/>
        <w:rPr>
          <w:sz w:val="21"/>
        </w:rPr>
      </w:pPr>
      <w:r>
        <w:rPr>
          <w:sz w:val="21"/>
        </w:rPr>
        <w:t>He needed to take action to win his girlfriend</w:t>
      </w:r>
      <w:r>
        <w:rPr>
          <w:spacing w:val="-4"/>
          <w:sz w:val="21"/>
        </w:rPr>
        <w:t xml:space="preserve"> </w:t>
      </w:r>
      <w:r>
        <w:rPr>
          <w:sz w:val="21"/>
        </w:rPr>
        <w:t>back.</w:t>
      </w:r>
    </w:p>
    <w:p>
      <w:pPr>
        <w:pStyle w:val="8"/>
        <w:numPr>
          <w:ilvl w:val="0"/>
          <w:numId w:val="2"/>
        </w:numPr>
        <w:tabs>
          <w:tab w:val="left" w:pos="413"/>
        </w:tabs>
        <w:spacing w:before="78" w:after="0" w:line="240" w:lineRule="auto"/>
        <w:ind w:left="412" w:right="0" w:hanging="313"/>
        <w:jc w:val="left"/>
        <w:rPr>
          <w:sz w:val="21"/>
        </w:rPr>
      </w:pPr>
      <w:r>
        <w:rPr>
          <w:sz w:val="21"/>
        </w:rPr>
        <w:t>Which of the following statements is</w:t>
      </w:r>
      <w:r>
        <w:rPr>
          <w:spacing w:val="-2"/>
          <w:sz w:val="21"/>
        </w:rPr>
        <w:t xml:space="preserve"> </w:t>
      </w:r>
      <w:r>
        <w:rPr>
          <w:sz w:val="21"/>
        </w:rPr>
        <w:t>true?</w:t>
      </w:r>
    </w:p>
    <w:p>
      <w:pPr>
        <w:pStyle w:val="8"/>
        <w:numPr>
          <w:ilvl w:val="1"/>
          <w:numId w:val="2"/>
        </w:numPr>
        <w:tabs>
          <w:tab w:val="left" w:pos="672"/>
        </w:tabs>
        <w:spacing w:before="80" w:after="0" w:line="240" w:lineRule="auto"/>
        <w:ind w:left="671" w:right="0" w:hanging="258"/>
        <w:jc w:val="left"/>
        <w:rPr>
          <w:sz w:val="21"/>
        </w:rPr>
      </w:pPr>
      <w:r>
        <w:rPr>
          <w:sz w:val="21"/>
        </w:rPr>
        <w:t xml:space="preserve">Nothing can replace being a musician in Renald </w:t>
      </w:r>
      <w:r>
        <w:rPr>
          <w:spacing w:val="-3"/>
          <w:sz w:val="21"/>
        </w:rPr>
        <w:t>Richard’s</w:t>
      </w:r>
      <w:r>
        <w:rPr>
          <w:spacing w:val="-12"/>
          <w:sz w:val="21"/>
        </w:rPr>
        <w:t xml:space="preserve"> </w:t>
      </w:r>
      <w:r>
        <w:rPr>
          <w:sz w:val="21"/>
        </w:rPr>
        <w:t>life.</w:t>
      </w:r>
    </w:p>
    <w:p>
      <w:pPr>
        <w:pStyle w:val="8"/>
        <w:numPr>
          <w:ilvl w:val="1"/>
          <w:numId w:val="2"/>
        </w:numPr>
        <w:tabs>
          <w:tab w:val="left" w:pos="660"/>
        </w:tabs>
        <w:spacing w:before="78" w:after="0" w:line="240" w:lineRule="auto"/>
        <w:ind w:left="659" w:right="0" w:hanging="246"/>
        <w:jc w:val="left"/>
        <w:rPr>
          <w:sz w:val="21"/>
        </w:rPr>
      </w:pPr>
      <w:r>
        <w:rPr>
          <w:sz w:val="21"/>
        </w:rPr>
        <w:t>Renald Richard played the piano in Ray Charles'</w:t>
      </w:r>
      <w:r>
        <w:rPr>
          <w:spacing w:val="-14"/>
          <w:sz w:val="21"/>
        </w:rPr>
        <w:t xml:space="preserve"> </w:t>
      </w:r>
      <w:r>
        <w:rPr>
          <w:sz w:val="21"/>
        </w:rPr>
        <w:t>band.</w:t>
      </w:r>
    </w:p>
    <w:p>
      <w:pPr>
        <w:pStyle w:val="8"/>
        <w:numPr>
          <w:ilvl w:val="1"/>
          <w:numId w:val="2"/>
        </w:numPr>
        <w:tabs>
          <w:tab w:val="left" w:pos="662"/>
        </w:tabs>
        <w:spacing w:before="78" w:after="0" w:line="240" w:lineRule="auto"/>
        <w:ind w:left="662" w:right="0" w:hanging="248"/>
        <w:jc w:val="left"/>
        <w:rPr>
          <w:sz w:val="21"/>
        </w:rPr>
      </w:pPr>
      <w:r>
        <w:rPr>
          <w:sz w:val="21"/>
        </w:rPr>
        <w:t xml:space="preserve">“I Got a </w:t>
      </w:r>
      <w:r>
        <w:rPr>
          <w:spacing w:val="-4"/>
          <w:sz w:val="21"/>
        </w:rPr>
        <w:t xml:space="preserve">Woman” </w:t>
      </w:r>
      <w:r>
        <w:rPr>
          <w:sz w:val="21"/>
        </w:rPr>
        <w:t>ranked first on the Billboard Charts for 16</w:t>
      </w:r>
      <w:r>
        <w:rPr>
          <w:spacing w:val="-13"/>
          <w:sz w:val="21"/>
        </w:rPr>
        <w:t xml:space="preserve"> </w:t>
      </w:r>
      <w:r>
        <w:rPr>
          <w:sz w:val="21"/>
        </w:rPr>
        <w:t>weeks.</w:t>
      </w:r>
    </w:p>
    <w:p>
      <w:pPr>
        <w:pStyle w:val="8"/>
        <w:numPr>
          <w:ilvl w:val="1"/>
          <w:numId w:val="2"/>
        </w:numPr>
        <w:tabs>
          <w:tab w:val="left" w:pos="660"/>
        </w:tabs>
        <w:spacing w:before="80" w:after="0" w:line="240" w:lineRule="auto"/>
        <w:ind w:left="659" w:right="0" w:hanging="246"/>
        <w:jc w:val="left"/>
        <w:rPr>
          <w:sz w:val="21"/>
        </w:rPr>
      </w:pPr>
      <w:r>
        <w:rPr>
          <w:sz w:val="21"/>
        </w:rPr>
        <w:t>At the age of 94, Renald Richard’s musical life is close to an</w:t>
      </w:r>
      <w:r>
        <w:rPr>
          <w:spacing w:val="-17"/>
          <w:sz w:val="21"/>
        </w:rPr>
        <w:t xml:space="preserve"> </w:t>
      </w:r>
      <w:r>
        <w:rPr>
          <w:sz w:val="21"/>
        </w:rPr>
        <w:t>end.</w:t>
      </w:r>
    </w:p>
    <w:p>
      <w:pPr>
        <w:pStyle w:val="8"/>
        <w:numPr>
          <w:ilvl w:val="0"/>
          <w:numId w:val="2"/>
        </w:numPr>
        <w:tabs>
          <w:tab w:val="left" w:pos="461"/>
        </w:tabs>
        <w:spacing w:before="78" w:after="0" w:line="240" w:lineRule="auto"/>
        <w:ind w:left="460" w:right="0" w:hanging="361"/>
        <w:jc w:val="left"/>
        <w:rPr>
          <w:sz w:val="21"/>
        </w:rPr>
      </w:pPr>
      <w:r>
        <w:rPr>
          <w:sz w:val="21"/>
        </w:rPr>
        <w:t>What can be the best title for the</w:t>
      </w:r>
      <w:r>
        <w:rPr>
          <w:spacing w:val="-8"/>
          <w:sz w:val="21"/>
        </w:rPr>
        <w:t xml:space="preserve"> </w:t>
      </w:r>
      <w:r>
        <w:rPr>
          <w:sz w:val="21"/>
        </w:rPr>
        <w:t>text?</w:t>
      </w:r>
    </w:p>
    <w:p>
      <w:pPr>
        <w:pStyle w:val="4"/>
        <w:spacing w:before="4"/>
        <w:ind w:left="0"/>
        <w:rPr>
          <w:sz w:val="7"/>
        </w:rPr>
      </w:pPr>
    </w:p>
    <w:tbl>
      <w:tblPr>
        <w:tblStyle w:val="5"/>
        <w:tblW w:w="0" w:type="auto"/>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207"/>
        <w:gridCol w:w="3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7" w:hRule="atLeast"/>
        </w:trPr>
        <w:tc>
          <w:tcPr>
            <w:tcW w:w="3207" w:type="dxa"/>
          </w:tcPr>
          <w:p>
            <w:pPr>
              <w:pStyle w:val="9"/>
              <w:spacing w:before="0" w:line="234" w:lineRule="exact"/>
              <w:rPr>
                <w:sz w:val="21"/>
              </w:rPr>
            </w:pPr>
            <w:r>
              <w:rPr>
                <w:sz w:val="21"/>
              </w:rPr>
              <w:t>A. A Successful Pianist</w:t>
            </w:r>
          </w:p>
        </w:tc>
        <w:tc>
          <w:tcPr>
            <w:tcW w:w="3203" w:type="dxa"/>
          </w:tcPr>
          <w:p>
            <w:pPr>
              <w:pStyle w:val="9"/>
              <w:spacing w:before="0" w:line="234" w:lineRule="exact"/>
              <w:ind w:left="680"/>
              <w:rPr>
                <w:sz w:val="21"/>
              </w:rPr>
            </w:pPr>
            <w:r>
              <w:rPr>
                <w:sz w:val="21"/>
              </w:rPr>
              <w:t>B. A Life Filled with Music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7" w:hRule="atLeast"/>
        </w:trPr>
        <w:tc>
          <w:tcPr>
            <w:tcW w:w="3207" w:type="dxa"/>
          </w:tcPr>
          <w:p>
            <w:pPr>
              <w:pStyle w:val="9"/>
              <w:spacing w:before="36" w:line="222" w:lineRule="exact"/>
              <w:rPr>
                <w:sz w:val="21"/>
              </w:rPr>
            </w:pPr>
            <w:r>
              <w:rPr>
                <w:sz w:val="21"/>
              </w:rPr>
              <w:t>C. A Wonderful Bandleader</w:t>
            </w:r>
          </w:p>
        </w:tc>
        <w:tc>
          <w:tcPr>
            <w:tcW w:w="3203" w:type="dxa"/>
          </w:tcPr>
          <w:p>
            <w:pPr>
              <w:pStyle w:val="9"/>
              <w:spacing w:before="36" w:line="222" w:lineRule="exact"/>
              <w:ind w:left="680"/>
              <w:rPr>
                <w:sz w:val="21"/>
              </w:rPr>
            </w:pPr>
            <w:r>
              <w:rPr>
                <w:sz w:val="21"/>
              </w:rPr>
              <w:t>D. A Hit Song</w:t>
            </w:r>
          </w:p>
        </w:tc>
      </w:tr>
    </w:tbl>
    <w:p>
      <w:pPr>
        <w:pStyle w:val="4"/>
        <w:spacing w:before="78"/>
        <w:ind w:left="0" w:right="73"/>
        <w:jc w:val="center"/>
      </w:pPr>
      <w:r>
        <w:rPr>
          <w:w w:val="100"/>
        </w:rPr>
        <w:t>B</w:t>
      </w:r>
    </w:p>
    <w:p>
      <w:pPr>
        <w:pStyle w:val="4"/>
        <w:spacing w:before="78" w:line="319" w:lineRule="auto"/>
        <w:ind w:right="180" w:firstLine="420"/>
        <w:jc w:val="both"/>
      </w:pPr>
      <w:r>
        <w:t>More women and newborns survive now than ever before, says a new United Nations report. But it also found that a baby or a pregnant woman still dies every 11 seconds somewhere in the world.</w:t>
      </w:r>
    </w:p>
    <w:p>
      <w:pPr>
        <w:pStyle w:val="4"/>
        <w:spacing w:line="319" w:lineRule="auto"/>
        <w:ind w:right="173" w:firstLine="420"/>
        <w:jc w:val="both"/>
      </w:pPr>
      <w:r>
        <w:t>The UN agencies United Nations International Children’s Emergency Fund (UNICEF) and the World Health Organization (WHO) wrote the report. It says that child deaths have decreased by almost half since the year 2000. Deaths of pregnant women have dropped by more than a third. These reductions are mostly the result of wider availability of lower-cost, good quality health services.</w:t>
      </w:r>
    </w:p>
    <w:p>
      <w:pPr>
        <w:pStyle w:val="4"/>
        <w:spacing w:line="319" w:lineRule="auto"/>
        <w:ind w:right="176" w:firstLine="420"/>
        <w:jc w:val="both"/>
      </w:pPr>
      <w:r>
        <w:t>But the latest data also showed that 5.3 million children worldwide died in 2018 by the age of five. Almost half of those deaths happened before a baby turned one month. The data also showed more than 290,000 women died because of problems during pregnancy and childbirth in 2017.</w:t>
      </w:r>
    </w:p>
    <w:p>
      <w:pPr>
        <w:pStyle w:val="4"/>
        <w:spacing w:line="319" w:lineRule="auto"/>
        <w:ind w:right="176" w:firstLine="420"/>
        <w:jc w:val="both"/>
      </w:pPr>
      <w:r>
        <w:t>Henrietta Fore is UNICEF's lead director. She said in a report, “A skilled pair of hands to help mothers and newborns around the time of birth, along with clean water, adequate nutrition, basic medicines and vaccines, can make the difference between life and</w:t>
      </w:r>
      <w:r>
        <w:rPr>
          <w:spacing w:val="-11"/>
        </w:rPr>
        <w:t xml:space="preserve"> </w:t>
      </w:r>
      <w:r>
        <w:t>death.”</w:t>
      </w:r>
    </w:p>
    <w:p>
      <w:pPr>
        <w:pStyle w:val="4"/>
        <w:spacing w:line="319" w:lineRule="auto"/>
        <w:ind w:right="175" w:firstLine="420"/>
        <w:jc w:val="both"/>
      </w:pPr>
      <w:r>
        <w:t>Fore urged governments and health leaders to invest in health services to, in her words, “do all it takes ... to save these precious</w:t>
      </w:r>
      <w:r>
        <w:rPr>
          <w:spacing w:val="-6"/>
        </w:rPr>
        <w:t xml:space="preserve"> </w:t>
      </w:r>
      <w:r>
        <w:t>lives.”</w:t>
      </w:r>
    </w:p>
    <w:p>
      <w:pPr>
        <w:spacing w:after="0" w:line="319" w:lineRule="auto"/>
        <w:jc w:val="both"/>
        <w:sectPr>
          <w:pgSz w:w="11860" w:h="16790"/>
          <w:pgMar w:top="1060" w:right="1260" w:bottom="760" w:left="1340" w:header="0" w:footer="574" w:gutter="0"/>
        </w:sectPr>
      </w:pPr>
    </w:p>
    <w:p>
      <w:pPr>
        <w:pStyle w:val="4"/>
        <w:spacing w:before="80" w:line="319" w:lineRule="auto"/>
        <w:ind w:right="173" w:firstLine="420"/>
      </w:pPr>
      <w:r>
        <w:t>The data showed huge inequalities around the world. Women and young children in sub-Saharan Africa, for example, have a much higher risk of death than in other large areas.</w:t>
      </w:r>
    </w:p>
    <w:p>
      <w:pPr>
        <w:pStyle w:val="4"/>
        <w:spacing w:line="254" w:lineRule="exact"/>
        <w:ind w:left="520"/>
      </w:pPr>
      <w:r>
        <w:t>Levels of maternal(</w:t>
      </w:r>
      <w:r>
        <w:rPr>
          <w:rFonts w:hint="eastAsia" w:ascii="宋体" w:eastAsia="宋体"/>
        </w:rPr>
        <w:t>母亲的</w:t>
      </w:r>
      <w:r>
        <w:t>) deaths are nearly 50 times higher for women in sub-Saharan Africa than</w:t>
      </w:r>
    </w:p>
    <w:p>
      <w:pPr>
        <w:pStyle w:val="4"/>
        <w:spacing w:before="64" w:line="319" w:lineRule="auto"/>
        <w:ind w:right="173"/>
      </w:pPr>
      <w:r>
        <w:t>in wealthy countries. Babies born there are also 10 times more likely to die in their first month of life, the report found.</w:t>
      </w:r>
    </w:p>
    <w:p>
      <w:pPr>
        <w:pStyle w:val="4"/>
        <w:spacing w:line="316" w:lineRule="auto"/>
        <w:ind w:right="173" w:firstLine="420"/>
      </w:pPr>
      <w:r>
        <w:t>The report did note improvements. Since 1990, there has been a 56-percent drop in deaths of children under 15, from 14.2 million a year to 6.2 million in 2018.</w:t>
      </w:r>
    </w:p>
    <w:p>
      <w:pPr>
        <w:pStyle w:val="4"/>
        <w:spacing w:before="1" w:line="316" w:lineRule="auto"/>
        <w:ind w:right="237" w:firstLine="420"/>
      </w:pPr>
      <w:r>
        <w:t>Countries in eastern and southeastern Asia have made the most progress. Those areas have seen an  80 percent drop in the number of deaths among children under</w:t>
      </w:r>
      <w:r>
        <w:rPr>
          <w:spacing w:val="-13"/>
        </w:rPr>
        <w:t xml:space="preserve"> </w:t>
      </w:r>
      <w:r>
        <w:t>five.</w:t>
      </w:r>
    </w:p>
    <w:p>
      <w:pPr>
        <w:pStyle w:val="8"/>
        <w:numPr>
          <w:ilvl w:val="0"/>
          <w:numId w:val="2"/>
        </w:numPr>
        <w:tabs>
          <w:tab w:val="left" w:pos="413"/>
          <w:tab w:val="left" w:pos="7051"/>
        </w:tabs>
        <w:spacing w:before="1" w:after="0" w:line="240" w:lineRule="auto"/>
        <w:ind w:left="412" w:right="0" w:hanging="313"/>
        <w:jc w:val="left"/>
        <w:rPr>
          <w:sz w:val="21"/>
        </w:rPr>
      </w:pPr>
      <w:r>
        <w:rPr>
          <w:sz w:val="21"/>
        </w:rPr>
        <w:t>The writer shows the situation of deaths of women and</w:t>
      </w:r>
      <w:r>
        <w:rPr>
          <w:spacing w:val="-16"/>
          <w:sz w:val="21"/>
        </w:rPr>
        <w:t xml:space="preserve"> </w:t>
      </w:r>
      <w:r>
        <w:rPr>
          <w:sz w:val="21"/>
        </w:rPr>
        <w:t>newborns</w:t>
      </w:r>
      <w:r>
        <w:rPr>
          <w:spacing w:val="-2"/>
          <w:sz w:val="21"/>
        </w:rPr>
        <w:t xml:space="preserve"> </w:t>
      </w:r>
      <w:r>
        <w:rPr>
          <w:sz w:val="21"/>
        </w:rPr>
        <w:t>by</w:t>
      </w:r>
      <w:r>
        <w:rPr>
          <w:sz w:val="21"/>
          <w:u w:val="single"/>
        </w:rPr>
        <w:t xml:space="preserve"> </w:t>
      </w:r>
      <w:r>
        <w:rPr>
          <w:sz w:val="21"/>
          <w:u w:val="single"/>
        </w:rPr>
        <w:tab/>
      </w:r>
      <w:r>
        <w:rPr>
          <w:sz w:val="21"/>
        </w:rPr>
        <w:t>.</w:t>
      </w:r>
    </w:p>
    <w:p>
      <w:pPr>
        <w:pStyle w:val="4"/>
        <w:spacing w:before="8"/>
        <w:ind w:left="0"/>
        <w:rPr>
          <w:sz w:val="7"/>
        </w:rPr>
      </w:pPr>
    </w:p>
    <w:tbl>
      <w:tblPr>
        <w:tblStyle w:val="5"/>
        <w:tblW w:w="0" w:type="auto"/>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865"/>
        <w:gridCol w:w="3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865" w:type="dxa"/>
          </w:tcPr>
          <w:p>
            <w:pPr>
              <w:pStyle w:val="9"/>
              <w:spacing w:before="0" w:line="234" w:lineRule="exact"/>
              <w:rPr>
                <w:sz w:val="21"/>
              </w:rPr>
            </w:pPr>
            <w:r>
              <w:rPr>
                <w:sz w:val="21"/>
              </w:rPr>
              <w:t>A. giving examples</w:t>
            </w:r>
          </w:p>
        </w:tc>
        <w:tc>
          <w:tcPr>
            <w:tcW w:w="3220" w:type="dxa"/>
          </w:tcPr>
          <w:p>
            <w:pPr>
              <w:pStyle w:val="9"/>
              <w:spacing w:before="0" w:line="234" w:lineRule="exact"/>
              <w:ind w:left="1022"/>
              <w:rPr>
                <w:sz w:val="21"/>
              </w:rPr>
            </w:pPr>
            <w:r>
              <w:rPr>
                <w:sz w:val="21"/>
              </w:rPr>
              <w:t>B. analyzing causes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865" w:type="dxa"/>
          </w:tcPr>
          <w:p>
            <w:pPr>
              <w:pStyle w:val="9"/>
              <w:spacing w:before="35" w:line="222" w:lineRule="exact"/>
              <w:rPr>
                <w:sz w:val="21"/>
              </w:rPr>
            </w:pPr>
            <w:r>
              <w:rPr>
                <w:sz w:val="21"/>
              </w:rPr>
              <w:t>C. listing figures</w:t>
            </w:r>
          </w:p>
        </w:tc>
        <w:tc>
          <w:tcPr>
            <w:tcW w:w="3220" w:type="dxa"/>
          </w:tcPr>
          <w:p>
            <w:pPr>
              <w:pStyle w:val="9"/>
              <w:spacing w:before="35" w:line="222" w:lineRule="exact"/>
              <w:ind w:left="1022"/>
              <w:rPr>
                <w:sz w:val="21"/>
              </w:rPr>
            </w:pPr>
            <w:r>
              <w:rPr>
                <w:sz w:val="21"/>
              </w:rPr>
              <w:t>D. following time order</w:t>
            </w:r>
          </w:p>
        </w:tc>
      </w:tr>
    </w:tbl>
    <w:p>
      <w:pPr>
        <w:pStyle w:val="8"/>
        <w:numPr>
          <w:ilvl w:val="0"/>
          <w:numId w:val="2"/>
        </w:numPr>
        <w:tabs>
          <w:tab w:val="left" w:pos="413"/>
        </w:tabs>
        <w:spacing w:before="77" w:after="0" w:line="240" w:lineRule="auto"/>
        <w:ind w:left="412" w:right="0" w:hanging="313"/>
        <w:jc w:val="left"/>
        <w:rPr>
          <w:sz w:val="21"/>
        </w:rPr>
      </w:pPr>
      <w:r>
        <w:rPr>
          <w:sz w:val="21"/>
        </w:rPr>
        <w:t>What can we infer from the</w:t>
      </w:r>
      <w:r>
        <w:rPr>
          <w:spacing w:val="-5"/>
          <w:sz w:val="21"/>
        </w:rPr>
        <w:t xml:space="preserve"> </w:t>
      </w:r>
      <w:r>
        <w:rPr>
          <w:sz w:val="21"/>
        </w:rPr>
        <w:t>text?</w:t>
      </w:r>
    </w:p>
    <w:p>
      <w:pPr>
        <w:pStyle w:val="8"/>
        <w:numPr>
          <w:ilvl w:val="1"/>
          <w:numId w:val="2"/>
        </w:numPr>
        <w:tabs>
          <w:tab w:val="left" w:pos="672"/>
        </w:tabs>
        <w:spacing w:before="80" w:after="0" w:line="240" w:lineRule="auto"/>
        <w:ind w:left="671" w:right="0" w:hanging="258"/>
        <w:jc w:val="left"/>
        <w:rPr>
          <w:sz w:val="21"/>
        </w:rPr>
      </w:pPr>
      <w:r>
        <w:rPr>
          <w:sz w:val="21"/>
        </w:rPr>
        <w:t>Health services are important for newborns and pregnant</w:t>
      </w:r>
      <w:r>
        <w:rPr>
          <w:spacing w:val="-8"/>
          <w:sz w:val="21"/>
        </w:rPr>
        <w:t xml:space="preserve"> </w:t>
      </w:r>
      <w:r>
        <w:rPr>
          <w:sz w:val="21"/>
        </w:rPr>
        <w:t>women.</w:t>
      </w:r>
    </w:p>
    <w:p>
      <w:pPr>
        <w:pStyle w:val="8"/>
        <w:numPr>
          <w:ilvl w:val="1"/>
          <w:numId w:val="2"/>
        </w:numPr>
        <w:tabs>
          <w:tab w:val="left" w:pos="662"/>
        </w:tabs>
        <w:spacing w:before="78" w:after="0" w:line="240" w:lineRule="auto"/>
        <w:ind w:left="661" w:right="0" w:hanging="248"/>
        <w:jc w:val="left"/>
        <w:rPr>
          <w:sz w:val="21"/>
        </w:rPr>
      </w:pPr>
      <w:r>
        <w:rPr>
          <w:sz w:val="21"/>
        </w:rPr>
        <w:t>Most child deaths happened in their first month of life in</w:t>
      </w:r>
      <w:r>
        <w:rPr>
          <w:spacing w:val="-8"/>
          <w:sz w:val="21"/>
        </w:rPr>
        <w:t xml:space="preserve"> </w:t>
      </w:r>
      <w:r>
        <w:rPr>
          <w:sz w:val="21"/>
        </w:rPr>
        <w:t>2018.</w:t>
      </w:r>
    </w:p>
    <w:p>
      <w:pPr>
        <w:pStyle w:val="8"/>
        <w:numPr>
          <w:ilvl w:val="1"/>
          <w:numId w:val="2"/>
        </w:numPr>
        <w:tabs>
          <w:tab w:val="left" w:pos="662"/>
        </w:tabs>
        <w:spacing w:before="78" w:after="0" w:line="240" w:lineRule="auto"/>
        <w:ind w:left="661" w:right="0" w:hanging="248"/>
        <w:jc w:val="left"/>
        <w:rPr>
          <w:sz w:val="21"/>
        </w:rPr>
      </w:pPr>
      <w:r>
        <w:rPr>
          <w:sz w:val="21"/>
        </w:rPr>
        <w:t>Skilled doctors and expensive medicines can save lives around the time of</w:t>
      </w:r>
      <w:r>
        <w:rPr>
          <w:spacing w:val="-9"/>
          <w:sz w:val="21"/>
        </w:rPr>
        <w:t xml:space="preserve"> </w:t>
      </w:r>
      <w:r>
        <w:rPr>
          <w:sz w:val="21"/>
        </w:rPr>
        <w:t>birth.</w:t>
      </w:r>
    </w:p>
    <w:p>
      <w:pPr>
        <w:pStyle w:val="8"/>
        <w:numPr>
          <w:ilvl w:val="1"/>
          <w:numId w:val="2"/>
        </w:numPr>
        <w:tabs>
          <w:tab w:val="left" w:pos="672"/>
        </w:tabs>
        <w:spacing w:before="80" w:after="0" w:line="240" w:lineRule="auto"/>
        <w:ind w:left="671" w:right="0" w:hanging="258"/>
        <w:jc w:val="left"/>
        <w:rPr>
          <w:sz w:val="21"/>
        </w:rPr>
      </w:pPr>
      <w:r>
        <w:rPr>
          <w:sz w:val="21"/>
        </w:rPr>
        <w:t>Levels of maternal deaths are much higher than child deaths in sub-Saharan</w:t>
      </w:r>
      <w:r>
        <w:rPr>
          <w:spacing w:val="-12"/>
          <w:sz w:val="21"/>
        </w:rPr>
        <w:t xml:space="preserve"> </w:t>
      </w:r>
      <w:r>
        <w:rPr>
          <w:sz w:val="21"/>
        </w:rPr>
        <w:t>Africa.</w:t>
      </w:r>
    </w:p>
    <w:p>
      <w:pPr>
        <w:pStyle w:val="8"/>
        <w:numPr>
          <w:ilvl w:val="0"/>
          <w:numId w:val="2"/>
        </w:numPr>
        <w:tabs>
          <w:tab w:val="left" w:pos="461"/>
          <w:tab w:val="left" w:pos="3607"/>
        </w:tabs>
        <w:spacing w:before="78" w:after="0" w:line="240" w:lineRule="auto"/>
        <w:ind w:left="460" w:right="0" w:hanging="361"/>
        <w:jc w:val="left"/>
        <w:rPr>
          <w:sz w:val="21"/>
        </w:rPr>
      </w:pPr>
      <w:r>
        <w:rPr>
          <w:sz w:val="21"/>
        </w:rPr>
        <w:t>The purpose of the text</w:t>
      </w:r>
      <w:r>
        <w:rPr>
          <w:spacing w:val="-7"/>
          <w:sz w:val="21"/>
        </w:rPr>
        <w:t xml:space="preserve"> </w:t>
      </w:r>
      <w:r>
        <w:rPr>
          <w:sz w:val="21"/>
        </w:rPr>
        <w:t>is to</w:t>
      </w:r>
      <w:r>
        <w:rPr>
          <w:sz w:val="21"/>
          <w:u w:val="single"/>
        </w:rPr>
        <w:t xml:space="preserve"> </w:t>
      </w:r>
      <w:r>
        <w:rPr>
          <w:sz w:val="21"/>
          <w:u w:val="single"/>
        </w:rPr>
        <w:tab/>
      </w:r>
      <w:r>
        <w:rPr>
          <w:sz w:val="21"/>
        </w:rPr>
        <w:t>.</w:t>
      </w:r>
    </w:p>
    <w:p>
      <w:pPr>
        <w:pStyle w:val="8"/>
        <w:numPr>
          <w:ilvl w:val="1"/>
          <w:numId w:val="2"/>
        </w:numPr>
        <w:tabs>
          <w:tab w:val="left" w:pos="674"/>
        </w:tabs>
        <w:spacing w:before="77" w:after="0" w:line="240" w:lineRule="auto"/>
        <w:ind w:left="674" w:right="0" w:hanging="260"/>
        <w:jc w:val="left"/>
        <w:rPr>
          <w:sz w:val="21"/>
        </w:rPr>
      </w:pPr>
      <w:r>
        <w:rPr>
          <w:sz w:val="21"/>
        </w:rPr>
        <w:t>show the reductions in women and babies’</w:t>
      </w:r>
      <w:r>
        <w:rPr>
          <w:spacing w:val="-23"/>
          <w:sz w:val="21"/>
        </w:rPr>
        <w:t xml:space="preserve"> </w:t>
      </w:r>
      <w:r>
        <w:rPr>
          <w:sz w:val="21"/>
        </w:rPr>
        <w:t>death</w:t>
      </w:r>
    </w:p>
    <w:p>
      <w:pPr>
        <w:pStyle w:val="8"/>
        <w:numPr>
          <w:ilvl w:val="1"/>
          <w:numId w:val="2"/>
        </w:numPr>
        <w:tabs>
          <w:tab w:val="left" w:pos="662"/>
        </w:tabs>
        <w:spacing w:before="81" w:after="0" w:line="240" w:lineRule="auto"/>
        <w:ind w:left="662" w:right="0" w:hanging="248"/>
        <w:jc w:val="left"/>
        <w:rPr>
          <w:sz w:val="21"/>
        </w:rPr>
      </w:pPr>
      <w:r>
        <w:rPr>
          <w:sz w:val="21"/>
        </w:rPr>
        <w:t>stress the problems of women and newborns’</w:t>
      </w:r>
      <w:r>
        <w:rPr>
          <w:spacing w:val="-22"/>
          <w:sz w:val="21"/>
        </w:rPr>
        <w:t xml:space="preserve"> </w:t>
      </w:r>
      <w:r>
        <w:rPr>
          <w:sz w:val="21"/>
        </w:rPr>
        <w:t>death</w:t>
      </w:r>
    </w:p>
    <w:p>
      <w:pPr>
        <w:pStyle w:val="8"/>
        <w:numPr>
          <w:ilvl w:val="1"/>
          <w:numId w:val="2"/>
        </w:numPr>
        <w:tabs>
          <w:tab w:val="left" w:pos="662"/>
        </w:tabs>
        <w:spacing w:before="78" w:after="0" w:line="240" w:lineRule="auto"/>
        <w:ind w:left="662" w:right="0" w:hanging="248"/>
        <w:jc w:val="left"/>
        <w:rPr>
          <w:sz w:val="21"/>
        </w:rPr>
      </w:pPr>
      <w:r>
        <w:rPr>
          <w:sz w:val="21"/>
        </w:rPr>
        <w:t>show huge inequalities between countries in the</w:t>
      </w:r>
      <w:r>
        <w:rPr>
          <w:spacing w:val="-5"/>
          <w:sz w:val="21"/>
        </w:rPr>
        <w:t xml:space="preserve"> </w:t>
      </w:r>
      <w:r>
        <w:rPr>
          <w:sz w:val="21"/>
        </w:rPr>
        <w:t>world</w:t>
      </w:r>
    </w:p>
    <w:p>
      <w:pPr>
        <w:pStyle w:val="8"/>
        <w:numPr>
          <w:ilvl w:val="1"/>
          <w:numId w:val="2"/>
        </w:numPr>
        <w:tabs>
          <w:tab w:val="left" w:pos="674"/>
        </w:tabs>
        <w:spacing w:before="77" w:after="0" w:line="240" w:lineRule="auto"/>
        <w:ind w:left="674" w:right="0" w:hanging="260"/>
        <w:jc w:val="left"/>
        <w:rPr>
          <w:sz w:val="21"/>
        </w:rPr>
      </w:pPr>
      <w:r>
        <w:rPr>
          <w:sz w:val="21"/>
        </w:rPr>
        <w:t>display the improvements in eastern and southeastern</w:t>
      </w:r>
      <w:r>
        <w:rPr>
          <w:spacing w:val="-22"/>
          <w:sz w:val="21"/>
        </w:rPr>
        <w:t xml:space="preserve"> </w:t>
      </w:r>
      <w:r>
        <w:rPr>
          <w:sz w:val="21"/>
        </w:rPr>
        <w:t>Asia</w:t>
      </w:r>
    </w:p>
    <w:p>
      <w:pPr>
        <w:pStyle w:val="4"/>
        <w:spacing w:before="81"/>
        <w:ind w:left="0" w:right="73"/>
        <w:jc w:val="center"/>
      </w:pPr>
      <w:r>
        <w:rPr>
          <w:w w:val="100"/>
        </w:rPr>
        <w:t>C</w:t>
      </w:r>
    </w:p>
    <w:p>
      <w:pPr>
        <w:pStyle w:val="4"/>
        <w:spacing w:before="77" w:line="319" w:lineRule="auto"/>
        <w:ind w:right="177" w:firstLine="420"/>
        <w:jc w:val="both"/>
      </w:pPr>
      <w:r>
        <w:t>Researchers have developed a long-lasting, environmentally safe substance that can prevent wildfires from spreading. The new fluid is the creation of scientists and engineers at Stanford University in California. A report on their work was published in Proceedings of the National Academy of Sciences.</w:t>
      </w:r>
    </w:p>
    <w:p>
      <w:pPr>
        <w:pStyle w:val="4"/>
        <w:spacing w:line="319" w:lineRule="auto"/>
        <w:ind w:right="121" w:firstLine="420"/>
        <w:jc w:val="both"/>
      </w:pPr>
      <w:r>
        <w:t xml:space="preserve">The Stanford team says the treatment could give firefighters a valuable weapon in their battle against wildfires. Wildfires destroy an approximate 4 million hectares across the United States every </w:t>
      </w:r>
      <w:r>
        <w:rPr>
          <w:spacing w:val="-3"/>
        </w:rPr>
        <w:t xml:space="preserve">year. </w:t>
      </w:r>
      <w:r>
        <w:t>In 2018, the federal government spent more than $3 billion on firefighting efforts, with billions more lost in property damage.</w:t>
      </w:r>
    </w:p>
    <w:p>
      <w:pPr>
        <w:pStyle w:val="4"/>
        <w:spacing w:line="319" w:lineRule="auto"/>
        <w:ind w:right="175" w:firstLine="420"/>
        <w:jc w:val="both"/>
      </w:pPr>
      <w:r>
        <w:t>The new report notes that a large majority of wildfires result from human activities. It says they often start along roadsides, in campgrounds and around electrical equipment. Firefighters often use chemical fire retardants to put out fires. Fire retardants are materials that can stop or slow the spread of fires. But firefighting crews currently use them only as a kind of reactive tool. This is because the chemical treatments are not designed to stay on trees or other vegetation for long periods. They can quickly disappear because of environmental and weather</w:t>
      </w:r>
      <w:r>
        <w:rPr>
          <w:spacing w:val="-8"/>
        </w:rPr>
        <w:t xml:space="preserve"> </w:t>
      </w:r>
      <w:r>
        <w:t>conditions.</w:t>
      </w:r>
    </w:p>
    <w:p>
      <w:pPr>
        <w:pStyle w:val="4"/>
        <w:spacing w:line="319" w:lineRule="auto"/>
        <w:ind w:right="178" w:firstLine="420"/>
        <w:jc w:val="both"/>
      </w:pPr>
      <w:r>
        <w:t>The thick liquid tested by the Stanford University team was found to extend the life of the fire retardants without harming the environment. Such a treatment could open up possibilities for firefighters to take preventive actions before fires even start, notes Eric Appel. He helped to write the new report. Appel is a professor of materials science and engineering at</w:t>
      </w:r>
      <w:r>
        <w:rPr>
          <w:spacing w:val="-11"/>
        </w:rPr>
        <w:t xml:space="preserve"> </w:t>
      </w:r>
      <w:r>
        <w:t>Stanford.</w:t>
      </w:r>
    </w:p>
    <w:p>
      <w:pPr>
        <w:pStyle w:val="4"/>
        <w:spacing w:line="316" w:lineRule="auto"/>
        <w:ind w:right="177" w:firstLine="420"/>
        <w:jc w:val="both"/>
      </w:pPr>
      <w:r>
        <w:t>The treatment holds the promise “to make wildland firefighting much more proactive, rather than reactive,” Appel said. “What we do now is monitor wildfire-prone areas and wait with bated breath for fires to start, then rush to put them out.”</w:t>
      </w:r>
    </w:p>
    <w:p>
      <w:pPr>
        <w:pStyle w:val="4"/>
        <w:spacing w:line="316" w:lineRule="auto"/>
        <w:ind w:right="175" w:firstLine="420"/>
        <w:jc w:val="both"/>
      </w:pPr>
      <w:r>
        <w:t>The researchers worked with California's Department of Forestry and Fire Protection, or CalFire, to carry out experiments. The testing found that the material “provides complete fire protection even after</w:t>
      </w:r>
    </w:p>
    <w:p>
      <w:pPr>
        <w:spacing w:after="0" w:line="316" w:lineRule="auto"/>
        <w:jc w:val="both"/>
        <w:sectPr>
          <w:pgSz w:w="11860" w:h="16790"/>
          <w:pgMar w:top="1060" w:right="1260" w:bottom="760" w:left="1340" w:header="0" w:footer="574" w:gutter="0"/>
        </w:sectPr>
      </w:pPr>
    </w:p>
    <w:p>
      <w:pPr>
        <w:pStyle w:val="4"/>
        <w:spacing w:before="80" w:line="319" w:lineRule="auto"/>
        <w:ind w:right="172"/>
        <w:jc w:val="both"/>
      </w:pPr>
      <w:r>
        <w:t>half an inch of rainfall,” the study said. Under the same conditions, commonly used fire retardants provided little or no protection from fire.</w:t>
      </w:r>
    </w:p>
    <w:p>
      <w:pPr>
        <w:pStyle w:val="4"/>
        <w:spacing w:line="319" w:lineRule="auto"/>
        <w:ind w:right="177" w:firstLine="420"/>
        <w:jc w:val="both"/>
      </w:pPr>
      <w:r>
        <w:t>The development team says the treatment contains only safe materials widely used in food, drug and agricultural products. Over time, the material washes away and breaks down safely in the environment,  the researchers</w:t>
      </w:r>
      <w:r>
        <w:rPr>
          <w:spacing w:val="-1"/>
        </w:rPr>
        <w:t xml:space="preserve"> </w:t>
      </w:r>
      <w:r>
        <w:t>noted.</w:t>
      </w:r>
    </w:p>
    <w:p>
      <w:pPr>
        <w:pStyle w:val="4"/>
        <w:spacing w:line="316" w:lineRule="auto"/>
        <w:ind w:right="174" w:firstLine="420"/>
        <w:jc w:val="both"/>
      </w:pPr>
      <w:r>
        <w:t>Eric Appel said he hopes the new treatment “can open the door to identifying and treating high-risk areas to protect people's lives and livelihoods.”</w:t>
      </w:r>
    </w:p>
    <w:p>
      <w:pPr>
        <w:pStyle w:val="8"/>
        <w:numPr>
          <w:ilvl w:val="0"/>
          <w:numId w:val="2"/>
        </w:numPr>
        <w:tabs>
          <w:tab w:val="left" w:pos="413"/>
        </w:tabs>
        <w:spacing w:before="0" w:after="0" w:line="240" w:lineRule="auto"/>
        <w:ind w:left="412" w:right="0" w:hanging="313"/>
        <w:jc w:val="both"/>
        <w:rPr>
          <w:sz w:val="21"/>
        </w:rPr>
      </w:pPr>
      <w:r>
        <w:rPr>
          <w:sz w:val="21"/>
        </w:rPr>
        <w:t>What can we learn from the</w:t>
      </w:r>
      <w:r>
        <w:rPr>
          <w:spacing w:val="-4"/>
          <w:sz w:val="21"/>
        </w:rPr>
        <w:t xml:space="preserve"> </w:t>
      </w:r>
      <w:r>
        <w:rPr>
          <w:sz w:val="21"/>
        </w:rPr>
        <w:t>text?</w:t>
      </w:r>
    </w:p>
    <w:p>
      <w:pPr>
        <w:pStyle w:val="8"/>
        <w:numPr>
          <w:ilvl w:val="1"/>
          <w:numId w:val="2"/>
        </w:numPr>
        <w:tabs>
          <w:tab w:val="left" w:pos="674"/>
        </w:tabs>
        <w:spacing w:before="76" w:after="0" w:line="240" w:lineRule="auto"/>
        <w:ind w:left="674" w:right="0" w:hanging="260"/>
        <w:jc w:val="left"/>
        <w:rPr>
          <w:sz w:val="21"/>
        </w:rPr>
      </w:pPr>
      <w:r>
        <w:rPr>
          <w:sz w:val="21"/>
        </w:rPr>
        <w:t>Most of the wildfires are caused by human</w:t>
      </w:r>
      <w:r>
        <w:rPr>
          <w:spacing w:val="-11"/>
          <w:sz w:val="21"/>
        </w:rPr>
        <w:t xml:space="preserve"> </w:t>
      </w:r>
      <w:r>
        <w:rPr>
          <w:sz w:val="21"/>
        </w:rPr>
        <w:t>activities.</w:t>
      </w:r>
    </w:p>
    <w:p>
      <w:pPr>
        <w:pStyle w:val="8"/>
        <w:numPr>
          <w:ilvl w:val="1"/>
          <w:numId w:val="2"/>
        </w:numPr>
        <w:tabs>
          <w:tab w:val="left" w:pos="658"/>
        </w:tabs>
        <w:spacing w:before="78" w:after="0" w:line="240" w:lineRule="auto"/>
        <w:ind w:left="657" w:right="0" w:hanging="244"/>
        <w:jc w:val="left"/>
        <w:rPr>
          <w:sz w:val="21"/>
        </w:rPr>
      </w:pPr>
      <w:r>
        <w:rPr>
          <w:sz w:val="21"/>
        </w:rPr>
        <w:t>Wildfires destroy more than 4 million hectares in America every</w:t>
      </w:r>
      <w:r>
        <w:rPr>
          <w:spacing w:val="-18"/>
          <w:sz w:val="21"/>
        </w:rPr>
        <w:t xml:space="preserve"> </w:t>
      </w:r>
      <w:r>
        <w:rPr>
          <w:spacing w:val="-3"/>
          <w:sz w:val="21"/>
        </w:rPr>
        <w:t>year.</w:t>
      </w:r>
    </w:p>
    <w:p>
      <w:pPr>
        <w:pStyle w:val="8"/>
        <w:numPr>
          <w:ilvl w:val="1"/>
          <w:numId w:val="2"/>
        </w:numPr>
        <w:tabs>
          <w:tab w:val="left" w:pos="658"/>
        </w:tabs>
        <w:spacing w:before="80" w:after="0" w:line="240" w:lineRule="auto"/>
        <w:ind w:left="657" w:right="0" w:hanging="244"/>
        <w:jc w:val="left"/>
        <w:rPr>
          <w:sz w:val="21"/>
        </w:rPr>
      </w:pPr>
      <w:r>
        <w:rPr>
          <w:sz w:val="21"/>
        </w:rPr>
        <w:t>The chemical fire retardants are a valuable weapon to fight against</w:t>
      </w:r>
      <w:r>
        <w:rPr>
          <w:spacing w:val="-21"/>
          <w:sz w:val="21"/>
        </w:rPr>
        <w:t xml:space="preserve"> </w:t>
      </w:r>
      <w:r>
        <w:rPr>
          <w:sz w:val="21"/>
        </w:rPr>
        <w:t>wildfires.</w:t>
      </w:r>
    </w:p>
    <w:p>
      <w:pPr>
        <w:pStyle w:val="8"/>
        <w:numPr>
          <w:ilvl w:val="1"/>
          <w:numId w:val="2"/>
        </w:numPr>
        <w:tabs>
          <w:tab w:val="left" w:pos="670"/>
        </w:tabs>
        <w:spacing w:before="78" w:after="0" w:line="240" w:lineRule="auto"/>
        <w:ind w:left="669" w:right="0" w:hanging="256"/>
        <w:jc w:val="left"/>
        <w:rPr>
          <w:sz w:val="21"/>
        </w:rPr>
      </w:pPr>
      <w:r>
        <w:rPr>
          <w:sz w:val="21"/>
        </w:rPr>
        <w:t>The money spent on firefighting was more than the loss in property</w:t>
      </w:r>
      <w:r>
        <w:rPr>
          <w:spacing w:val="-18"/>
          <w:sz w:val="21"/>
        </w:rPr>
        <w:t xml:space="preserve"> </w:t>
      </w:r>
      <w:r>
        <w:rPr>
          <w:sz w:val="21"/>
        </w:rPr>
        <w:t>damage.</w:t>
      </w:r>
    </w:p>
    <w:p>
      <w:pPr>
        <w:pStyle w:val="8"/>
        <w:numPr>
          <w:ilvl w:val="0"/>
          <w:numId w:val="2"/>
        </w:numPr>
        <w:tabs>
          <w:tab w:val="left" w:pos="413"/>
          <w:tab w:val="left" w:pos="5819"/>
        </w:tabs>
        <w:spacing w:before="78" w:after="0" w:line="240" w:lineRule="auto"/>
        <w:ind w:left="412" w:right="0" w:hanging="313"/>
        <w:jc w:val="left"/>
        <w:rPr>
          <w:sz w:val="21"/>
        </w:rPr>
      </w:pPr>
      <w:r>
        <w:rPr>
          <w:sz w:val="21"/>
        </w:rPr>
        <w:t>The new treatment has the following</w:t>
      </w:r>
      <w:r>
        <w:rPr>
          <w:spacing w:val="-8"/>
          <w:sz w:val="21"/>
        </w:rPr>
        <w:t xml:space="preserve"> </w:t>
      </w:r>
      <w:r>
        <w:rPr>
          <w:sz w:val="21"/>
        </w:rPr>
        <w:t>advantages</w:t>
      </w:r>
      <w:r>
        <w:rPr>
          <w:spacing w:val="-5"/>
          <w:sz w:val="21"/>
        </w:rPr>
        <w:t xml:space="preserve"> </w:t>
      </w:r>
      <w:r>
        <w:rPr>
          <w:sz w:val="21"/>
        </w:rPr>
        <w:t>except</w:t>
      </w:r>
      <w:r>
        <w:rPr>
          <w:sz w:val="21"/>
          <w:u w:val="single"/>
        </w:rPr>
        <w:t xml:space="preserve"> </w:t>
      </w:r>
      <w:r>
        <w:rPr>
          <w:sz w:val="21"/>
          <w:u w:val="single"/>
        </w:rPr>
        <w:tab/>
      </w:r>
      <w:r>
        <w:rPr>
          <w:sz w:val="21"/>
        </w:rPr>
        <w:t>.</w:t>
      </w:r>
    </w:p>
    <w:p>
      <w:pPr>
        <w:pStyle w:val="8"/>
        <w:numPr>
          <w:ilvl w:val="1"/>
          <w:numId w:val="2"/>
        </w:numPr>
        <w:tabs>
          <w:tab w:val="left" w:pos="674"/>
        </w:tabs>
        <w:spacing w:before="80" w:after="0" w:line="240" w:lineRule="auto"/>
        <w:ind w:left="674" w:right="0" w:hanging="260"/>
        <w:jc w:val="left"/>
        <w:rPr>
          <w:sz w:val="21"/>
        </w:rPr>
      </w:pPr>
      <w:r>
        <w:rPr>
          <w:sz w:val="21"/>
        </w:rPr>
        <w:t>providing much more protection from</w:t>
      </w:r>
      <w:r>
        <w:rPr>
          <w:spacing w:val="-5"/>
          <w:sz w:val="21"/>
        </w:rPr>
        <w:t xml:space="preserve"> </w:t>
      </w:r>
      <w:r>
        <w:rPr>
          <w:sz w:val="21"/>
        </w:rPr>
        <w:t>fire</w:t>
      </w:r>
    </w:p>
    <w:p>
      <w:pPr>
        <w:pStyle w:val="8"/>
        <w:numPr>
          <w:ilvl w:val="1"/>
          <w:numId w:val="2"/>
        </w:numPr>
        <w:tabs>
          <w:tab w:val="left" w:pos="662"/>
        </w:tabs>
        <w:spacing w:before="78" w:after="0" w:line="240" w:lineRule="auto"/>
        <w:ind w:left="662" w:right="0" w:hanging="248"/>
        <w:jc w:val="left"/>
        <w:rPr>
          <w:sz w:val="21"/>
        </w:rPr>
      </w:pPr>
      <w:r>
        <w:rPr>
          <w:sz w:val="21"/>
        </w:rPr>
        <w:t>making it possible to take preventive</w:t>
      </w:r>
      <w:r>
        <w:rPr>
          <w:spacing w:val="-8"/>
          <w:sz w:val="21"/>
        </w:rPr>
        <w:t xml:space="preserve"> </w:t>
      </w:r>
      <w:r>
        <w:rPr>
          <w:sz w:val="21"/>
        </w:rPr>
        <w:t>actions</w:t>
      </w:r>
    </w:p>
    <w:p>
      <w:pPr>
        <w:pStyle w:val="8"/>
        <w:numPr>
          <w:ilvl w:val="1"/>
          <w:numId w:val="2"/>
        </w:numPr>
        <w:tabs>
          <w:tab w:val="left" w:pos="662"/>
        </w:tabs>
        <w:spacing w:before="77" w:after="0" w:line="240" w:lineRule="auto"/>
        <w:ind w:left="662" w:right="0" w:hanging="248"/>
        <w:jc w:val="left"/>
        <w:rPr>
          <w:sz w:val="21"/>
        </w:rPr>
      </w:pPr>
      <w:r>
        <w:rPr>
          <w:sz w:val="21"/>
        </w:rPr>
        <w:t>making the effect of the fire retardants last</w:t>
      </w:r>
      <w:r>
        <w:rPr>
          <w:spacing w:val="-8"/>
          <w:sz w:val="21"/>
        </w:rPr>
        <w:t xml:space="preserve"> </w:t>
      </w:r>
      <w:r>
        <w:rPr>
          <w:sz w:val="21"/>
        </w:rPr>
        <w:t>longer</w:t>
      </w:r>
    </w:p>
    <w:p>
      <w:pPr>
        <w:pStyle w:val="8"/>
        <w:numPr>
          <w:ilvl w:val="1"/>
          <w:numId w:val="2"/>
        </w:numPr>
        <w:tabs>
          <w:tab w:val="left" w:pos="674"/>
        </w:tabs>
        <w:spacing w:before="81" w:after="0" w:line="240" w:lineRule="auto"/>
        <w:ind w:left="674" w:right="0" w:hanging="260"/>
        <w:jc w:val="left"/>
        <w:rPr>
          <w:sz w:val="21"/>
        </w:rPr>
      </w:pPr>
      <w:r>
        <w:rPr>
          <w:sz w:val="21"/>
        </w:rPr>
        <w:t>opening the door to identifying and treating high-risk</w:t>
      </w:r>
      <w:r>
        <w:rPr>
          <w:spacing w:val="-7"/>
          <w:sz w:val="21"/>
        </w:rPr>
        <w:t xml:space="preserve"> </w:t>
      </w:r>
      <w:r>
        <w:rPr>
          <w:sz w:val="21"/>
        </w:rPr>
        <w:t>areas</w:t>
      </w:r>
    </w:p>
    <w:p>
      <w:pPr>
        <w:pStyle w:val="8"/>
        <w:numPr>
          <w:ilvl w:val="0"/>
          <w:numId w:val="2"/>
        </w:numPr>
        <w:tabs>
          <w:tab w:val="left" w:pos="413"/>
        </w:tabs>
        <w:spacing w:before="77" w:after="0" w:line="240" w:lineRule="auto"/>
        <w:ind w:left="412" w:right="0" w:hanging="313"/>
        <w:jc w:val="left"/>
        <w:rPr>
          <w:sz w:val="21"/>
        </w:rPr>
      </w:pPr>
      <w:r>
        <w:rPr>
          <w:spacing w:val="-3"/>
          <w:sz w:val="21"/>
        </w:rPr>
        <w:t xml:space="preserve">What’s </w:t>
      </w:r>
      <w:r>
        <w:rPr>
          <w:sz w:val="21"/>
        </w:rPr>
        <w:t xml:space="preserve">Eric </w:t>
      </w:r>
      <w:r>
        <w:rPr>
          <w:spacing w:val="-3"/>
          <w:sz w:val="21"/>
        </w:rPr>
        <w:t xml:space="preserve">Appel’s </w:t>
      </w:r>
      <w:r>
        <w:rPr>
          <w:sz w:val="21"/>
        </w:rPr>
        <w:t>attitude towards the new</w:t>
      </w:r>
      <w:r>
        <w:rPr>
          <w:spacing w:val="-9"/>
          <w:sz w:val="21"/>
        </w:rPr>
        <w:t xml:space="preserve"> </w:t>
      </w:r>
      <w:r>
        <w:rPr>
          <w:sz w:val="21"/>
        </w:rPr>
        <w:t>treatment?</w:t>
      </w:r>
    </w:p>
    <w:p>
      <w:pPr>
        <w:pStyle w:val="4"/>
        <w:tabs>
          <w:tab w:val="left" w:pos="2297"/>
          <w:tab w:val="left" w:pos="4088"/>
          <w:tab w:val="left" w:pos="5923"/>
        </w:tabs>
        <w:spacing w:before="78"/>
        <w:ind w:left="414"/>
      </w:pPr>
      <w:r>
        <w:t>A.</w:t>
      </w:r>
      <w:r>
        <w:rPr>
          <w:spacing w:val="-2"/>
        </w:rPr>
        <w:t xml:space="preserve"> </w:t>
      </w:r>
      <w:r>
        <w:t>Confident.</w:t>
      </w:r>
      <w:r>
        <w:tab/>
      </w:r>
      <w:r>
        <w:t>B.</w:t>
      </w:r>
      <w:r>
        <w:rPr>
          <w:spacing w:val="-4"/>
        </w:rPr>
        <w:t xml:space="preserve"> </w:t>
      </w:r>
      <w:r>
        <w:t>Doubtful.</w:t>
      </w:r>
      <w:r>
        <w:tab/>
      </w:r>
      <w:r>
        <w:t>C.</w:t>
      </w:r>
      <w:r>
        <w:rPr>
          <w:spacing w:val="-1"/>
        </w:rPr>
        <w:t xml:space="preserve"> </w:t>
      </w:r>
      <w:r>
        <w:t>Concerned.</w:t>
      </w:r>
      <w:r>
        <w:tab/>
      </w:r>
      <w:r>
        <w:t>D.</w:t>
      </w:r>
      <w:r>
        <w:rPr>
          <w:spacing w:val="-1"/>
        </w:rPr>
        <w:t xml:space="preserve"> </w:t>
      </w:r>
      <w:r>
        <w:t>Neutral.</w:t>
      </w:r>
    </w:p>
    <w:p>
      <w:pPr>
        <w:pStyle w:val="8"/>
        <w:numPr>
          <w:ilvl w:val="0"/>
          <w:numId w:val="2"/>
        </w:numPr>
        <w:tabs>
          <w:tab w:val="left" w:pos="413"/>
        </w:tabs>
        <w:spacing w:before="80" w:after="0" w:line="240" w:lineRule="auto"/>
        <w:ind w:left="412" w:right="0" w:hanging="313"/>
        <w:jc w:val="left"/>
        <w:rPr>
          <w:sz w:val="21"/>
        </w:rPr>
      </w:pPr>
      <w:r>
        <w:rPr>
          <w:sz w:val="21"/>
        </w:rPr>
        <w:t>Where does the text probably come</w:t>
      </w:r>
      <w:r>
        <w:rPr>
          <w:spacing w:val="-6"/>
          <w:sz w:val="21"/>
        </w:rPr>
        <w:t xml:space="preserve"> </w:t>
      </w:r>
      <w:r>
        <w:rPr>
          <w:sz w:val="21"/>
        </w:rPr>
        <w:t>from?</w:t>
      </w:r>
    </w:p>
    <w:p>
      <w:pPr>
        <w:pStyle w:val="4"/>
        <w:spacing w:before="5"/>
        <w:ind w:left="0"/>
        <w:rPr>
          <w:sz w:val="7"/>
        </w:rPr>
      </w:pPr>
    </w:p>
    <w:tbl>
      <w:tblPr>
        <w:tblStyle w:val="5"/>
        <w:tblW w:w="0" w:type="auto"/>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930"/>
        <w:gridCol w:w="31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930" w:type="dxa"/>
          </w:tcPr>
          <w:p>
            <w:pPr>
              <w:pStyle w:val="9"/>
              <w:spacing w:before="0" w:line="234" w:lineRule="exact"/>
              <w:rPr>
                <w:sz w:val="21"/>
              </w:rPr>
            </w:pPr>
            <w:r>
              <w:rPr>
                <w:sz w:val="21"/>
              </w:rPr>
              <w:t>A. A research plan.</w:t>
            </w:r>
          </w:p>
        </w:tc>
        <w:tc>
          <w:tcPr>
            <w:tcW w:w="3112" w:type="dxa"/>
          </w:tcPr>
          <w:p>
            <w:pPr>
              <w:pStyle w:val="9"/>
              <w:spacing w:before="0" w:line="234" w:lineRule="exact"/>
              <w:ind w:left="957"/>
              <w:rPr>
                <w:sz w:val="21"/>
              </w:rPr>
            </w:pPr>
            <w:r>
              <w:rPr>
                <w:sz w:val="21"/>
              </w:rPr>
              <w:t>B. A science magazine.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930" w:type="dxa"/>
          </w:tcPr>
          <w:p>
            <w:pPr>
              <w:pStyle w:val="9"/>
              <w:spacing w:before="35" w:line="222" w:lineRule="exact"/>
              <w:rPr>
                <w:sz w:val="21"/>
              </w:rPr>
            </w:pPr>
            <w:r>
              <w:rPr>
                <w:sz w:val="21"/>
              </w:rPr>
              <w:t>C. An advertisement.</w:t>
            </w:r>
          </w:p>
        </w:tc>
        <w:tc>
          <w:tcPr>
            <w:tcW w:w="3112" w:type="dxa"/>
          </w:tcPr>
          <w:p>
            <w:pPr>
              <w:pStyle w:val="9"/>
              <w:spacing w:before="35" w:line="222" w:lineRule="exact"/>
              <w:ind w:left="957"/>
              <w:rPr>
                <w:sz w:val="21"/>
              </w:rPr>
            </w:pPr>
            <w:r>
              <w:rPr>
                <w:sz w:val="21"/>
              </w:rPr>
              <w:t>D. A science fiction.</w:t>
            </w:r>
          </w:p>
        </w:tc>
      </w:tr>
    </w:tbl>
    <w:p>
      <w:pPr>
        <w:pStyle w:val="4"/>
        <w:ind w:left="0"/>
        <w:rPr>
          <w:sz w:val="22"/>
        </w:rPr>
      </w:pPr>
    </w:p>
    <w:p>
      <w:pPr>
        <w:pStyle w:val="4"/>
        <w:spacing w:before="133"/>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 </w:t>
      </w:r>
      <w:r>
        <w:rPr>
          <w:rFonts w:hint="eastAsia" w:ascii="宋体" w:eastAsia="宋体"/>
        </w:rPr>
        <w:t xml:space="preserve">分，满分 </w:t>
      </w:r>
      <w:r>
        <w:t xml:space="preserve">10 </w:t>
      </w:r>
      <w:r>
        <w:rPr>
          <w:rFonts w:hint="eastAsia" w:ascii="宋体" w:eastAsia="宋体"/>
        </w:rPr>
        <w:t>分）</w:t>
      </w:r>
    </w:p>
    <w:p>
      <w:pPr>
        <w:pStyle w:val="4"/>
        <w:spacing w:before="50"/>
        <w:ind w:left="520"/>
        <w:rPr>
          <w:rFonts w:hint="eastAsia" w:ascii="宋体" w:eastAsia="宋体"/>
        </w:rPr>
      </w:pPr>
      <w:r>
        <w:rPr>
          <w:rFonts w:hint="eastAsia" w:ascii="宋体" w:eastAsia="宋体"/>
        </w:rPr>
        <w:t>根据短文内容，从短文后的选项中选出能填入空白处的最佳选项。选项中有两项为多余选项。</w:t>
      </w:r>
    </w:p>
    <w:p>
      <w:pPr>
        <w:pStyle w:val="4"/>
        <w:spacing w:before="66" w:line="316" w:lineRule="auto"/>
        <w:ind w:right="173" w:firstLine="420"/>
        <w:jc w:val="both"/>
      </w:pPr>
      <w:r>
        <w:t xml:space="preserve">Do you ever feel unwilling to submit your work unless </w:t>
      </w:r>
      <w:r>
        <w:rPr>
          <w:spacing w:val="-5"/>
        </w:rPr>
        <w:t xml:space="preserve">it’s </w:t>
      </w:r>
      <w:r>
        <w:t>absolutely perfect?</w:t>
      </w:r>
      <w:r>
        <w:rPr>
          <w:u w:val="single"/>
        </w:rPr>
        <w:t xml:space="preserve"> </w:t>
      </w:r>
      <w:r>
        <w:rPr>
          <w:rFonts w:hint="eastAsia" w:eastAsia="宋体"/>
          <w:u w:val="single"/>
          <w:lang w:val="en-US" w:eastAsia="zh-CN"/>
        </w:rPr>
        <w:t xml:space="preserve"> </w:t>
      </w:r>
      <w:r>
        <w:rPr>
          <w:u w:val="single"/>
        </w:rPr>
        <w:t>31</w:t>
      </w:r>
      <w:r>
        <w:rPr>
          <w:rFonts w:hint="eastAsia" w:eastAsia="宋体"/>
          <w:u w:val="single"/>
          <w:lang w:val="en-US" w:eastAsia="zh-CN"/>
        </w:rPr>
        <w:t xml:space="preserve">   </w:t>
      </w:r>
      <w:r>
        <w:t xml:space="preserve"> </w:t>
      </w:r>
      <w:r>
        <w:rPr>
          <w:spacing w:val="-4"/>
        </w:rPr>
        <w:t xml:space="preserve">Or, </w:t>
      </w:r>
      <w:r>
        <w:t>do you see every mistake as a huge failure instead of an important life lesson? If any of this sounds familiar, you might be a</w:t>
      </w:r>
      <w:r>
        <w:rPr>
          <w:spacing w:val="-2"/>
        </w:rPr>
        <w:t xml:space="preserve"> </w:t>
      </w:r>
      <w:r>
        <w:t>perfectionist.</w:t>
      </w:r>
    </w:p>
    <w:p>
      <w:pPr>
        <w:pStyle w:val="4"/>
        <w:spacing w:before="4" w:line="316" w:lineRule="auto"/>
        <w:ind w:right="177" w:firstLine="420"/>
        <w:jc w:val="both"/>
      </w:pPr>
      <w:r>
        <w:t>Perfectionism is like an obsession.</w:t>
      </w:r>
      <w:r>
        <w:rPr>
          <w:u w:val="single"/>
        </w:rPr>
        <w:t xml:space="preserve"> </w:t>
      </w:r>
      <w:r>
        <w:rPr>
          <w:rFonts w:hint="eastAsia" w:eastAsia="宋体"/>
          <w:u w:val="single"/>
          <w:lang w:val="en-US" w:eastAsia="zh-CN"/>
        </w:rPr>
        <w:t xml:space="preserve"> </w:t>
      </w:r>
      <w:r>
        <w:rPr>
          <w:u w:val="single"/>
        </w:rPr>
        <w:t>3</w:t>
      </w:r>
      <w:r>
        <w:rPr>
          <w:rFonts w:hint="eastAsia" w:eastAsia="宋体"/>
          <w:u w:val="single"/>
          <w:lang w:val="en-US" w:eastAsia="zh-CN"/>
        </w:rPr>
        <w:t xml:space="preserve">2  </w:t>
      </w:r>
      <w:r>
        <w:t xml:space="preserve"> It can also negatively affect your health, creativity and  working</w:t>
      </w:r>
      <w:r>
        <w:rPr>
          <w:spacing w:val="-1"/>
        </w:rPr>
        <w:t xml:space="preserve"> </w:t>
      </w:r>
      <w:r>
        <w:t>relationships.</w:t>
      </w:r>
    </w:p>
    <w:p>
      <w:pPr>
        <w:pStyle w:val="4"/>
        <w:spacing w:before="2" w:line="319" w:lineRule="auto"/>
        <w:ind w:right="173" w:firstLine="420"/>
        <w:jc w:val="both"/>
        <w:rPr>
          <w:rFonts w:hint="default" w:eastAsia="宋体"/>
          <w:lang w:val="en-US" w:eastAsia="zh-CN"/>
        </w:rPr>
      </w:pPr>
      <w:r>
        <w:t>There are two types of perfectionism: adaptive perfectionism and maladaptive perfectionism. Adaptive perfectionists are always trying to build their skills and improve the quality of their work</w:t>
      </w:r>
      <w:r>
        <w:rPr>
          <w:rFonts w:hint="eastAsia" w:eastAsia="宋体"/>
          <w:u w:val="single"/>
          <w:lang w:val="en-US" w:eastAsia="zh-CN"/>
        </w:rPr>
        <w:t xml:space="preserve">   33   </w:t>
      </w:r>
    </w:p>
    <w:p>
      <w:pPr>
        <w:pStyle w:val="4"/>
        <w:spacing w:before="2" w:line="319" w:lineRule="auto"/>
        <w:ind w:right="173"/>
        <w:jc w:val="both"/>
      </w:pPr>
      <w:r>
        <w:t>They hit deadlines and they constantly improve the work they do.</w:t>
      </w:r>
    </w:p>
    <w:p>
      <w:pPr>
        <w:pStyle w:val="4"/>
        <w:spacing w:before="2" w:line="319" w:lineRule="auto"/>
        <w:ind w:right="173" w:firstLine="420"/>
        <w:jc w:val="left"/>
      </w:pPr>
      <w:r>
        <w:t>Maladaptive perfectionists, on the other hand, are never really satisfied with their achievements.</w:t>
      </w:r>
      <w:r>
        <w:rPr>
          <w:rFonts w:hint="eastAsia" w:eastAsia="宋体"/>
          <w:u w:val="single"/>
          <w:lang w:val="en-US" w:eastAsia="zh-CN"/>
        </w:rPr>
        <w:t xml:space="preserve"> </w:t>
      </w:r>
      <w:r>
        <w:rPr>
          <w:u w:val="single"/>
        </w:rPr>
        <w:t xml:space="preserve"> </w:t>
      </w:r>
      <w:r>
        <w:rPr>
          <w:rFonts w:hint="eastAsia" w:eastAsia="宋体"/>
          <w:u w:val="single"/>
          <w:lang w:val="en-US" w:eastAsia="zh-CN"/>
        </w:rPr>
        <w:t xml:space="preserve"> 34      </w:t>
      </w:r>
      <w:r>
        <w:t>Because</w:t>
      </w:r>
      <w:r>
        <w:rPr>
          <w:rFonts w:hint="eastAsia" w:eastAsia="宋体"/>
          <w:lang w:val="en-US" w:eastAsia="zh-CN"/>
        </w:rPr>
        <w:t xml:space="preserve"> </w:t>
      </w:r>
      <w:r>
        <w:t>of this and because they do so much rework, they can spend a very long time delivering any work at all, meaning they miss deadlines and disappoint the people who depend on them.</w:t>
      </w:r>
    </w:p>
    <w:p>
      <w:pPr>
        <w:pStyle w:val="4"/>
        <w:spacing w:line="319" w:lineRule="auto"/>
        <w:ind w:right="175" w:firstLine="609" w:firstLineChars="290"/>
        <w:jc w:val="both"/>
      </w:pPr>
      <w:r>
        <w:rPr>
          <w:rFonts w:hint="eastAsia" w:eastAsia="宋体"/>
          <w:u w:val="single"/>
          <w:lang w:val="en-US" w:eastAsia="zh-CN"/>
        </w:rPr>
        <w:t xml:space="preserve">   </w:t>
      </w:r>
      <w:r>
        <w:rPr>
          <w:u w:val="single"/>
        </w:rPr>
        <w:t>35</w:t>
      </w:r>
      <w:r>
        <w:rPr>
          <w:rFonts w:hint="eastAsia" w:eastAsia="宋体"/>
          <w:u w:val="single"/>
          <w:lang w:val="en-US" w:eastAsia="zh-CN"/>
        </w:rPr>
        <w:t xml:space="preserve">  </w:t>
      </w:r>
      <w:r>
        <w:t xml:space="preserve"> If you approach your work this way, there are several things that you can do to challenge these behaviors, and create a healthier outlook.</w:t>
      </w:r>
    </w:p>
    <w:p>
      <w:pPr>
        <w:pStyle w:val="4"/>
        <w:spacing w:line="319" w:lineRule="auto"/>
        <w:ind w:right="178" w:firstLine="420"/>
        <w:jc w:val="both"/>
      </w:pPr>
      <w:r>
        <w:t>Start by writing down everything you do that you think needs to be perfect. Next, think about each of these areas carefully. Once you’ve done this, come up with one specific way you can challenge each behavior. It takes time to overcome maladaptive perfectionism, but it is surely worth trying.</w:t>
      </w:r>
    </w:p>
    <w:p>
      <w:pPr>
        <w:pStyle w:val="8"/>
        <w:numPr>
          <w:ilvl w:val="0"/>
          <w:numId w:val="3"/>
        </w:numPr>
        <w:tabs>
          <w:tab w:val="left" w:pos="778"/>
        </w:tabs>
        <w:spacing w:before="0" w:after="0" w:line="238" w:lineRule="exact"/>
        <w:ind w:left="777" w:right="0" w:hanging="258"/>
        <w:jc w:val="left"/>
        <w:rPr>
          <w:sz w:val="21"/>
        </w:rPr>
      </w:pPr>
      <w:r>
        <w:rPr>
          <w:sz w:val="21"/>
        </w:rPr>
        <w:t>Do your work clothes have to be perfectly</w:t>
      </w:r>
      <w:r>
        <w:rPr>
          <w:spacing w:val="-7"/>
          <w:sz w:val="21"/>
        </w:rPr>
        <w:t xml:space="preserve"> </w:t>
      </w:r>
      <w:r>
        <w:rPr>
          <w:sz w:val="21"/>
        </w:rPr>
        <w:t>pressed?</w:t>
      </w:r>
    </w:p>
    <w:p>
      <w:pPr>
        <w:pStyle w:val="8"/>
        <w:numPr>
          <w:ilvl w:val="0"/>
          <w:numId w:val="3"/>
        </w:numPr>
        <w:tabs>
          <w:tab w:val="left" w:pos="766"/>
        </w:tabs>
        <w:spacing w:before="69" w:after="0" w:line="240" w:lineRule="auto"/>
        <w:ind w:left="765" w:right="0" w:hanging="246"/>
        <w:jc w:val="left"/>
        <w:rPr>
          <w:sz w:val="21"/>
        </w:rPr>
      </w:pPr>
      <w:r>
        <w:rPr>
          <w:sz w:val="21"/>
        </w:rPr>
        <w:t>However, they know when they’ve done a good</w:t>
      </w:r>
      <w:r>
        <w:rPr>
          <w:spacing w:val="-12"/>
          <w:sz w:val="21"/>
        </w:rPr>
        <w:t xml:space="preserve"> </w:t>
      </w:r>
      <w:r>
        <w:rPr>
          <w:sz w:val="21"/>
        </w:rPr>
        <w:t>job.</w:t>
      </w:r>
    </w:p>
    <w:p>
      <w:pPr>
        <w:pStyle w:val="8"/>
        <w:numPr>
          <w:ilvl w:val="0"/>
          <w:numId w:val="3"/>
        </w:numPr>
        <w:tabs>
          <w:tab w:val="left" w:pos="768"/>
        </w:tabs>
        <w:spacing w:before="80" w:after="0" w:line="240" w:lineRule="auto"/>
        <w:ind w:left="767" w:right="0" w:hanging="248"/>
        <w:jc w:val="left"/>
        <w:rPr>
          <w:sz w:val="21"/>
        </w:rPr>
      </w:pPr>
      <w:r>
        <w:rPr>
          <w:spacing w:val="-4"/>
          <w:sz w:val="21"/>
        </w:rPr>
        <w:t xml:space="preserve">It’s </w:t>
      </w:r>
      <w:r>
        <w:rPr>
          <w:sz w:val="21"/>
        </w:rPr>
        <w:t>easy to see that maladaptive perfectionism is unproductive and</w:t>
      </w:r>
      <w:r>
        <w:rPr>
          <w:spacing w:val="-7"/>
          <w:sz w:val="21"/>
        </w:rPr>
        <w:t xml:space="preserve"> </w:t>
      </w:r>
      <w:r>
        <w:rPr>
          <w:sz w:val="21"/>
        </w:rPr>
        <w:t>unhealthy.</w:t>
      </w:r>
    </w:p>
    <w:p>
      <w:pPr>
        <w:pStyle w:val="8"/>
        <w:numPr>
          <w:ilvl w:val="0"/>
          <w:numId w:val="3"/>
        </w:numPr>
        <w:tabs>
          <w:tab w:val="left" w:pos="778"/>
        </w:tabs>
        <w:spacing w:before="78" w:after="0" w:line="240" w:lineRule="auto"/>
        <w:ind w:left="777" w:right="0" w:hanging="258"/>
        <w:jc w:val="left"/>
        <w:rPr>
          <w:sz w:val="21"/>
        </w:rPr>
      </w:pPr>
      <w:r>
        <w:rPr>
          <w:sz w:val="21"/>
        </w:rPr>
        <w:t>Do you set goals for yourself that are so high that you can’t possibly meet</w:t>
      </w:r>
      <w:r>
        <w:rPr>
          <w:spacing w:val="-17"/>
          <w:sz w:val="21"/>
        </w:rPr>
        <w:t xml:space="preserve"> </w:t>
      </w:r>
      <w:r>
        <w:rPr>
          <w:sz w:val="21"/>
        </w:rPr>
        <w:t>them?</w:t>
      </w:r>
    </w:p>
    <w:p>
      <w:pPr>
        <w:spacing w:after="0" w:line="240" w:lineRule="auto"/>
        <w:jc w:val="left"/>
        <w:rPr>
          <w:sz w:val="21"/>
        </w:rPr>
        <w:sectPr>
          <w:pgSz w:w="11860" w:h="16790"/>
          <w:pgMar w:top="1060" w:right="1260" w:bottom="760" w:left="1340" w:header="0" w:footer="574" w:gutter="0"/>
        </w:sectPr>
      </w:pPr>
    </w:p>
    <w:p>
      <w:pPr>
        <w:pStyle w:val="8"/>
        <w:numPr>
          <w:ilvl w:val="0"/>
          <w:numId w:val="3"/>
        </w:numPr>
        <w:tabs>
          <w:tab w:val="left" w:pos="751"/>
        </w:tabs>
        <w:spacing w:before="80" w:after="0" w:line="240" w:lineRule="auto"/>
        <w:ind w:left="751" w:right="0" w:hanging="231"/>
        <w:jc w:val="left"/>
        <w:rPr>
          <w:sz w:val="21"/>
        </w:rPr>
      </w:pPr>
      <w:r>
        <w:rPr>
          <w:sz w:val="21"/>
        </w:rPr>
        <w:t>They feel like they’re lacking in some way and that mistakes are</w:t>
      </w:r>
      <w:r>
        <w:rPr>
          <w:spacing w:val="-10"/>
          <w:sz w:val="21"/>
        </w:rPr>
        <w:t xml:space="preserve"> </w:t>
      </w:r>
      <w:r>
        <w:rPr>
          <w:sz w:val="21"/>
        </w:rPr>
        <w:t>unacceptable.</w:t>
      </w:r>
    </w:p>
    <w:p>
      <w:pPr>
        <w:pStyle w:val="8"/>
        <w:numPr>
          <w:ilvl w:val="0"/>
          <w:numId w:val="3"/>
        </w:numPr>
        <w:tabs>
          <w:tab w:val="left" w:pos="727"/>
        </w:tabs>
        <w:spacing w:before="80" w:after="0" w:line="240" w:lineRule="auto"/>
        <w:ind w:left="726" w:right="0" w:hanging="207"/>
        <w:jc w:val="left"/>
        <w:rPr>
          <w:sz w:val="21"/>
        </w:rPr>
      </w:pPr>
      <w:r>
        <w:rPr>
          <w:sz w:val="21"/>
        </w:rPr>
        <w:t>It can lead to stress, unhappiness, low self-esteem and decreased</w:t>
      </w:r>
      <w:r>
        <w:rPr>
          <w:spacing w:val="-7"/>
          <w:sz w:val="21"/>
        </w:rPr>
        <w:t xml:space="preserve"> </w:t>
      </w:r>
      <w:r>
        <w:rPr>
          <w:sz w:val="21"/>
        </w:rPr>
        <w:t>performance.</w:t>
      </w:r>
    </w:p>
    <w:p>
      <w:pPr>
        <w:pStyle w:val="8"/>
        <w:numPr>
          <w:ilvl w:val="0"/>
          <w:numId w:val="3"/>
        </w:numPr>
        <w:tabs>
          <w:tab w:val="left" w:pos="766"/>
        </w:tabs>
        <w:spacing w:before="78" w:after="0" w:line="240" w:lineRule="auto"/>
        <w:ind w:left="765" w:right="0" w:hanging="246"/>
        <w:jc w:val="left"/>
        <w:rPr>
          <w:sz w:val="21"/>
        </w:rPr>
      </w:pPr>
      <w:r>
        <w:rPr>
          <w:sz w:val="21"/>
        </w:rPr>
        <w:t>And it occurs when you have self-defeating thoughts that push you to achieve unrealistic</w:t>
      </w:r>
      <w:r>
        <w:rPr>
          <w:spacing w:val="-13"/>
          <w:sz w:val="21"/>
        </w:rPr>
        <w:t xml:space="preserve"> </w:t>
      </w:r>
      <w:r>
        <w:rPr>
          <w:sz w:val="21"/>
        </w:rPr>
        <w:t>goals.</w:t>
      </w:r>
    </w:p>
    <w:p>
      <w:pPr>
        <w:pStyle w:val="3"/>
        <w:spacing w:before="64"/>
      </w:pPr>
      <w:r>
        <w:t xml:space="preserve">第三部分：语言运用（共两节，满分 </w:t>
      </w:r>
      <w:r>
        <w:rPr>
          <w:rFonts w:ascii="Times New Roman" w:eastAsia="Times New Roman"/>
        </w:rPr>
        <w:t xml:space="preserve">45 </w:t>
      </w:r>
      <w:r>
        <w:t>分）</w:t>
      </w:r>
    </w:p>
    <w:p>
      <w:pPr>
        <w:pStyle w:val="4"/>
        <w:spacing w:before="52"/>
        <w:rPr>
          <w:rFonts w:hint="eastAsia" w:ascii="宋体" w:eastAsia="宋体"/>
        </w:rPr>
      </w:pPr>
      <w:r>
        <w:rPr>
          <w:rFonts w:hint="eastAsia" w:ascii="宋体" w:eastAsia="宋体"/>
        </w:rPr>
        <w:t xml:space="preserve">第一节：完形填空（共 </w:t>
      </w:r>
      <w:r>
        <w:t xml:space="preserve">20 </w:t>
      </w:r>
      <w:r>
        <w:rPr>
          <w:rFonts w:hint="eastAsia" w:ascii="宋体" w:eastAsia="宋体"/>
        </w:rPr>
        <w:t xml:space="preserve">小题；每小题 </w:t>
      </w:r>
      <w:r>
        <w:t xml:space="preserve">1.5 </w:t>
      </w:r>
      <w:r>
        <w:rPr>
          <w:rFonts w:hint="eastAsia" w:ascii="宋体" w:eastAsia="宋体"/>
        </w:rPr>
        <w:t xml:space="preserve">分，满分 </w:t>
      </w:r>
      <w:r>
        <w:t xml:space="preserve">30 </w:t>
      </w:r>
      <w:r>
        <w:rPr>
          <w:rFonts w:hint="eastAsia" w:ascii="宋体" w:eastAsia="宋体"/>
        </w:rPr>
        <w:t>分）</w:t>
      </w:r>
    </w:p>
    <w:p>
      <w:pPr>
        <w:pStyle w:val="4"/>
        <w:spacing w:before="50" w:line="285" w:lineRule="auto"/>
        <w:ind w:right="173" w:firstLine="420"/>
        <w:rPr>
          <w:rFonts w:hint="eastAsia" w:ascii="宋体" w:eastAsia="宋体"/>
        </w:rPr>
      </w:pPr>
      <w:r>
        <w:rPr>
          <w:rFonts w:hint="eastAsia" w:ascii="宋体" w:eastAsia="宋体"/>
        </w:rPr>
        <w:t xml:space="preserve">阅读下面短文，从短文后各题所给的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和</w:t>
      </w:r>
      <w:r>
        <w:t xml:space="preserve">D </w:t>
      </w:r>
      <w:r>
        <w:rPr>
          <w:rFonts w:hint="eastAsia" w:ascii="宋体" w:eastAsia="宋体"/>
        </w:rPr>
        <w:t>四个选项中，选出可以填入空白处的最佳选项，并在答题纸上将该项涂黑。</w:t>
      </w:r>
    </w:p>
    <w:p>
      <w:pPr>
        <w:pStyle w:val="4"/>
        <w:spacing w:before="15" w:line="316" w:lineRule="auto"/>
        <w:ind w:right="179" w:firstLine="420"/>
        <w:jc w:val="both"/>
      </w:pPr>
      <w:r>
        <w:t>Never will I forget the darkness, the pain and the strong desire to die. November arrived grey and busy, and going into an even more</w:t>
      </w:r>
      <w:r>
        <w:rPr>
          <w:u w:val="single"/>
        </w:rPr>
        <w:t xml:space="preserve"> </w:t>
      </w:r>
      <w:r>
        <w:rPr>
          <w:rFonts w:hint="eastAsia" w:eastAsia="宋体"/>
          <w:u w:val="single"/>
          <w:lang w:val="en-US" w:eastAsia="zh-CN"/>
        </w:rPr>
        <w:t xml:space="preserve">  </w:t>
      </w:r>
      <w:r>
        <w:rPr>
          <w:u w:val="single"/>
        </w:rPr>
        <w:t>36</w:t>
      </w:r>
      <w:r>
        <w:rPr>
          <w:rFonts w:hint="eastAsia" w:eastAsia="宋体"/>
          <w:u w:val="single"/>
          <w:lang w:val="en-US" w:eastAsia="zh-CN"/>
        </w:rPr>
        <w:t xml:space="preserve">   </w:t>
      </w:r>
      <w:r>
        <w:t xml:space="preserve"> December, I was filled with anxious thoughts.</w:t>
      </w:r>
    </w:p>
    <w:p>
      <w:pPr>
        <w:pStyle w:val="4"/>
        <w:spacing w:before="1"/>
        <w:ind w:left="520"/>
        <w:jc w:val="both"/>
      </w:pPr>
      <w:r>
        <w:t>A</w:t>
      </w:r>
      <w:r>
        <w:rPr>
          <w:rFonts w:hint="eastAsia" w:eastAsia="宋体"/>
          <w:lang w:val="en-US" w:eastAsia="zh-CN"/>
        </w:rPr>
        <w:t xml:space="preserve"> </w:t>
      </w:r>
      <w:r>
        <w:rPr>
          <w:u w:val="single"/>
        </w:rPr>
        <w:t xml:space="preserve"> </w:t>
      </w:r>
      <w:r>
        <w:rPr>
          <w:rFonts w:hint="eastAsia" w:eastAsia="宋体"/>
          <w:u w:val="single"/>
          <w:lang w:val="en-US" w:eastAsia="zh-CN"/>
        </w:rPr>
        <w:t xml:space="preserve">  </w:t>
      </w:r>
      <w:r>
        <w:rPr>
          <w:u w:val="single"/>
        </w:rPr>
        <w:t>37</w:t>
      </w:r>
      <w:r>
        <w:rPr>
          <w:rFonts w:hint="eastAsia" w:eastAsia="宋体"/>
          <w:u w:val="single"/>
          <w:lang w:val="en-US" w:eastAsia="zh-CN"/>
        </w:rPr>
        <w:t xml:space="preserve">  </w:t>
      </w:r>
      <w:r>
        <w:t xml:space="preserve"> to my father’s grave is often a good chance to cry and when I leave I feel a little more</w:t>
      </w:r>
      <w:r>
        <w:rPr>
          <w:u w:val="single"/>
        </w:rPr>
        <w:t xml:space="preserve"> </w:t>
      </w:r>
      <w:r>
        <w:rPr>
          <w:rFonts w:hint="eastAsia" w:eastAsia="宋体"/>
          <w:u w:val="single"/>
          <w:lang w:val="en-US" w:eastAsia="zh-CN"/>
        </w:rPr>
        <w:t xml:space="preserve">  </w:t>
      </w:r>
      <w:r>
        <w:rPr>
          <w:u w:val="single"/>
        </w:rPr>
        <w:t xml:space="preserve">38 </w:t>
      </w:r>
      <w:r>
        <w:rPr>
          <w:rFonts w:hint="eastAsia" w:eastAsia="宋体"/>
          <w:u w:val="single"/>
          <w:lang w:val="en-US" w:eastAsia="zh-CN"/>
        </w:rPr>
        <w:t xml:space="preserve"> </w:t>
      </w:r>
      <w:r>
        <w:t>.</w:t>
      </w:r>
    </w:p>
    <w:p>
      <w:pPr>
        <w:pStyle w:val="4"/>
        <w:spacing w:before="80"/>
        <w:jc w:val="both"/>
      </w:pPr>
      <w:r>
        <w:t>But this time was different. I drove home and every night for the rest of that week, I</w:t>
      </w:r>
      <w:r>
        <w:rPr>
          <w:u w:val="single"/>
        </w:rPr>
        <w:t xml:space="preserve"> </w:t>
      </w:r>
      <w:r>
        <w:rPr>
          <w:rFonts w:hint="eastAsia" w:eastAsia="宋体"/>
          <w:u w:val="single"/>
          <w:lang w:val="en-US" w:eastAsia="zh-CN"/>
        </w:rPr>
        <w:t xml:space="preserve">  </w:t>
      </w:r>
      <w:r>
        <w:rPr>
          <w:u w:val="single"/>
        </w:rPr>
        <w:t>39</w:t>
      </w:r>
      <w:r>
        <w:rPr>
          <w:rFonts w:hint="eastAsia" w:eastAsia="宋体"/>
          <w:u w:val="single"/>
          <w:lang w:val="en-US" w:eastAsia="zh-CN"/>
        </w:rPr>
        <w:t xml:space="preserve">  </w:t>
      </w:r>
      <w:r>
        <w:t>.</w:t>
      </w:r>
    </w:p>
    <w:p>
      <w:pPr>
        <w:pStyle w:val="4"/>
        <w:spacing w:before="78" w:line="319" w:lineRule="auto"/>
        <w:ind w:right="174" w:firstLine="420"/>
        <w:jc w:val="both"/>
        <w:rPr>
          <w:rFonts w:hint="default" w:eastAsia="宋体"/>
          <w:u w:val="single"/>
          <w:lang w:val="en-US" w:eastAsia="zh-CN"/>
        </w:rPr>
      </w:pPr>
      <w:r>
        <w:t>On Saturday, I watched a TV program teaching</w:t>
      </w:r>
      <w:r>
        <w:rPr>
          <w:u w:val="single"/>
        </w:rPr>
        <w:t xml:space="preserve"> </w:t>
      </w:r>
      <w:r>
        <w:rPr>
          <w:rFonts w:hint="eastAsia" w:eastAsia="宋体"/>
          <w:u w:val="single"/>
          <w:lang w:val="en-US" w:eastAsia="zh-CN"/>
        </w:rPr>
        <w:t xml:space="preserve">  </w:t>
      </w:r>
      <w:r>
        <w:rPr>
          <w:u w:val="single"/>
        </w:rPr>
        <w:t>40</w:t>
      </w:r>
      <w:r>
        <w:rPr>
          <w:rFonts w:hint="eastAsia" w:eastAsia="宋体"/>
          <w:u w:val="single"/>
          <w:lang w:val="en-US" w:eastAsia="zh-CN"/>
        </w:rPr>
        <w:t xml:space="preserve">  </w:t>
      </w:r>
      <w:r>
        <w:t xml:space="preserve"> , and then I started to learn. By the end of the weekend, I had a dining room table, </w:t>
      </w:r>
      <w:r>
        <w:rPr>
          <w:u w:val="single"/>
        </w:rPr>
        <w:t xml:space="preserve"> </w:t>
      </w:r>
      <w:r>
        <w:rPr>
          <w:rFonts w:hint="eastAsia" w:eastAsia="宋体"/>
          <w:u w:val="single"/>
          <w:lang w:val="en-US" w:eastAsia="zh-CN"/>
        </w:rPr>
        <w:t xml:space="preserve">  </w:t>
      </w:r>
      <w:r>
        <w:rPr>
          <w:u w:val="single"/>
        </w:rPr>
        <w:t>41</w:t>
      </w:r>
      <w:r>
        <w:rPr>
          <w:rFonts w:hint="eastAsia" w:eastAsia="宋体"/>
          <w:u w:val="single"/>
          <w:lang w:val="en-US" w:eastAsia="zh-CN"/>
        </w:rPr>
        <w:t xml:space="preserve"> </w:t>
      </w:r>
      <w:r>
        <w:rPr>
          <w:u w:val="single"/>
        </w:rPr>
        <w:t xml:space="preserve"> </w:t>
      </w:r>
      <w:r>
        <w:t xml:space="preserve"> with sweet treats. I packaged them up in tins, </w:t>
      </w:r>
      <w:r>
        <w:rPr>
          <w:u w:val="single"/>
        </w:rPr>
        <w:t xml:space="preserve"> </w:t>
      </w:r>
      <w:r>
        <w:rPr>
          <w:rFonts w:hint="eastAsia" w:eastAsia="宋体"/>
          <w:u w:val="single"/>
          <w:lang w:val="en-US" w:eastAsia="zh-CN"/>
        </w:rPr>
        <w:t xml:space="preserve"> </w:t>
      </w:r>
      <w:r>
        <w:rPr>
          <w:u w:val="single"/>
        </w:rPr>
        <w:t>42</w:t>
      </w:r>
      <w:r>
        <w:rPr>
          <w:rFonts w:hint="eastAsia" w:eastAsia="宋体"/>
          <w:u w:val="single"/>
          <w:lang w:val="en-US" w:eastAsia="zh-CN"/>
        </w:rPr>
        <w:t xml:space="preserve"> </w:t>
      </w:r>
      <w:r>
        <w:rPr>
          <w:u w:val="single"/>
        </w:rPr>
        <w:t xml:space="preserve"> </w:t>
      </w:r>
      <w:r>
        <w:t xml:space="preserve">  a label to   each of them with “winterlove” on it, and dropped them off on a few of my neighbors’ porches before work. It shocked me how much it</w:t>
      </w:r>
      <w:r>
        <w:rPr>
          <w:u w:val="single"/>
        </w:rPr>
        <w:t xml:space="preserve"> </w:t>
      </w:r>
      <w:r>
        <w:rPr>
          <w:rFonts w:hint="eastAsia" w:eastAsia="宋体"/>
          <w:u w:val="single"/>
          <w:lang w:val="en-US" w:eastAsia="zh-CN"/>
        </w:rPr>
        <w:t xml:space="preserve">  </w:t>
      </w:r>
      <w:r>
        <w:rPr>
          <w:u w:val="single"/>
        </w:rPr>
        <w:t>43</w:t>
      </w:r>
      <w:r>
        <w:rPr>
          <w:rFonts w:hint="eastAsia" w:eastAsia="宋体"/>
          <w:u w:val="single"/>
          <w:lang w:val="en-US" w:eastAsia="zh-CN"/>
        </w:rPr>
        <w:t xml:space="preserve">  </w:t>
      </w:r>
      <w:r>
        <w:t xml:space="preserve"> my mood, seeing a small package lost on a porch. The thanks I received later from the neighbors</w:t>
      </w:r>
      <w:r>
        <w:rPr>
          <w:u w:val="single"/>
        </w:rPr>
        <w:t xml:space="preserve"> </w:t>
      </w:r>
      <w:r>
        <w:rPr>
          <w:rFonts w:hint="eastAsia" w:eastAsia="宋体"/>
          <w:u w:val="single"/>
          <w:lang w:val="en-US" w:eastAsia="zh-CN"/>
        </w:rPr>
        <w:t xml:space="preserve">  </w:t>
      </w:r>
      <w:r>
        <w:rPr>
          <w:u w:val="single"/>
        </w:rPr>
        <w:t>44</w:t>
      </w:r>
      <w:r>
        <w:rPr>
          <w:rFonts w:hint="eastAsia" w:eastAsia="宋体"/>
          <w:u w:val="single"/>
          <w:lang w:val="en-US" w:eastAsia="zh-CN"/>
        </w:rPr>
        <w:t xml:space="preserve">  </w:t>
      </w:r>
      <w:r>
        <w:t xml:space="preserve"> my </w:t>
      </w:r>
      <w:r>
        <w:rPr>
          <w:spacing w:val="-4"/>
        </w:rPr>
        <w:t xml:space="preserve">day. </w:t>
      </w:r>
      <w:r>
        <w:t xml:space="preserve">It felt  so  good,  and  it  distracted  me  from my </w:t>
      </w:r>
      <w:r>
        <w:rPr>
          <w:rFonts w:hint="eastAsia" w:eastAsia="宋体"/>
          <w:lang w:val="en-US" w:eastAsia="zh-CN"/>
        </w:rPr>
        <w:t xml:space="preserve"> </w:t>
      </w:r>
      <w:r>
        <w:rPr>
          <w:rFonts w:hint="eastAsia" w:eastAsia="宋体"/>
          <w:u w:val="single"/>
          <w:lang w:val="en-US" w:eastAsia="zh-CN"/>
        </w:rPr>
        <w:t xml:space="preserve">  45   </w:t>
      </w:r>
    </w:p>
    <w:p>
      <w:pPr>
        <w:pStyle w:val="4"/>
        <w:spacing w:before="78" w:line="319" w:lineRule="auto"/>
        <w:ind w:right="174"/>
        <w:jc w:val="both"/>
      </w:pPr>
      <w:r>
        <w:t>thoughts.</w:t>
      </w:r>
    </w:p>
    <w:p>
      <w:pPr>
        <w:pStyle w:val="4"/>
        <w:spacing w:line="319" w:lineRule="auto"/>
        <w:ind w:right="173" w:firstLine="420"/>
        <w:jc w:val="both"/>
      </w:pPr>
      <w:r>
        <w:t xml:space="preserve">By January I had developed a </w:t>
      </w:r>
      <w:r>
        <w:rPr>
          <w:u w:val="single"/>
        </w:rPr>
        <w:t xml:space="preserve">  46  </w:t>
      </w:r>
      <w:r>
        <w:t xml:space="preserve">: Every Sunday I’d bake cookies and every Monday I’d </w:t>
      </w:r>
      <w:r>
        <w:rPr>
          <w:u w:val="single"/>
        </w:rPr>
        <w:t xml:space="preserve">  47</w:t>
      </w:r>
      <w:r>
        <w:rPr>
          <w:rFonts w:hint="eastAsia" w:eastAsia="宋体"/>
          <w:u w:val="single"/>
          <w:lang w:val="en-US" w:eastAsia="zh-CN"/>
        </w:rPr>
        <w:t xml:space="preserve">  </w:t>
      </w:r>
      <w:r>
        <w:t xml:space="preserve"> them to my neighbors. Somewhere along the way things started </w:t>
      </w:r>
      <w:r>
        <w:rPr>
          <w:u w:val="single"/>
        </w:rPr>
        <w:t xml:space="preserve">  48</w:t>
      </w:r>
      <w:r>
        <w:rPr>
          <w:rFonts w:hint="eastAsia" w:eastAsia="宋体"/>
          <w:u w:val="single"/>
          <w:lang w:val="en-US" w:eastAsia="zh-CN"/>
        </w:rPr>
        <w:t xml:space="preserve"> </w:t>
      </w:r>
      <w:r>
        <w:rPr>
          <w:u w:val="single"/>
        </w:rPr>
        <w:t xml:space="preserve"> </w:t>
      </w:r>
      <w:r>
        <w:t xml:space="preserve">  on my doorstep—a homemade cup, a bunch of flowers and even a gift certificate from the local bookstore. Every single one </w:t>
      </w:r>
      <w:r>
        <w:rPr>
          <w:rFonts w:hint="eastAsia" w:eastAsia="宋体"/>
          <w:lang w:val="en-US" w:eastAsia="zh-CN"/>
        </w:rPr>
        <w:t xml:space="preserve"> </w:t>
      </w:r>
      <w:r>
        <w:rPr>
          <w:u w:val="single"/>
        </w:rPr>
        <w:t xml:space="preserve"> </w:t>
      </w:r>
      <w:r>
        <w:rPr>
          <w:rFonts w:hint="eastAsia" w:eastAsia="宋体"/>
          <w:u w:val="single"/>
          <w:lang w:val="en-US" w:eastAsia="zh-CN"/>
        </w:rPr>
        <w:t xml:space="preserve">  </w:t>
      </w:r>
      <w:r>
        <w:rPr>
          <w:u w:val="single"/>
        </w:rPr>
        <w:t xml:space="preserve">49 </w:t>
      </w:r>
      <w:r>
        <w:rPr>
          <w:rFonts w:hint="eastAsia" w:eastAsia="宋体"/>
          <w:u w:val="single"/>
          <w:lang w:val="en-US" w:eastAsia="zh-CN"/>
        </w:rPr>
        <w:t xml:space="preserve"> </w:t>
      </w:r>
      <w:r>
        <w:t xml:space="preserve"> my heart.  But what I really appreciate was</w:t>
      </w:r>
      <w:r>
        <w:rPr>
          <w:u w:val="single"/>
        </w:rPr>
        <w:t xml:space="preserve"> </w:t>
      </w:r>
      <w:r>
        <w:rPr>
          <w:rFonts w:hint="eastAsia" w:eastAsia="宋体"/>
          <w:u w:val="single"/>
          <w:lang w:val="en-US" w:eastAsia="zh-CN"/>
        </w:rPr>
        <w:t xml:space="preserve"> </w:t>
      </w:r>
      <w:r>
        <w:rPr>
          <w:u w:val="single"/>
        </w:rPr>
        <w:t>50</w:t>
      </w:r>
      <w:r>
        <w:rPr>
          <w:rFonts w:hint="eastAsia" w:eastAsia="宋体"/>
          <w:u w:val="single"/>
          <w:lang w:val="en-US" w:eastAsia="zh-CN"/>
        </w:rPr>
        <w:t xml:space="preserve">  </w:t>
      </w:r>
      <w:r>
        <w:t xml:space="preserve"> people began to share their stories of mental health with me. It humbled me that something so simple had created such </w:t>
      </w:r>
      <w:r>
        <w:rPr>
          <w:u w:val="single"/>
        </w:rPr>
        <w:t xml:space="preserve"> </w:t>
      </w:r>
      <w:r>
        <w:rPr>
          <w:rFonts w:hint="eastAsia" w:eastAsia="宋体"/>
          <w:u w:val="single"/>
          <w:lang w:val="en-US" w:eastAsia="zh-CN"/>
        </w:rPr>
        <w:t xml:space="preserve"> </w:t>
      </w:r>
      <w:r>
        <w:rPr>
          <w:u w:val="single"/>
        </w:rPr>
        <w:t xml:space="preserve"> 51</w:t>
      </w:r>
      <w:r>
        <w:rPr>
          <w:rFonts w:hint="eastAsia" w:eastAsia="宋体"/>
          <w:u w:val="single"/>
          <w:lang w:val="en-US" w:eastAsia="zh-CN"/>
        </w:rPr>
        <w:t xml:space="preserve">  </w:t>
      </w:r>
      <w:r>
        <w:rPr>
          <w:u w:val="single"/>
        </w:rPr>
        <w:t xml:space="preserve"> </w:t>
      </w:r>
      <w:r>
        <w:t xml:space="preserve">  kindness. It  </w:t>
      </w:r>
      <w:r>
        <w:rPr>
          <w:u w:val="single"/>
        </w:rPr>
        <w:t xml:space="preserve">  </w:t>
      </w:r>
      <w:r>
        <w:rPr>
          <w:rFonts w:hint="eastAsia" w:eastAsia="宋体"/>
          <w:u w:val="single"/>
          <w:lang w:val="en-US" w:eastAsia="zh-CN"/>
        </w:rPr>
        <w:t xml:space="preserve"> </w:t>
      </w:r>
      <w:r>
        <w:rPr>
          <w:u w:val="single"/>
        </w:rPr>
        <w:t xml:space="preserve">52  </w:t>
      </w:r>
      <w:r>
        <w:t xml:space="preserve">  me that there was good   in me, in my neighbors, in the</w:t>
      </w:r>
      <w:r>
        <w:rPr>
          <w:spacing w:val="-1"/>
        </w:rPr>
        <w:t xml:space="preserve"> </w:t>
      </w:r>
      <w:r>
        <w:t>world.</w:t>
      </w:r>
    </w:p>
    <w:p>
      <w:pPr>
        <w:pStyle w:val="4"/>
        <w:spacing w:line="319" w:lineRule="auto"/>
        <w:ind w:right="173" w:firstLine="422"/>
        <w:jc w:val="both"/>
      </w:pPr>
      <w:r>
        <w:t>I was</w:t>
      </w:r>
      <w:r>
        <w:rPr>
          <w:u w:val="single"/>
        </w:rPr>
        <w:t xml:space="preserve"> </w:t>
      </w:r>
      <w:r>
        <w:rPr>
          <w:rFonts w:hint="eastAsia" w:eastAsia="宋体"/>
          <w:u w:val="single"/>
          <w:lang w:val="en-US" w:eastAsia="zh-CN"/>
        </w:rPr>
        <w:t xml:space="preserve">  </w:t>
      </w:r>
      <w:r>
        <w:rPr>
          <w:u w:val="single"/>
        </w:rPr>
        <w:t>53</w:t>
      </w:r>
      <w:r>
        <w:rPr>
          <w:rFonts w:hint="eastAsia" w:eastAsia="宋体"/>
          <w:u w:val="single"/>
          <w:lang w:val="en-US" w:eastAsia="zh-CN"/>
        </w:rPr>
        <w:t xml:space="preserve">  </w:t>
      </w:r>
      <w:r>
        <w:t xml:space="preserve"> into a new season of light, while letting go of a season of darkness. My attempt to bring light into my own darkness has transformed into a story more beautiful than I could have</w:t>
      </w:r>
      <w:r>
        <w:rPr>
          <w:u w:val="single"/>
        </w:rPr>
        <w:t xml:space="preserve"> </w:t>
      </w:r>
      <w:r>
        <w:rPr>
          <w:rFonts w:hint="eastAsia" w:eastAsia="宋体"/>
          <w:u w:val="single"/>
          <w:lang w:val="en-US" w:eastAsia="zh-CN"/>
        </w:rPr>
        <w:t xml:space="preserve">  </w:t>
      </w:r>
      <w:r>
        <w:rPr>
          <w:u w:val="single"/>
        </w:rPr>
        <w:t>54</w:t>
      </w:r>
      <w:r>
        <w:rPr>
          <w:rFonts w:hint="eastAsia" w:eastAsia="宋体"/>
          <w:u w:val="single"/>
          <w:lang w:val="en-US" w:eastAsia="zh-CN"/>
        </w:rPr>
        <w:t xml:space="preserve">  </w:t>
      </w:r>
      <w:r>
        <w:t xml:space="preserve"> dreamed. Sometimes life is</w:t>
      </w:r>
      <w:r>
        <w:rPr>
          <w:u w:val="single"/>
        </w:rPr>
        <w:t xml:space="preserve"> </w:t>
      </w:r>
      <w:r>
        <w:rPr>
          <w:rFonts w:hint="eastAsia" w:eastAsia="宋体"/>
          <w:u w:val="single"/>
          <w:lang w:val="en-US" w:eastAsia="zh-CN"/>
        </w:rPr>
        <w:t xml:space="preserve">  </w:t>
      </w:r>
      <w:r>
        <w:rPr>
          <w:u w:val="single"/>
        </w:rPr>
        <w:t>55</w:t>
      </w:r>
      <w:r>
        <w:rPr>
          <w:rFonts w:hint="eastAsia" w:eastAsia="宋体"/>
          <w:u w:val="single"/>
          <w:lang w:val="en-US" w:eastAsia="zh-CN"/>
        </w:rPr>
        <w:t xml:space="preserve">  </w:t>
      </w:r>
      <w:r>
        <w:t xml:space="preserve"> , but there is a quiet strength in knowing you are not</w:t>
      </w:r>
      <w:r>
        <w:rPr>
          <w:spacing w:val="-14"/>
        </w:rPr>
        <w:t xml:space="preserve"> </w:t>
      </w:r>
      <w:r>
        <w:t>alone.</w:t>
      </w:r>
    </w:p>
    <w:tbl>
      <w:tblPr>
        <w:tblStyle w:val="5"/>
        <w:tblW w:w="0" w:type="auto"/>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52"/>
        <w:gridCol w:w="2062"/>
        <w:gridCol w:w="2056"/>
        <w:gridCol w:w="19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152" w:type="dxa"/>
          </w:tcPr>
          <w:p>
            <w:pPr>
              <w:pStyle w:val="9"/>
              <w:spacing w:before="0" w:line="225" w:lineRule="exact"/>
              <w:rPr>
                <w:sz w:val="21"/>
              </w:rPr>
            </w:pPr>
            <w:r>
              <w:rPr>
                <w:sz w:val="21"/>
              </w:rPr>
              <w:t>36. A. stressful</w:t>
            </w:r>
          </w:p>
        </w:tc>
        <w:tc>
          <w:tcPr>
            <w:tcW w:w="2062" w:type="dxa"/>
          </w:tcPr>
          <w:p>
            <w:pPr>
              <w:pStyle w:val="9"/>
              <w:spacing w:before="0" w:line="225" w:lineRule="exact"/>
              <w:ind w:left="316"/>
              <w:rPr>
                <w:sz w:val="21"/>
              </w:rPr>
            </w:pPr>
            <w:r>
              <w:rPr>
                <w:sz w:val="21"/>
              </w:rPr>
              <w:t>B. cheerful</w:t>
            </w:r>
          </w:p>
        </w:tc>
        <w:tc>
          <w:tcPr>
            <w:tcW w:w="2056" w:type="dxa"/>
          </w:tcPr>
          <w:p>
            <w:pPr>
              <w:pStyle w:val="9"/>
              <w:spacing w:before="0" w:line="225" w:lineRule="exact"/>
              <w:ind w:left="381"/>
              <w:rPr>
                <w:sz w:val="21"/>
              </w:rPr>
            </w:pPr>
            <w:r>
              <w:rPr>
                <w:sz w:val="21"/>
              </w:rPr>
              <w:t>C. delightful</w:t>
            </w:r>
          </w:p>
        </w:tc>
        <w:tc>
          <w:tcPr>
            <w:tcW w:w="1908" w:type="dxa"/>
          </w:tcPr>
          <w:p>
            <w:pPr>
              <w:pStyle w:val="9"/>
              <w:spacing w:before="0" w:line="225" w:lineRule="exact"/>
              <w:ind w:left="452"/>
              <w:rPr>
                <w:sz w:val="21"/>
              </w:rPr>
            </w:pPr>
            <w:r>
              <w:rPr>
                <w:sz w:val="21"/>
              </w:rPr>
              <w:t>D. regretful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37. A. call</w:t>
            </w:r>
          </w:p>
        </w:tc>
        <w:tc>
          <w:tcPr>
            <w:tcW w:w="2062" w:type="dxa"/>
          </w:tcPr>
          <w:p>
            <w:pPr>
              <w:pStyle w:val="9"/>
              <w:ind w:left="316"/>
              <w:rPr>
                <w:sz w:val="21"/>
              </w:rPr>
            </w:pPr>
            <w:r>
              <w:rPr>
                <w:sz w:val="21"/>
              </w:rPr>
              <w:t>B. visit</w:t>
            </w:r>
          </w:p>
        </w:tc>
        <w:tc>
          <w:tcPr>
            <w:tcW w:w="2056" w:type="dxa"/>
          </w:tcPr>
          <w:p>
            <w:pPr>
              <w:pStyle w:val="9"/>
              <w:ind w:left="381"/>
              <w:rPr>
                <w:sz w:val="21"/>
              </w:rPr>
            </w:pPr>
            <w:r>
              <w:rPr>
                <w:sz w:val="21"/>
              </w:rPr>
              <w:t>C. letter</w:t>
            </w:r>
          </w:p>
        </w:tc>
        <w:tc>
          <w:tcPr>
            <w:tcW w:w="1908" w:type="dxa"/>
          </w:tcPr>
          <w:p>
            <w:pPr>
              <w:pStyle w:val="9"/>
              <w:ind w:left="452"/>
              <w:rPr>
                <w:sz w:val="21"/>
              </w:rPr>
            </w:pPr>
            <w:r>
              <w:rPr>
                <w:sz w:val="21"/>
              </w:rPr>
              <w:t>D. mail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38. A. in doubt</w:t>
            </w:r>
          </w:p>
        </w:tc>
        <w:tc>
          <w:tcPr>
            <w:tcW w:w="2062" w:type="dxa"/>
          </w:tcPr>
          <w:p>
            <w:pPr>
              <w:pStyle w:val="9"/>
              <w:spacing w:before="27"/>
              <w:ind w:left="316"/>
              <w:rPr>
                <w:sz w:val="21"/>
              </w:rPr>
            </w:pPr>
            <w:r>
              <w:rPr>
                <w:sz w:val="21"/>
              </w:rPr>
              <w:t>B. in trouble</w:t>
            </w:r>
          </w:p>
        </w:tc>
        <w:tc>
          <w:tcPr>
            <w:tcW w:w="2056" w:type="dxa"/>
          </w:tcPr>
          <w:p>
            <w:pPr>
              <w:pStyle w:val="9"/>
              <w:spacing w:before="27"/>
              <w:ind w:left="381"/>
              <w:rPr>
                <w:sz w:val="21"/>
              </w:rPr>
            </w:pPr>
            <w:r>
              <w:rPr>
                <w:sz w:val="21"/>
              </w:rPr>
              <w:t>C. at rest</w:t>
            </w:r>
          </w:p>
        </w:tc>
        <w:tc>
          <w:tcPr>
            <w:tcW w:w="1908" w:type="dxa"/>
          </w:tcPr>
          <w:p>
            <w:pPr>
              <w:pStyle w:val="9"/>
              <w:spacing w:before="27"/>
              <w:ind w:left="452"/>
              <w:rPr>
                <w:sz w:val="21"/>
              </w:rPr>
            </w:pPr>
            <w:r>
              <w:rPr>
                <w:sz w:val="21"/>
              </w:rPr>
              <w:t>D. at peace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2152" w:type="dxa"/>
          </w:tcPr>
          <w:p>
            <w:pPr>
              <w:pStyle w:val="9"/>
              <w:rPr>
                <w:sz w:val="21"/>
              </w:rPr>
            </w:pPr>
            <w:r>
              <w:rPr>
                <w:sz w:val="21"/>
              </w:rPr>
              <w:t>39. A. sighed</w:t>
            </w:r>
          </w:p>
        </w:tc>
        <w:tc>
          <w:tcPr>
            <w:tcW w:w="2062" w:type="dxa"/>
          </w:tcPr>
          <w:p>
            <w:pPr>
              <w:pStyle w:val="9"/>
              <w:ind w:left="316"/>
              <w:rPr>
                <w:sz w:val="21"/>
              </w:rPr>
            </w:pPr>
            <w:r>
              <w:rPr>
                <w:sz w:val="21"/>
              </w:rPr>
              <w:t>B. cried</w:t>
            </w:r>
          </w:p>
        </w:tc>
        <w:tc>
          <w:tcPr>
            <w:tcW w:w="2056" w:type="dxa"/>
          </w:tcPr>
          <w:p>
            <w:pPr>
              <w:pStyle w:val="9"/>
              <w:ind w:left="381"/>
              <w:rPr>
                <w:sz w:val="21"/>
              </w:rPr>
            </w:pPr>
            <w:r>
              <w:rPr>
                <w:sz w:val="21"/>
              </w:rPr>
              <w:t>C. dreamed</w:t>
            </w:r>
          </w:p>
        </w:tc>
        <w:tc>
          <w:tcPr>
            <w:tcW w:w="1908" w:type="dxa"/>
          </w:tcPr>
          <w:p>
            <w:pPr>
              <w:pStyle w:val="9"/>
              <w:ind w:left="452"/>
              <w:rPr>
                <w:sz w:val="21"/>
              </w:rPr>
            </w:pPr>
            <w:r>
              <w:rPr>
                <w:sz w:val="21"/>
              </w:rPr>
              <w:t>D. slept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40. A. baking</w:t>
            </w:r>
          </w:p>
        </w:tc>
        <w:tc>
          <w:tcPr>
            <w:tcW w:w="2062" w:type="dxa"/>
          </w:tcPr>
          <w:p>
            <w:pPr>
              <w:pStyle w:val="9"/>
              <w:ind w:left="316"/>
              <w:rPr>
                <w:sz w:val="21"/>
              </w:rPr>
            </w:pPr>
            <w:r>
              <w:rPr>
                <w:sz w:val="21"/>
              </w:rPr>
              <w:t>B. cooking</w:t>
            </w:r>
          </w:p>
        </w:tc>
        <w:tc>
          <w:tcPr>
            <w:tcW w:w="2056" w:type="dxa"/>
          </w:tcPr>
          <w:p>
            <w:pPr>
              <w:pStyle w:val="9"/>
              <w:ind w:left="381"/>
              <w:rPr>
                <w:sz w:val="21"/>
              </w:rPr>
            </w:pPr>
            <w:r>
              <w:rPr>
                <w:sz w:val="21"/>
              </w:rPr>
              <w:t>C. writing</w:t>
            </w:r>
          </w:p>
        </w:tc>
        <w:tc>
          <w:tcPr>
            <w:tcW w:w="1908" w:type="dxa"/>
          </w:tcPr>
          <w:p>
            <w:pPr>
              <w:pStyle w:val="9"/>
              <w:ind w:left="452"/>
              <w:rPr>
                <w:sz w:val="21"/>
              </w:rPr>
            </w:pPr>
            <w:r>
              <w:rPr>
                <w:sz w:val="21"/>
              </w:rPr>
              <w:t>D. dancing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41. A. filled</w:t>
            </w:r>
          </w:p>
        </w:tc>
        <w:tc>
          <w:tcPr>
            <w:tcW w:w="2062" w:type="dxa"/>
          </w:tcPr>
          <w:p>
            <w:pPr>
              <w:pStyle w:val="9"/>
              <w:spacing w:before="27"/>
              <w:ind w:left="316"/>
              <w:rPr>
                <w:sz w:val="21"/>
              </w:rPr>
            </w:pPr>
            <w:r>
              <w:rPr>
                <w:sz w:val="21"/>
              </w:rPr>
              <w:t>B. crowded</w:t>
            </w:r>
          </w:p>
        </w:tc>
        <w:tc>
          <w:tcPr>
            <w:tcW w:w="2056" w:type="dxa"/>
          </w:tcPr>
          <w:p>
            <w:pPr>
              <w:pStyle w:val="9"/>
              <w:spacing w:before="27"/>
              <w:ind w:left="381"/>
              <w:rPr>
                <w:sz w:val="21"/>
              </w:rPr>
            </w:pPr>
            <w:r>
              <w:rPr>
                <w:sz w:val="21"/>
              </w:rPr>
              <w:t>C. covered</w:t>
            </w:r>
          </w:p>
        </w:tc>
        <w:tc>
          <w:tcPr>
            <w:tcW w:w="1908" w:type="dxa"/>
          </w:tcPr>
          <w:p>
            <w:pPr>
              <w:pStyle w:val="9"/>
              <w:spacing w:before="27"/>
              <w:ind w:left="452"/>
              <w:rPr>
                <w:sz w:val="21"/>
              </w:rPr>
            </w:pPr>
            <w:r>
              <w:rPr>
                <w:sz w:val="21"/>
              </w:rPr>
              <w:t>D. equipped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2152" w:type="dxa"/>
          </w:tcPr>
          <w:p>
            <w:pPr>
              <w:pStyle w:val="9"/>
              <w:rPr>
                <w:sz w:val="21"/>
              </w:rPr>
            </w:pPr>
            <w:r>
              <w:rPr>
                <w:sz w:val="21"/>
              </w:rPr>
              <w:t>42. A. attached</w:t>
            </w:r>
          </w:p>
        </w:tc>
        <w:tc>
          <w:tcPr>
            <w:tcW w:w="2062" w:type="dxa"/>
          </w:tcPr>
          <w:p>
            <w:pPr>
              <w:pStyle w:val="9"/>
              <w:ind w:left="316"/>
              <w:rPr>
                <w:sz w:val="21"/>
              </w:rPr>
            </w:pPr>
            <w:r>
              <w:rPr>
                <w:sz w:val="21"/>
              </w:rPr>
              <w:t>B. applied</w:t>
            </w:r>
          </w:p>
        </w:tc>
        <w:tc>
          <w:tcPr>
            <w:tcW w:w="2056" w:type="dxa"/>
          </w:tcPr>
          <w:p>
            <w:pPr>
              <w:pStyle w:val="9"/>
              <w:ind w:left="381"/>
              <w:rPr>
                <w:sz w:val="21"/>
              </w:rPr>
            </w:pPr>
            <w:r>
              <w:rPr>
                <w:sz w:val="21"/>
              </w:rPr>
              <w:t>C. addressed</w:t>
            </w:r>
          </w:p>
        </w:tc>
        <w:tc>
          <w:tcPr>
            <w:tcW w:w="1908" w:type="dxa"/>
          </w:tcPr>
          <w:p>
            <w:pPr>
              <w:pStyle w:val="9"/>
              <w:ind w:left="452"/>
              <w:rPr>
                <w:sz w:val="21"/>
              </w:rPr>
            </w:pPr>
            <w:r>
              <w:rPr>
                <w:sz w:val="21"/>
              </w:rPr>
              <w:t>D. admitted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43. A. increased</w:t>
            </w:r>
          </w:p>
        </w:tc>
        <w:tc>
          <w:tcPr>
            <w:tcW w:w="2062" w:type="dxa"/>
          </w:tcPr>
          <w:p>
            <w:pPr>
              <w:pStyle w:val="9"/>
              <w:ind w:left="316"/>
              <w:rPr>
                <w:sz w:val="21"/>
              </w:rPr>
            </w:pPr>
            <w:r>
              <w:rPr>
                <w:sz w:val="21"/>
              </w:rPr>
              <w:t>B. reflected</w:t>
            </w:r>
          </w:p>
        </w:tc>
        <w:tc>
          <w:tcPr>
            <w:tcW w:w="2056" w:type="dxa"/>
          </w:tcPr>
          <w:p>
            <w:pPr>
              <w:pStyle w:val="9"/>
              <w:ind w:left="381"/>
              <w:rPr>
                <w:sz w:val="21"/>
              </w:rPr>
            </w:pPr>
            <w:r>
              <w:rPr>
                <w:sz w:val="21"/>
              </w:rPr>
              <w:t>C. worsened</w:t>
            </w:r>
          </w:p>
        </w:tc>
        <w:tc>
          <w:tcPr>
            <w:tcW w:w="1908" w:type="dxa"/>
          </w:tcPr>
          <w:p>
            <w:pPr>
              <w:pStyle w:val="9"/>
              <w:ind w:left="452"/>
              <w:rPr>
                <w:sz w:val="21"/>
              </w:rPr>
            </w:pPr>
            <w:r>
              <w:rPr>
                <w:sz w:val="21"/>
              </w:rPr>
              <w:t>D. lightened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44. A. made</w:t>
            </w:r>
          </w:p>
        </w:tc>
        <w:tc>
          <w:tcPr>
            <w:tcW w:w="2062" w:type="dxa"/>
          </w:tcPr>
          <w:p>
            <w:pPr>
              <w:pStyle w:val="9"/>
              <w:spacing w:before="27"/>
              <w:ind w:left="316"/>
              <w:rPr>
                <w:sz w:val="21"/>
              </w:rPr>
            </w:pPr>
            <w:r>
              <w:rPr>
                <w:sz w:val="21"/>
              </w:rPr>
              <w:t>B. took</w:t>
            </w:r>
          </w:p>
        </w:tc>
        <w:tc>
          <w:tcPr>
            <w:tcW w:w="2056" w:type="dxa"/>
          </w:tcPr>
          <w:p>
            <w:pPr>
              <w:pStyle w:val="9"/>
              <w:spacing w:before="27"/>
              <w:ind w:left="381"/>
              <w:rPr>
                <w:sz w:val="21"/>
              </w:rPr>
            </w:pPr>
            <w:r>
              <w:rPr>
                <w:sz w:val="21"/>
              </w:rPr>
              <w:t>C. ruined</w:t>
            </w:r>
          </w:p>
        </w:tc>
        <w:tc>
          <w:tcPr>
            <w:tcW w:w="1908" w:type="dxa"/>
          </w:tcPr>
          <w:p>
            <w:pPr>
              <w:pStyle w:val="9"/>
              <w:spacing w:before="27"/>
              <w:ind w:left="452"/>
              <w:rPr>
                <w:sz w:val="21"/>
              </w:rPr>
            </w:pPr>
            <w:r>
              <w:rPr>
                <w:sz w:val="21"/>
              </w:rPr>
              <w:t>D. shaped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2152" w:type="dxa"/>
          </w:tcPr>
          <w:p>
            <w:pPr>
              <w:pStyle w:val="9"/>
              <w:rPr>
                <w:sz w:val="21"/>
              </w:rPr>
            </w:pPr>
            <w:r>
              <w:rPr>
                <w:sz w:val="21"/>
              </w:rPr>
              <w:t>45. A. bright</w:t>
            </w:r>
          </w:p>
        </w:tc>
        <w:tc>
          <w:tcPr>
            <w:tcW w:w="2062" w:type="dxa"/>
          </w:tcPr>
          <w:p>
            <w:pPr>
              <w:pStyle w:val="9"/>
              <w:ind w:left="316"/>
              <w:rPr>
                <w:sz w:val="21"/>
              </w:rPr>
            </w:pPr>
            <w:r>
              <w:rPr>
                <w:sz w:val="21"/>
              </w:rPr>
              <w:t>B. dark</w:t>
            </w:r>
          </w:p>
        </w:tc>
        <w:tc>
          <w:tcPr>
            <w:tcW w:w="2056" w:type="dxa"/>
          </w:tcPr>
          <w:p>
            <w:pPr>
              <w:pStyle w:val="9"/>
              <w:ind w:left="381"/>
              <w:rPr>
                <w:sz w:val="21"/>
              </w:rPr>
            </w:pPr>
            <w:r>
              <w:rPr>
                <w:sz w:val="21"/>
              </w:rPr>
              <w:t>C. happy</w:t>
            </w:r>
          </w:p>
        </w:tc>
        <w:tc>
          <w:tcPr>
            <w:tcW w:w="1908" w:type="dxa"/>
          </w:tcPr>
          <w:p>
            <w:pPr>
              <w:pStyle w:val="9"/>
              <w:ind w:left="452"/>
              <w:rPr>
                <w:sz w:val="21"/>
              </w:rPr>
            </w:pPr>
            <w:r>
              <w:rPr>
                <w:sz w:val="21"/>
              </w:rPr>
              <w:t>D. deep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46. A. routine</w:t>
            </w:r>
          </w:p>
        </w:tc>
        <w:tc>
          <w:tcPr>
            <w:tcW w:w="2062" w:type="dxa"/>
          </w:tcPr>
          <w:p>
            <w:pPr>
              <w:pStyle w:val="9"/>
              <w:ind w:left="316"/>
              <w:rPr>
                <w:sz w:val="21"/>
              </w:rPr>
            </w:pPr>
            <w:r>
              <w:rPr>
                <w:sz w:val="21"/>
              </w:rPr>
              <w:t>B. love</w:t>
            </w:r>
          </w:p>
        </w:tc>
        <w:tc>
          <w:tcPr>
            <w:tcW w:w="2056" w:type="dxa"/>
          </w:tcPr>
          <w:p>
            <w:pPr>
              <w:pStyle w:val="9"/>
              <w:ind w:left="381"/>
              <w:rPr>
                <w:sz w:val="21"/>
              </w:rPr>
            </w:pPr>
            <w:r>
              <w:rPr>
                <w:sz w:val="21"/>
              </w:rPr>
              <w:t>C. taste</w:t>
            </w:r>
          </w:p>
        </w:tc>
        <w:tc>
          <w:tcPr>
            <w:tcW w:w="1908" w:type="dxa"/>
          </w:tcPr>
          <w:p>
            <w:pPr>
              <w:pStyle w:val="9"/>
              <w:ind w:left="452"/>
              <w:rPr>
                <w:sz w:val="21"/>
              </w:rPr>
            </w:pPr>
            <w:r>
              <w:rPr>
                <w:sz w:val="21"/>
              </w:rPr>
              <w:t>D. passion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47. A. send</w:t>
            </w:r>
          </w:p>
        </w:tc>
        <w:tc>
          <w:tcPr>
            <w:tcW w:w="2062" w:type="dxa"/>
          </w:tcPr>
          <w:p>
            <w:pPr>
              <w:pStyle w:val="9"/>
              <w:spacing w:before="27"/>
              <w:ind w:left="316"/>
              <w:rPr>
                <w:sz w:val="21"/>
              </w:rPr>
            </w:pPr>
            <w:r>
              <w:rPr>
                <w:sz w:val="21"/>
              </w:rPr>
              <w:t>B. dismiss</w:t>
            </w:r>
          </w:p>
        </w:tc>
        <w:tc>
          <w:tcPr>
            <w:tcW w:w="2056" w:type="dxa"/>
          </w:tcPr>
          <w:p>
            <w:pPr>
              <w:pStyle w:val="9"/>
              <w:spacing w:before="27"/>
              <w:ind w:left="381"/>
              <w:rPr>
                <w:sz w:val="21"/>
              </w:rPr>
            </w:pPr>
            <w:r>
              <w:rPr>
                <w:sz w:val="21"/>
              </w:rPr>
              <w:t>C. package</w:t>
            </w:r>
          </w:p>
        </w:tc>
        <w:tc>
          <w:tcPr>
            <w:tcW w:w="1908" w:type="dxa"/>
          </w:tcPr>
          <w:p>
            <w:pPr>
              <w:pStyle w:val="9"/>
              <w:spacing w:before="27"/>
              <w:ind w:left="452"/>
              <w:rPr>
                <w:sz w:val="21"/>
              </w:rPr>
            </w:pPr>
            <w:r>
              <w:rPr>
                <w:sz w:val="21"/>
              </w:rPr>
              <w:t>D. deliver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2152" w:type="dxa"/>
          </w:tcPr>
          <w:p>
            <w:pPr>
              <w:pStyle w:val="9"/>
              <w:rPr>
                <w:sz w:val="21"/>
              </w:rPr>
            </w:pPr>
            <w:r>
              <w:rPr>
                <w:sz w:val="21"/>
              </w:rPr>
              <w:t>48. A. picking up</w:t>
            </w:r>
          </w:p>
        </w:tc>
        <w:tc>
          <w:tcPr>
            <w:tcW w:w="2062" w:type="dxa"/>
          </w:tcPr>
          <w:p>
            <w:pPr>
              <w:pStyle w:val="9"/>
              <w:ind w:left="316"/>
              <w:rPr>
                <w:sz w:val="21"/>
              </w:rPr>
            </w:pPr>
            <w:r>
              <w:rPr>
                <w:sz w:val="21"/>
              </w:rPr>
              <w:t>B. making up</w:t>
            </w:r>
          </w:p>
        </w:tc>
        <w:tc>
          <w:tcPr>
            <w:tcW w:w="2056" w:type="dxa"/>
          </w:tcPr>
          <w:p>
            <w:pPr>
              <w:pStyle w:val="9"/>
              <w:ind w:left="381"/>
              <w:rPr>
                <w:sz w:val="21"/>
              </w:rPr>
            </w:pPr>
            <w:r>
              <w:rPr>
                <w:sz w:val="21"/>
              </w:rPr>
              <w:t>C. showing up</w:t>
            </w:r>
          </w:p>
        </w:tc>
        <w:tc>
          <w:tcPr>
            <w:tcW w:w="1908" w:type="dxa"/>
          </w:tcPr>
          <w:p>
            <w:pPr>
              <w:pStyle w:val="9"/>
              <w:ind w:left="452"/>
              <w:rPr>
                <w:sz w:val="21"/>
              </w:rPr>
            </w:pPr>
            <w:r>
              <w:rPr>
                <w:sz w:val="21"/>
              </w:rPr>
              <w:t>D. breaking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49. A. warmed</w:t>
            </w:r>
          </w:p>
        </w:tc>
        <w:tc>
          <w:tcPr>
            <w:tcW w:w="2062" w:type="dxa"/>
          </w:tcPr>
          <w:p>
            <w:pPr>
              <w:pStyle w:val="9"/>
              <w:ind w:left="316"/>
              <w:rPr>
                <w:sz w:val="21"/>
              </w:rPr>
            </w:pPr>
            <w:r>
              <w:rPr>
                <w:sz w:val="21"/>
              </w:rPr>
              <w:t>B. froze</w:t>
            </w:r>
          </w:p>
        </w:tc>
        <w:tc>
          <w:tcPr>
            <w:tcW w:w="2056" w:type="dxa"/>
          </w:tcPr>
          <w:p>
            <w:pPr>
              <w:pStyle w:val="9"/>
              <w:ind w:left="381"/>
              <w:rPr>
                <w:sz w:val="21"/>
              </w:rPr>
            </w:pPr>
            <w:r>
              <w:rPr>
                <w:sz w:val="21"/>
              </w:rPr>
              <w:t>C. stole</w:t>
            </w:r>
          </w:p>
        </w:tc>
        <w:tc>
          <w:tcPr>
            <w:tcW w:w="1908" w:type="dxa"/>
          </w:tcPr>
          <w:p>
            <w:pPr>
              <w:pStyle w:val="9"/>
              <w:ind w:left="452"/>
              <w:rPr>
                <w:sz w:val="21"/>
              </w:rPr>
            </w:pPr>
            <w:r>
              <w:rPr>
                <w:sz w:val="21"/>
              </w:rPr>
              <w:t>D. broke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50. A. when</w:t>
            </w:r>
          </w:p>
        </w:tc>
        <w:tc>
          <w:tcPr>
            <w:tcW w:w="2062" w:type="dxa"/>
          </w:tcPr>
          <w:p>
            <w:pPr>
              <w:pStyle w:val="9"/>
              <w:spacing w:before="27"/>
              <w:ind w:left="316"/>
              <w:rPr>
                <w:sz w:val="21"/>
              </w:rPr>
            </w:pPr>
            <w:r>
              <w:rPr>
                <w:sz w:val="21"/>
              </w:rPr>
              <w:t>B. how</w:t>
            </w:r>
          </w:p>
        </w:tc>
        <w:tc>
          <w:tcPr>
            <w:tcW w:w="2056" w:type="dxa"/>
          </w:tcPr>
          <w:p>
            <w:pPr>
              <w:pStyle w:val="9"/>
              <w:spacing w:before="27"/>
              <w:ind w:left="381"/>
              <w:rPr>
                <w:sz w:val="21"/>
              </w:rPr>
            </w:pPr>
            <w:r>
              <w:rPr>
                <w:sz w:val="21"/>
              </w:rPr>
              <w:t>C. why</w:t>
            </w:r>
          </w:p>
        </w:tc>
        <w:tc>
          <w:tcPr>
            <w:tcW w:w="1908" w:type="dxa"/>
          </w:tcPr>
          <w:p>
            <w:pPr>
              <w:pStyle w:val="9"/>
              <w:spacing w:before="27"/>
              <w:ind w:left="452"/>
              <w:rPr>
                <w:sz w:val="21"/>
              </w:rPr>
            </w:pPr>
            <w:r>
              <w:rPr>
                <w:sz w:val="21"/>
              </w:rPr>
              <w:t>D. where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 w:hRule="atLeast"/>
        </w:trPr>
        <w:tc>
          <w:tcPr>
            <w:tcW w:w="2152" w:type="dxa"/>
          </w:tcPr>
          <w:p>
            <w:pPr>
              <w:pStyle w:val="9"/>
              <w:rPr>
                <w:sz w:val="21"/>
              </w:rPr>
            </w:pPr>
            <w:r>
              <w:rPr>
                <w:sz w:val="21"/>
              </w:rPr>
              <w:t>51. A. unbelievable</w:t>
            </w:r>
          </w:p>
        </w:tc>
        <w:tc>
          <w:tcPr>
            <w:tcW w:w="2062" w:type="dxa"/>
          </w:tcPr>
          <w:p>
            <w:pPr>
              <w:pStyle w:val="9"/>
              <w:ind w:left="316"/>
              <w:rPr>
                <w:sz w:val="21"/>
              </w:rPr>
            </w:pPr>
            <w:r>
              <w:rPr>
                <w:sz w:val="21"/>
              </w:rPr>
              <w:t>B. unforgettable</w:t>
            </w:r>
          </w:p>
        </w:tc>
        <w:tc>
          <w:tcPr>
            <w:tcW w:w="2056" w:type="dxa"/>
          </w:tcPr>
          <w:p>
            <w:pPr>
              <w:pStyle w:val="9"/>
              <w:ind w:left="381"/>
              <w:rPr>
                <w:sz w:val="21"/>
              </w:rPr>
            </w:pPr>
            <w:r>
              <w:rPr>
                <w:sz w:val="21"/>
              </w:rPr>
              <w:t>C. irresistible</w:t>
            </w:r>
          </w:p>
        </w:tc>
        <w:tc>
          <w:tcPr>
            <w:tcW w:w="1908" w:type="dxa"/>
          </w:tcPr>
          <w:p>
            <w:pPr>
              <w:pStyle w:val="9"/>
              <w:ind w:left="452"/>
              <w:rPr>
                <w:sz w:val="21"/>
              </w:rPr>
            </w:pPr>
            <w:r>
              <w:rPr>
                <w:sz w:val="21"/>
              </w:rPr>
              <w:t>D. invisible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rPr>
                <w:sz w:val="21"/>
              </w:rPr>
            </w:pPr>
            <w:r>
              <w:rPr>
                <w:sz w:val="21"/>
              </w:rPr>
              <w:t>52. A. informed</w:t>
            </w:r>
          </w:p>
        </w:tc>
        <w:tc>
          <w:tcPr>
            <w:tcW w:w="2062" w:type="dxa"/>
          </w:tcPr>
          <w:p>
            <w:pPr>
              <w:pStyle w:val="9"/>
              <w:ind w:left="316"/>
              <w:rPr>
                <w:sz w:val="21"/>
              </w:rPr>
            </w:pPr>
            <w:r>
              <w:rPr>
                <w:sz w:val="21"/>
              </w:rPr>
              <w:t>B. warned</w:t>
            </w:r>
          </w:p>
        </w:tc>
        <w:tc>
          <w:tcPr>
            <w:tcW w:w="2056" w:type="dxa"/>
          </w:tcPr>
          <w:p>
            <w:pPr>
              <w:pStyle w:val="9"/>
              <w:ind w:left="381"/>
              <w:rPr>
                <w:sz w:val="21"/>
              </w:rPr>
            </w:pPr>
            <w:r>
              <w:rPr>
                <w:sz w:val="21"/>
              </w:rPr>
              <w:t>C. reminded</w:t>
            </w:r>
          </w:p>
        </w:tc>
        <w:tc>
          <w:tcPr>
            <w:tcW w:w="1908" w:type="dxa"/>
          </w:tcPr>
          <w:p>
            <w:pPr>
              <w:pStyle w:val="9"/>
              <w:ind w:left="452"/>
              <w:rPr>
                <w:sz w:val="21"/>
              </w:rPr>
            </w:pPr>
            <w:r>
              <w:rPr>
                <w:sz w:val="21"/>
              </w:rPr>
              <w:t>D. rewarded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2152" w:type="dxa"/>
          </w:tcPr>
          <w:p>
            <w:pPr>
              <w:pStyle w:val="9"/>
              <w:spacing w:before="27"/>
              <w:rPr>
                <w:sz w:val="21"/>
              </w:rPr>
            </w:pPr>
            <w:r>
              <w:rPr>
                <w:sz w:val="21"/>
              </w:rPr>
              <w:t>53. A. changing</w:t>
            </w:r>
          </w:p>
        </w:tc>
        <w:tc>
          <w:tcPr>
            <w:tcW w:w="2062" w:type="dxa"/>
          </w:tcPr>
          <w:p>
            <w:pPr>
              <w:pStyle w:val="9"/>
              <w:spacing w:before="27"/>
              <w:ind w:left="316"/>
              <w:rPr>
                <w:sz w:val="21"/>
              </w:rPr>
            </w:pPr>
            <w:r>
              <w:rPr>
                <w:sz w:val="21"/>
              </w:rPr>
              <w:t>B. falling</w:t>
            </w:r>
          </w:p>
        </w:tc>
        <w:tc>
          <w:tcPr>
            <w:tcW w:w="2056" w:type="dxa"/>
          </w:tcPr>
          <w:p>
            <w:pPr>
              <w:pStyle w:val="9"/>
              <w:spacing w:before="27"/>
              <w:ind w:left="381"/>
              <w:rPr>
                <w:sz w:val="21"/>
              </w:rPr>
            </w:pPr>
            <w:r>
              <w:rPr>
                <w:sz w:val="21"/>
              </w:rPr>
              <w:t>C. getting</w:t>
            </w:r>
          </w:p>
        </w:tc>
        <w:tc>
          <w:tcPr>
            <w:tcW w:w="1908" w:type="dxa"/>
          </w:tcPr>
          <w:p>
            <w:pPr>
              <w:pStyle w:val="9"/>
              <w:spacing w:before="27"/>
              <w:ind w:left="452"/>
              <w:rPr>
                <w:sz w:val="21"/>
              </w:rPr>
            </w:pPr>
            <w:r>
              <w:rPr>
                <w:sz w:val="21"/>
              </w:rPr>
              <w:t>D. sliding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2152" w:type="dxa"/>
          </w:tcPr>
          <w:p>
            <w:pPr>
              <w:pStyle w:val="9"/>
              <w:spacing w:line="231" w:lineRule="exact"/>
              <w:rPr>
                <w:sz w:val="21"/>
              </w:rPr>
            </w:pPr>
            <w:r>
              <w:rPr>
                <w:sz w:val="21"/>
              </w:rPr>
              <w:t>54. A. once</w:t>
            </w:r>
          </w:p>
        </w:tc>
        <w:tc>
          <w:tcPr>
            <w:tcW w:w="2062" w:type="dxa"/>
          </w:tcPr>
          <w:p>
            <w:pPr>
              <w:pStyle w:val="9"/>
              <w:spacing w:line="231" w:lineRule="exact"/>
              <w:ind w:left="316"/>
              <w:rPr>
                <w:sz w:val="21"/>
              </w:rPr>
            </w:pPr>
            <w:r>
              <w:rPr>
                <w:sz w:val="21"/>
              </w:rPr>
              <w:t>B. never</w:t>
            </w:r>
          </w:p>
        </w:tc>
        <w:tc>
          <w:tcPr>
            <w:tcW w:w="2056" w:type="dxa"/>
          </w:tcPr>
          <w:p>
            <w:pPr>
              <w:pStyle w:val="9"/>
              <w:spacing w:line="231" w:lineRule="exact"/>
              <w:ind w:left="381"/>
              <w:rPr>
                <w:sz w:val="21"/>
              </w:rPr>
            </w:pPr>
            <w:r>
              <w:rPr>
                <w:sz w:val="21"/>
              </w:rPr>
              <w:t>C. ever</w:t>
            </w:r>
          </w:p>
        </w:tc>
        <w:tc>
          <w:tcPr>
            <w:tcW w:w="1908" w:type="dxa"/>
          </w:tcPr>
          <w:p>
            <w:pPr>
              <w:pStyle w:val="9"/>
              <w:spacing w:line="231" w:lineRule="exact"/>
              <w:ind w:left="452"/>
              <w:rPr>
                <w:sz w:val="21"/>
              </w:rPr>
            </w:pPr>
            <w:r>
              <w:rPr>
                <w:sz w:val="21"/>
              </w:rPr>
              <w:t>D. often</w:t>
            </w:r>
          </w:p>
        </w:tc>
      </w:tr>
    </w:tbl>
    <w:p>
      <w:pPr>
        <w:spacing w:after="0" w:line="231" w:lineRule="exact"/>
        <w:rPr>
          <w:sz w:val="21"/>
        </w:rPr>
        <w:sectPr>
          <w:pgSz w:w="11860" w:h="16790"/>
          <w:pgMar w:top="1060" w:right="1260" w:bottom="760" w:left="1340" w:header="0" w:footer="574" w:gutter="0"/>
        </w:sectPr>
      </w:pPr>
    </w:p>
    <w:tbl>
      <w:tblPr>
        <w:tblStyle w:val="5"/>
        <w:tblW w:w="0" w:type="auto"/>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48"/>
        <w:gridCol w:w="1795"/>
        <w:gridCol w:w="2354"/>
        <w:gridCol w:w="1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3" w:hRule="atLeast"/>
        </w:trPr>
        <w:tc>
          <w:tcPr>
            <w:tcW w:w="2048" w:type="dxa"/>
          </w:tcPr>
          <w:p>
            <w:pPr>
              <w:pStyle w:val="9"/>
              <w:spacing w:before="0" w:line="214" w:lineRule="exact"/>
              <w:rPr>
                <w:sz w:val="21"/>
              </w:rPr>
            </w:pPr>
            <w:r>
              <w:rPr>
                <w:sz w:val="21"/>
              </w:rPr>
              <w:t>55. A. wonderful</w:t>
            </w:r>
          </w:p>
        </w:tc>
        <w:tc>
          <w:tcPr>
            <w:tcW w:w="1795" w:type="dxa"/>
          </w:tcPr>
          <w:p>
            <w:pPr>
              <w:pStyle w:val="9"/>
              <w:spacing w:before="0" w:line="214" w:lineRule="exact"/>
              <w:ind w:left="420"/>
              <w:rPr>
                <w:sz w:val="21"/>
              </w:rPr>
            </w:pPr>
            <w:r>
              <w:rPr>
                <w:sz w:val="21"/>
              </w:rPr>
              <w:t>B. easy</w:t>
            </w:r>
          </w:p>
        </w:tc>
        <w:tc>
          <w:tcPr>
            <w:tcW w:w="2354" w:type="dxa"/>
          </w:tcPr>
          <w:p>
            <w:pPr>
              <w:pStyle w:val="9"/>
              <w:spacing w:before="0" w:line="214" w:lineRule="exact"/>
              <w:ind w:left="752"/>
              <w:rPr>
                <w:sz w:val="21"/>
              </w:rPr>
            </w:pPr>
            <w:r>
              <w:rPr>
                <w:sz w:val="21"/>
              </w:rPr>
              <w:t>C. confusing</w:t>
            </w:r>
          </w:p>
        </w:tc>
        <w:tc>
          <w:tcPr>
            <w:tcW w:w="1463" w:type="dxa"/>
          </w:tcPr>
          <w:p>
            <w:pPr>
              <w:pStyle w:val="9"/>
              <w:spacing w:before="0" w:line="214" w:lineRule="exact"/>
              <w:ind w:left="525"/>
              <w:rPr>
                <w:sz w:val="21"/>
              </w:rPr>
            </w:pPr>
            <w:r>
              <w:rPr>
                <w:sz w:val="21"/>
              </w:rPr>
              <w:t>D. tough</w:t>
            </w:r>
          </w:p>
        </w:tc>
      </w:tr>
    </w:tbl>
    <w:p>
      <w:pPr>
        <w:pStyle w:val="4"/>
        <w:spacing w:before="11"/>
        <w:ind w:left="0"/>
        <w:rPr>
          <w:sz w:val="27"/>
        </w:rPr>
      </w:pPr>
    </w:p>
    <w:p>
      <w:pPr>
        <w:pStyle w:val="3"/>
        <w:spacing w:before="72"/>
        <w:ind w:left="10" w:right="85"/>
        <w:jc w:val="center"/>
      </w:pPr>
      <w:r>
        <w:t>第Ⅱ卷</w:t>
      </w:r>
    </w:p>
    <w:p>
      <w:pPr>
        <w:pStyle w:val="4"/>
        <w:spacing w:before="50"/>
        <w:ind w:left="10" w:right="3429"/>
        <w:jc w:val="center"/>
        <w:rPr>
          <w:rFonts w:hint="eastAsia" w:ascii="宋体" w:eastAsia="宋体"/>
        </w:rPr>
      </w:pPr>
      <w:r>
        <w:rPr>
          <w:rFonts w:hint="eastAsia" w:ascii="宋体" w:eastAsia="宋体"/>
        </w:rPr>
        <w:t>第二节</w:t>
      </w:r>
      <w:r>
        <w:t xml:space="preserve">: </w:t>
      </w:r>
      <w:r>
        <w:rPr>
          <w:rFonts w:hint="eastAsia" w:ascii="宋体" w:eastAsia="宋体"/>
        </w:rPr>
        <w:t xml:space="preserve">语法填空（共 </w:t>
      </w:r>
      <w:r>
        <w:t xml:space="preserve">10 </w:t>
      </w:r>
      <w:r>
        <w:rPr>
          <w:rFonts w:hint="eastAsia" w:ascii="宋体" w:eastAsia="宋体"/>
        </w:rPr>
        <w:t xml:space="preserve">小题；每小题 </w:t>
      </w:r>
      <w:r>
        <w:t xml:space="preserve">1.5 </w:t>
      </w:r>
      <w:r>
        <w:rPr>
          <w:rFonts w:hint="eastAsia" w:ascii="宋体" w:eastAsia="宋体"/>
        </w:rPr>
        <w:t xml:space="preserve">分， 满分 </w:t>
      </w:r>
      <w:r>
        <w:t xml:space="preserve">15 </w:t>
      </w:r>
      <w:r>
        <w:rPr>
          <w:rFonts w:hint="eastAsia" w:ascii="宋体" w:eastAsia="宋体"/>
        </w:rPr>
        <w:t>分）</w:t>
      </w:r>
    </w:p>
    <w:p>
      <w:pPr>
        <w:pStyle w:val="4"/>
        <w:spacing w:before="52"/>
        <w:ind w:left="10" w:right="440"/>
        <w:jc w:val="center"/>
        <w:rPr>
          <w:rFonts w:hint="eastAsia" w:ascii="宋体" w:eastAsia="宋体"/>
        </w:rPr>
      </w:pPr>
      <w:r>
        <w:rPr>
          <w:rFonts w:hint="eastAsia" w:ascii="宋体" w:eastAsia="宋体"/>
        </w:rPr>
        <w:t>阅读下面材料</w:t>
      </w:r>
      <w:r>
        <w:t xml:space="preserve">, </w:t>
      </w:r>
      <w:r>
        <w:rPr>
          <w:rFonts w:hint="eastAsia" w:ascii="宋体" w:eastAsia="宋体"/>
        </w:rPr>
        <w:t>在空白处填入适当的内容（</w:t>
      </w:r>
      <w:r>
        <w:t xml:space="preserve">1 </w:t>
      </w:r>
      <w:r>
        <w:rPr>
          <w:rFonts w:hint="eastAsia" w:ascii="宋体" w:eastAsia="宋体"/>
        </w:rPr>
        <w:t>个单词）或括号内单词的正确形式。</w:t>
      </w:r>
    </w:p>
    <w:p>
      <w:pPr>
        <w:pStyle w:val="4"/>
        <w:spacing w:before="64" w:line="319" w:lineRule="auto"/>
        <w:ind w:right="175" w:firstLine="420"/>
        <w:jc w:val="both"/>
      </w:pPr>
      <w:r>
        <w:t>It is already known  that dogs can use their</w:t>
      </w:r>
      <w:r>
        <w:rPr>
          <w:u w:val="single"/>
        </w:rPr>
        <w:t xml:space="preserve">  56 </w:t>
      </w:r>
      <w:r>
        <w:rPr>
          <w:rFonts w:hint="eastAsia" w:eastAsia="宋体"/>
          <w:u w:val="single"/>
          <w:lang w:val="en-US" w:eastAsia="zh-CN"/>
        </w:rPr>
        <w:t xml:space="preserve"> </w:t>
      </w:r>
      <w:r>
        <w:rPr>
          <w:u w:val="single"/>
        </w:rPr>
        <w:t xml:space="preserve"> </w:t>
      </w:r>
      <w:r>
        <w:t xml:space="preserve">(high) developed  sense of smell to  search out   drugs,  explosives  and  disaster </w:t>
      </w:r>
      <w:r>
        <w:rPr>
          <w:u w:val="single"/>
        </w:rPr>
        <w:t xml:space="preserve">   57   </w:t>
      </w:r>
      <w:r>
        <w:t xml:space="preserve">  (survive).  Also,  in  the  past  few  weeks  some  dogs </w:t>
      </w:r>
      <w:r>
        <w:rPr>
          <w:u w:val="single"/>
        </w:rPr>
        <w:t xml:space="preserve">   58</w:t>
      </w:r>
      <w:r>
        <w:rPr>
          <w:rFonts w:hint="eastAsia" w:eastAsia="宋体"/>
          <w:u w:val="single"/>
          <w:lang w:val="en-US" w:eastAsia="zh-CN"/>
        </w:rPr>
        <w:t xml:space="preserve">   </w:t>
      </w:r>
      <w:r>
        <w:t xml:space="preserve"> (train) to find a different kind of threat—plant species</w:t>
      </w:r>
      <w:r>
        <w:rPr>
          <w:u w:val="single"/>
        </w:rPr>
        <w:t xml:space="preserve"> </w:t>
      </w:r>
      <w:r>
        <w:rPr>
          <w:rFonts w:hint="eastAsia" w:eastAsia="宋体"/>
          <w:u w:val="single"/>
          <w:lang w:val="en-US" w:eastAsia="zh-CN"/>
        </w:rPr>
        <w:t xml:space="preserve"> </w:t>
      </w:r>
      <w:r>
        <w:rPr>
          <w:u w:val="single"/>
        </w:rPr>
        <w:t>59</w:t>
      </w:r>
      <w:r>
        <w:rPr>
          <w:rFonts w:hint="eastAsia" w:eastAsia="宋体"/>
          <w:u w:val="single"/>
          <w:lang w:val="en-US" w:eastAsia="zh-CN"/>
        </w:rPr>
        <w:t xml:space="preserve">  </w:t>
      </w:r>
      <w:r>
        <w:t xml:space="preserve"> can harm the</w:t>
      </w:r>
      <w:r>
        <w:rPr>
          <w:spacing w:val="-15"/>
        </w:rPr>
        <w:t xml:space="preserve"> </w:t>
      </w:r>
      <w:r>
        <w:t>environment.</w:t>
      </w:r>
    </w:p>
    <w:p>
      <w:pPr>
        <w:pStyle w:val="4"/>
        <w:spacing w:line="316" w:lineRule="auto"/>
        <w:ind w:right="172" w:firstLine="420"/>
        <w:jc w:val="both"/>
      </w:pPr>
      <w:r>
        <w:t xml:space="preserve">New York officials have identified an invasive plant species </w:t>
      </w:r>
      <w:r>
        <w:rPr>
          <w:u w:val="single"/>
        </w:rPr>
        <w:t xml:space="preserve">   60  </w:t>
      </w:r>
      <w:r>
        <w:t xml:space="preserve">  (start) to spread in several of   the state’s major parks. The plant is a yellow-flowered bush </w:t>
      </w:r>
      <w:r>
        <w:rPr>
          <w:u w:val="single"/>
        </w:rPr>
        <w:t xml:space="preserve"> 61 </w:t>
      </w:r>
      <w:r>
        <w:t>(call) Scotch broom. Scotch broom   is widespread in areas of America’s Pacific Northwest. But it is still fairly new to New York. Officials are seeking to stop the plant’s growth</w:t>
      </w:r>
      <w:r>
        <w:rPr>
          <w:u w:val="single"/>
        </w:rPr>
        <w:t xml:space="preserve">   62  </w:t>
      </w:r>
      <w:r>
        <w:t>it becomes widespread. After the dogs identify the species,   people then attempt to remove</w:t>
      </w:r>
      <w:r>
        <w:rPr>
          <w:u w:val="single"/>
        </w:rPr>
        <w:t xml:space="preserve"> </w:t>
      </w:r>
      <w:r>
        <w:rPr>
          <w:rFonts w:hint="eastAsia" w:eastAsia="宋体"/>
          <w:u w:val="single"/>
          <w:lang w:val="en-US" w:eastAsia="zh-CN"/>
        </w:rPr>
        <w:t xml:space="preserve"> </w:t>
      </w:r>
      <w:r>
        <w:rPr>
          <w:u w:val="single"/>
        </w:rPr>
        <w:t>63</w:t>
      </w:r>
      <w:r>
        <w:rPr>
          <w:rFonts w:hint="eastAsia" w:eastAsia="宋体"/>
          <w:u w:val="single"/>
          <w:lang w:val="en-US" w:eastAsia="zh-CN"/>
        </w:rPr>
        <w:t xml:space="preserve"> </w:t>
      </w:r>
      <w:r>
        <w:rPr>
          <w:u w:val="single"/>
        </w:rPr>
        <w:t xml:space="preserve"> </w:t>
      </w:r>
      <w:r>
        <w:t>(they) before they become a wider</w:t>
      </w:r>
      <w:r>
        <w:rPr>
          <w:spacing w:val="-10"/>
        </w:rPr>
        <w:t xml:space="preserve"> </w:t>
      </w:r>
      <w:r>
        <w:t>problem.</w:t>
      </w:r>
    </w:p>
    <w:p>
      <w:pPr>
        <w:pStyle w:val="4"/>
        <w:spacing w:before="4" w:line="316" w:lineRule="auto"/>
        <w:ind w:right="175" w:firstLine="420"/>
        <w:jc w:val="both"/>
      </w:pPr>
      <w:r>
        <w:t>Dogs are especially effective at this work because they can smell plants hidden among other species. A  study</w:t>
      </w:r>
      <w:r>
        <w:rPr>
          <w:u w:val="single"/>
        </w:rPr>
        <w:t xml:space="preserve">   64  </w:t>
      </w:r>
      <w:r>
        <w:t>(find)  that  trained  dogs  could  smell  and  find  twice  more  invasive  plants</w:t>
      </w:r>
      <w:r>
        <w:rPr>
          <w:u w:val="single"/>
        </w:rPr>
        <w:t xml:space="preserve"> </w:t>
      </w:r>
      <w:r>
        <w:rPr>
          <w:rFonts w:hint="eastAsia" w:eastAsia="宋体"/>
          <w:u w:val="single"/>
          <w:lang w:val="en-US" w:eastAsia="zh-CN"/>
        </w:rPr>
        <w:t xml:space="preserve"> </w:t>
      </w:r>
      <w:r>
        <w:rPr>
          <w:u w:val="single"/>
        </w:rPr>
        <w:t>6</w:t>
      </w:r>
      <w:r>
        <w:rPr>
          <w:rFonts w:hint="eastAsia" w:eastAsia="宋体"/>
          <w:u w:val="single"/>
          <w:lang w:val="en-US" w:eastAsia="zh-CN"/>
        </w:rPr>
        <w:t xml:space="preserve">5  </w:t>
      </w:r>
      <w:r>
        <w:t xml:space="preserve"> humans could observe with their</w:t>
      </w:r>
      <w:r>
        <w:rPr>
          <w:spacing w:val="-6"/>
        </w:rPr>
        <w:t xml:space="preserve"> </w:t>
      </w:r>
      <w:r>
        <w:t>eyes.</w:t>
      </w:r>
      <w:bookmarkStart w:id="0" w:name="_GoBack"/>
      <w:bookmarkEnd w:id="0"/>
    </w:p>
    <w:p>
      <w:pPr>
        <w:spacing w:before="0" w:line="285" w:lineRule="auto"/>
        <w:ind w:left="100" w:right="5440" w:firstLine="0"/>
        <w:jc w:val="both"/>
        <w:rPr>
          <w:rFonts w:hint="eastAsia" w:ascii="宋体" w:eastAsia="宋体"/>
          <w:sz w:val="21"/>
        </w:rPr>
      </w:pPr>
      <w:r>
        <w:rPr>
          <w:rFonts w:hint="eastAsia" w:ascii="宋体" w:eastAsia="宋体"/>
          <w:b/>
          <w:sz w:val="21"/>
        </w:rPr>
        <w:t>第四部分</w:t>
      </w:r>
      <w:r>
        <w:rPr>
          <w:b/>
          <w:spacing w:val="25"/>
          <w:sz w:val="21"/>
        </w:rPr>
        <w:t xml:space="preserve">: </w:t>
      </w:r>
      <w:r>
        <w:rPr>
          <w:rFonts w:hint="eastAsia" w:ascii="宋体" w:eastAsia="宋体"/>
          <w:b/>
          <w:sz w:val="21"/>
        </w:rPr>
        <w:t>写作（</w:t>
      </w:r>
      <w:r>
        <w:rPr>
          <w:rFonts w:hint="eastAsia" w:ascii="宋体" w:eastAsia="宋体"/>
          <w:b/>
          <w:spacing w:val="-15"/>
          <w:sz w:val="21"/>
        </w:rPr>
        <w:t xml:space="preserve">共两节， 满分 </w:t>
      </w:r>
      <w:r>
        <w:rPr>
          <w:b/>
          <w:sz w:val="21"/>
        </w:rPr>
        <w:t>40</w:t>
      </w:r>
      <w:r>
        <w:rPr>
          <w:b/>
          <w:spacing w:val="-1"/>
          <w:sz w:val="21"/>
        </w:rPr>
        <w:t xml:space="preserve"> </w:t>
      </w:r>
      <w:r>
        <w:rPr>
          <w:rFonts w:hint="eastAsia" w:ascii="宋体" w:eastAsia="宋体"/>
          <w:b/>
          <w:sz w:val="21"/>
        </w:rPr>
        <w:t>分</w:t>
      </w:r>
      <w:r>
        <w:rPr>
          <w:rFonts w:hint="eastAsia" w:ascii="宋体" w:eastAsia="宋体"/>
          <w:b/>
          <w:spacing w:val="-15"/>
          <w:sz w:val="21"/>
        </w:rPr>
        <w:t xml:space="preserve">） </w:t>
      </w:r>
      <w:r>
        <w:rPr>
          <w:rFonts w:hint="eastAsia" w:ascii="宋体" w:eastAsia="宋体"/>
          <w:sz w:val="21"/>
        </w:rPr>
        <w:t>第一节</w:t>
      </w:r>
      <w:r>
        <w:rPr>
          <w:spacing w:val="25"/>
          <w:sz w:val="21"/>
        </w:rPr>
        <w:t xml:space="preserve">: </w:t>
      </w:r>
      <w:r>
        <w:rPr>
          <w:rFonts w:hint="eastAsia" w:ascii="宋体" w:eastAsia="宋体"/>
          <w:spacing w:val="-3"/>
          <w:sz w:val="21"/>
        </w:rPr>
        <w:t>应用文写作（</w:t>
      </w:r>
      <w:r>
        <w:rPr>
          <w:rFonts w:hint="eastAsia" w:ascii="宋体" w:eastAsia="宋体"/>
          <w:spacing w:val="-19"/>
          <w:sz w:val="21"/>
        </w:rPr>
        <w:t xml:space="preserve">满分 </w:t>
      </w:r>
      <w:r>
        <w:rPr>
          <w:sz w:val="21"/>
        </w:rPr>
        <w:t>15</w:t>
      </w:r>
      <w:r>
        <w:rPr>
          <w:spacing w:val="-1"/>
          <w:sz w:val="21"/>
        </w:rPr>
        <w:t xml:space="preserve"> </w:t>
      </w:r>
      <w:r>
        <w:rPr>
          <w:rFonts w:hint="eastAsia" w:ascii="宋体" w:eastAsia="宋体"/>
          <w:sz w:val="21"/>
        </w:rPr>
        <w:t>分）</w:t>
      </w:r>
    </w:p>
    <w:p>
      <w:pPr>
        <w:pStyle w:val="4"/>
        <w:spacing w:line="288" w:lineRule="auto"/>
        <w:ind w:right="173" w:firstLine="420"/>
        <w:jc w:val="both"/>
        <w:rPr>
          <w:rFonts w:hint="eastAsia" w:ascii="宋体" w:eastAsia="宋体"/>
        </w:rPr>
      </w:pPr>
      <w:r>
        <w:rPr>
          <w:rFonts w:hint="eastAsia" w:ascii="宋体" w:eastAsia="宋体"/>
          <w:spacing w:val="-11"/>
        </w:rPr>
        <w:t xml:space="preserve">假定你是李华，星光中学英语俱乐部的负责人。新聘请的外籍教师 </w:t>
      </w:r>
      <w:r>
        <w:t xml:space="preserve">Mrs. Smith </w:t>
      </w:r>
      <w:r>
        <w:rPr>
          <w:rFonts w:hint="eastAsia" w:ascii="宋体" w:eastAsia="宋体"/>
          <w:spacing w:val="-3"/>
        </w:rPr>
        <w:t>即将到来并指导俱乐部的活动，请你代表俱乐部给她写一封邮件。内容包括：</w:t>
      </w:r>
    </w:p>
    <w:p>
      <w:pPr>
        <w:pStyle w:val="4"/>
        <w:numPr>
          <w:ilvl w:val="0"/>
          <w:numId w:val="4"/>
        </w:numPr>
        <w:spacing w:line="292" w:lineRule="auto"/>
        <w:ind w:right="2845" w:firstLine="314"/>
        <w:jc w:val="both"/>
        <w:rPr>
          <w:rFonts w:hint="eastAsia" w:ascii="宋体" w:eastAsia="宋体"/>
          <w:spacing w:val="-3"/>
        </w:rPr>
      </w:pPr>
      <w:r>
        <w:rPr>
          <w:rFonts w:hint="eastAsia" w:ascii="宋体" w:eastAsia="宋体"/>
          <w:spacing w:val="-2"/>
        </w:rPr>
        <w:t xml:space="preserve">表示欢迎；   </w:t>
      </w:r>
      <w:r>
        <w:t>2.</w:t>
      </w:r>
      <w:r>
        <w:rPr>
          <w:rFonts w:hint="eastAsia" w:ascii="宋体" w:eastAsia="宋体"/>
          <w:spacing w:val="-3"/>
        </w:rPr>
        <w:t xml:space="preserve">恳请指导英语俱乐部活动；    </w:t>
      </w:r>
      <w:r>
        <w:t>3.</w:t>
      </w:r>
      <w:r>
        <w:rPr>
          <w:rFonts w:hint="eastAsia" w:ascii="宋体" w:eastAsia="宋体"/>
          <w:spacing w:val="-3"/>
        </w:rPr>
        <w:t>期待见面。注意：</w:t>
      </w:r>
      <w:r>
        <w:rPr>
          <w:spacing w:val="-3"/>
        </w:rPr>
        <w:t>1.</w:t>
      </w:r>
      <w:r>
        <w:rPr>
          <w:rFonts w:hint="eastAsia" w:ascii="宋体" w:eastAsia="宋体"/>
          <w:spacing w:val="-19"/>
        </w:rPr>
        <w:t xml:space="preserve">词数 </w:t>
      </w:r>
      <w:r>
        <w:t xml:space="preserve">80 </w:t>
      </w:r>
      <w:r>
        <w:rPr>
          <w:rFonts w:hint="eastAsia" w:ascii="宋体" w:eastAsia="宋体"/>
          <w:spacing w:val="1"/>
        </w:rPr>
        <w:t xml:space="preserve">左右；     </w:t>
      </w:r>
      <w:r>
        <w:t>2.</w:t>
      </w:r>
      <w:r>
        <w:rPr>
          <w:rFonts w:hint="eastAsia" w:ascii="宋体" w:eastAsia="宋体"/>
          <w:spacing w:val="-3"/>
        </w:rPr>
        <w:t>可适当增加细节，以使行文连贯。</w:t>
      </w:r>
    </w:p>
    <w:p>
      <w:pPr>
        <w:pStyle w:val="4"/>
        <w:numPr>
          <w:ilvl w:val="0"/>
          <w:numId w:val="0"/>
        </w:numPr>
        <w:spacing w:line="292" w:lineRule="auto"/>
        <w:ind w:right="2845" w:rightChars="0"/>
        <w:jc w:val="both"/>
      </w:pPr>
      <w:r>
        <w:rPr>
          <w:spacing w:val="-3"/>
        </w:rPr>
        <w:t xml:space="preserve">Dear Mrs. </w:t>
      </w:r>
      <w:r>
        <w:t>Smith,</w:t>
      </w:r>
    </w:p>
    <w:p>
      <w:pPr>
        <w:pStyle w:val="4"/>
        <w:ind w:left="0"/>
        <w:rPr>
          <w:sz w:val="23"/>
        </w:rPr>
      </w:pPr>
      <w:r>
        <w:pict>
          <v:line id="_x0000_s1036" o:spid="_x0000_s1036" o:spt="20" style="position:absolute;left:0pt;margin-left:72pt;margin-top:15.45pt;height:0pt;width:446.35pt;mso-position-horizontal-relative:page;mso-wrap-distance-bottom:0pt;mso-wrap-distance-top:0pt;z-index:-251654144;mso-width-relative:page;mso-height-relative:page;" stroked="t" coordsize="21600,21600">
            <v:path arrowok="t"/>
            <v:fill focussize="0,0"/>
            <v:stroke weight="0.422362204724409pt" color="#000000"/>
            <v:imagedata o:title=""/>
            <o:lock v:ext="edit"/>
            <w10:wrap type="topAndBottom"/>
          </v:line>
        </w:pict>
      </w:r>
      <w:r>
        <w:pict>
          <v:line id="_x0000_s1037" o:spid="_x0000_s1037" o:spt="20" style="position:absolute;left:0pt;margin-left:72pt;margin-top:35.35pt;height:0pt;width:446.35pt;mso-position-horizontal-relative:page;mso-wrap-distance-bottom:0pt;mso-wrap-distance-top:0pt;z-index:-251653120;mso-width-relative:page;mso-height-relative:page;" stroked="t" coordsize="21600,21600">
            <v:path arrowok="t"/>
            <v:fill focussize="0,0"/>
            <v:stroke weight="0.422362204724409pt" color="#000000"/>
            <v:imagedata o:title=""/>
            <o:lock v:ext="edit"/>
            <w10:wrap type="topAndBottom"/>
          </v:line>
        </w:pict>
      </w:r>
      <w:r>
        <w:pict>
          <v:line id="_x0000_s1038" o:spid="_x0000_s1038" o:spt="20" style="position:absolute;left:0pt;margin-left:72pt;margin-top:55.4pt;height:0pt;width:446.35pt;mso-position-horizontal-relative:page;mso-wrap-distance-bottom:0pt;mso-wrap-distance-top:0pt;z-index:-251652096;mso-width-relative:page;mso-height-relative:page;" stroked="t" coordsize="21600,21600">
            <v:path arrowok="t"/>
            <v:fill focussize="0,0"/>
            <v:stroke weight="0.422362204724409pt" color="#000000"/>
            <v:imagedata o:title=""/>
            <o:lock v:ext="edit"/>
            <w10:wrap type="topAndBottom"/>
          </v:line>
        </w:pict>
      </w:r>
      <w:r>
        <w:pict>
          <v:line id="_x0000_s1039" o:spid="_x0000_s1039" o:spt="20" style="position:absolute;left:0pt;margin-left:72pt;margin-top:75.45pt;height:0pt;width:446.35pt;mso-position-horizontal-relative:page;mso-wrap-distance-bottom:0pt;mso-wrap-distance-top:0pt;z-index:-251651072;mso-width-relative:page;mso-height-relative:page;" stroked="t" coordsize="21600,21600">
            <v:path arrowok="t"/>
            <v:fill focussize="0,0"/>
            <v:stroke weight="0.422362204724409pt" color="#000000"/>
            <v:imagedata o:title=""/>
            <o:lock v:ext="edit"/>
            <w10:wrap type="topAndBottom"/>
          </v:line>
        </w:pict>
      </w:r>
      <w:r>
        <w:pict>
          <v:line id="_x0000_s1040" o:spid="_x0000_s1040" o:spt="20" style="position:absolute;left:0pt;margin-left:72pt;margin-top:95.35pt;height:0pt;width:446.35pt;mso-position-horizontal-relative:page;mso-wrap-distance-bottom:0pt;mso-wrap-distance-top:0pt;z-index:-251650048;mso-width-relative:page;mso-height-relative:page;" stroked="t" coordsize="21600,21600">
            <v:path arrowok="t"/>
            <v:fill focussize="0,0"/>
            <v:stroke weight="0.422362204724409pt" color="#000000"/>
            <v:imagedata o:title=""/>
            <o:lock v:ext="edit"/>
            <w10:wrap type="topAndBottom"/>
          </v:line>
        </w:pict>
      </w:r>
      <w:r>
        <w:pict>
          <v:line id="_x0000_s1041" o:spid="_x0000_s1041" o:spt="20" style="position:absolute;left:0pt;margin-left:72pt;margin-top:115.4pt;height:0pt;width:446.35pt;mso-position-horizontal-relative:page;mso-wrap-distance-bottom:0pt;mso-wrap-distance-top:0pt;z-index:-251649024;mso-width-relative:page;mso-height-relative:page;" stroked="t" coordsize="21600,21600">
            <v:path arrowok="t"/>
            <v:fill focussize="0,0"/>
            <v:stroke weight="0.422362204724409pt" color="#000000"/>
            <v:imagedata o:title=""/>
            <o:lock v:ext="edit"/>
            <w10:wrap type="topAndBottom"/>
          </v:line>
        </w:pict>
      </w:r>
    </w:p>
    <w:p>
      <w:pPr>
        <w:pStyle w:val="4"/>
        <w:spacing w:before="9"/>
        <w:ind w:left="0"/>
        <w:rPr>
          <w:sz w:val="27"/>
        </w:rPr>
      </w:pPr>
    </w:p>
    <w:p>
      <w:pPr>
        <w:pStyle w:val="4"/>
        <w:ind w:left="0"/>
        <w:rPr>
          <w:sz w:val="28"/>
        </w:rPr>
      </w:pPr>
    </w:p>
    <w:p>
      <w:pPr>
        <w:pStyle w:val="4"/>
        <w:ind w:left="0"/>
        <w:rPr>
          <w:sz w:val="28"/>
        </w:rPr>
      </w:pPr>
    </w:p>
    <w:p>
      <w:pPr>
        <w:pStyle w:val="4"/>
        <w:spacing w:before="9"/>
        <w:ind w:left="0"/>
        <w:rPr>
          <w:sz w:val="27"/>
        </w:rPr>
      </w:pPr>
    </w:p>
    <w:p>
      <w:pPr>
        <w:pStyle w:val="4"/>
        <w:spacing w:before="1"/>
        <w:ind w:left="0"/>
        <w:rPr>
          <w:sz w:val="28"/>
        </w:rPr>
      </w:pPr>
    </w:p>
    <w:p>
      <w:pPr>
        <w:spacing w:after="0"/>
        <w:rPr>
          <w:sz w:val="28"/>
        </w:rPr>
        <w:sectPr>
          <w:pgSz w:w="11860" w:h="16790"/>
          <w:pgMar w:top="1140" w:right="1260" w:bottom="760" w:left="1340" w:header="0" w:footer="574" w:gutter="0"/>
        </w:sectPr>
      </w:pPr>
    </w:p>
    <w:p>
      <w:pPr>
        <w:pStyle w:val="4"/>
        <w:ind w:left="0"/>
        <w:rPr>
          <w:sz w:val="22"/>
        </w:rPr>
      </w:pPr>
    </w:p>
    <w:p>
      <w:pPr>
        <w:pStyle w:val="4"/>
        <w:ind w:left="0"/>
        <w:rPr>
          <w:sz w:val="22"/>
        </w:rPr>
      </w:pPr>
    </w:p>
    <w:p>
      <w:pPr>
        <w:pStyle w:val="4"/>
        <w:spacing w:before="185"/>
        <w:rPr>
          <w:rFonts w:hint="eastAsia" w:ascii="宋体" w:eastAsia="宋体"/>
        </w:rPr>
      </w:pPr>
    </w:p>
    <w:p>
      <w:pPr>
        <w:pStyle w:val="4"/>
        <w:spacing w:before="185"/>
        <w:ind w:left="0" w:leftChars="0" w:firstLine="0" w:firstLineChars="0"/>
        <w:rPr>
          <w:rFonts w:hint="eastAsia" w:ascii="宋体" w:eastAsia="宋体"/>
        </w:rPr>
      </w:pPr>
      <w:r>
        <w:rPr>
          <w:rFonts w:hint="eastAsia" w:ascii="宋体" w:eastAsia="宋体"/>
        </w:rPr>
        <w:t xml:space="preserve">第二节 读后续写（满分 </w:t>
      </w:r>
      <w:r>
        <w:t xml:space="preserve">25 </w:t>
      </w:r>
      <w:r>
        <w:rPr>
          <w:rFonts w:hint="eastAsia" w:ascii="宋体" w:eastAsia="宋体"/>
        </w:rPr>
        <w:t>分）</w:t>
      </w:r>
    </w:p>
    <w:p>
      <w:pPr>
        <w:pStyle w:val="4"/>
        <w:spacing w:before="50"/>
        <w:ind w:left="520"/>
        <w:rPr>
          <w:rFonts w:hint="eastAsia" w:ascii="宋体" w:eastAsia="宋体"/>
        </w:rPr>
      </w:pPr>
      <w:r>
        <w:rPr>
          <w:rFonts w:hint="eastAsia" w:ascii="宋体" w:eastAsia="宋体"/>
        </w:rPr>
        <w:t>阅读下面短文，根据所给情节进行续写，使之构成一个完整的故事。</w:t>
      </w:r>
    </w:p>
    <w:p>
      <w:pPr>
        <w:pStyle w:val="4"/>
        <w:spacing w:before="64" w:line="316" w:lineRule="auto"/>
        <w:ind w:left="203" w:right="417" w:hanging="104"/>
      </w:pPr>
      <w:r>
        <w:br w:type="column"/>
      </w:r>
    </w:p>
    <w:p>
      <w:pPr>
        <w:pStyle w:val="4"/>
        <w:spacing w:before="64" w:line="316" w:lineRule="auto"/>
        <w:ind w:left="203" w:right="417" w:hanging="104"/>
      </w:pPr>
      <w:r>
        <w:t>Yours truly, Li Hua</w:t>
      </w:r>
    </w:p>
    <w:p>
      <w:pPr>
        <w:spacing w:after="0" w:line="316" w:lineRule="auto"/>
        <w:sectPr>
          <w:type w:val="continuous"/>
          <w:pgSz w:w="11860" w:h="16790"/>
          <w:pgMar w:top="1600" w:right="1260" w:bottom="760" w:left="1340" w:header="720" w:footer="720" w:gutter="0"/>
          <w:cols w:equalWidth="0" w:num="2">
            <w:col w:w="6867" w:space="695"/>
            <w:col w:w="1698"/>
          </w:cols>
        </w:sectPr>
      </w:pPr>
    </w:p>
    <w:p>
      <w:pPr>
        <w:spacing w:before="50" w:line="312" w:lineRule="auto"/>
        <w:ind w:left="100" w:right="175" w:firstLine="420"/>
        <w:jc w:val="both"/>
        <w:rPr>
          <w:sz w:val="21"/>
        </w:rPr>
      </w:pPr>
      <w:r>
        <w:rPr>
          <w:sz w:val="21"/>
        </w:rPr>
        <w:t xml:space="preserve">I stood under the </w:t>
      </w:r>
      <w:r>
        <w:rPr>
          <w:sz w:val="21"/>
          <w:u w:val="single"/>
        </w:rPr>
        <w:t>mistletoe</w:t>
      </w:r>
      <w:r>
        <w:rPr>
          <w:rFonts w:hint="eastAsia" w:ascii="宋体" w:hAnsi="宋体" w:eastAsia="宋体"/>
          <w:sz w:val="21"/>
        </w:rPr>
        <w:t>（</w:t>
      </w:r>
      <w:r>
        <w:rPr>
          <w:rFonts w:hint="eastAsia" w:ascii="宋体" w:hAnsi="宋体" w:eastAsia="宋体"/>
          <w:spacing w:val="-1"/>
          <w:sz w:val="21"/>
        </w:rPr>
        <w:t>榭寄生</w:t>
      </w:r>
      <w:r>
        <w:rPr>
          <w:rFonts w:hint="eastAsia" w:ascii="宋体" w:hAnsi="宋体" w:eastAsia="宋体"/>
          <w:spacing w:val="-4"/>
          <w:sz w:val="21"/>
        </w:rPr>
        <w:t>）</w:t>
      </w:r>
      <w:r>
        <w:rPr>
          <w:spacing w:val="-5"/>
          <w:sz w:val="21"/>
        </w:rPr>
        <w:t xml:space="preserve">. </w:t>
      </w:r>
      <w:r>
        <w:rPr>
          <w:sz w:val="21"/>
        </w:rPr>
        <w:t>The green, leafy clusters</w:t>
      </w:r>
      <w:r>
        <w:rPr>
          <w:rFonts w:hint="eastAsia" w:ascii="宋体" w:hAnsi="宋体" w:eastAsia="宋体"/>
          <w:sz w:val="21"/>
        </w:rPr>
        <w:t>（</w:t>
      </w:r>
      <w:r>
        <w:rPr>
          <w:rFonts w:hint="eastAsia" w:ascii="宋体" w:hAnsi="宋体" w:eastAsia="宋体"/>
          <w:spacing w:val="-4"/>
          <w:sz w:val="21"/>
        </w:rPr>
        <w:t>团，簇</w:t>
      </w:r>
      <w:r>
        <w:rPr>
          <w:rFonts w:hint="eastAsia" w:ascii="宋体" w:hAnsi="宋体" w:eastAsia="宋体"/>
          <w:sz w:val="21"/>
        </w:rPr>
        <w:t>）</w:t>
      </w:r>
      <w:r>
        <w:rPr>
          <w:sz w:val="21"/>
        </w:rPr>
        <w:t xml:space="preserve">spotted with waxy-white berries hung from the branches of every apple tree. </w:t>
      </w:r>
      <w:r>
        <w:rPr>
          <w:i/>
          <w:sz w:val="21"/>
        </w:rPr>
        <w:t xml:space="preserve">That’s the same stuff they sell in the stores for Christmas decorations, </w:t>
      </w:r>
      <w:r>
        <w:rPr>
          <w:sz w:val="21"/>
        </w:rPr>
        <w:t xml:space="preserve">I said to myself. </w:t>
      </w:r>
      <w:r>
        <w:rPr>
          <w:i/>
          <w:sz w:val="21"/>
        </w:rPr>
        <w:t xml:space="preserve">Why can’t I sell mistletoe too? </w:t>
      </w:r>
      <w:r>
        <w:rPr>
          <w:sz w:val="21"/>
        </w:rPr>
        <w:t xml:space="preserve">It would be a perfect way to earn money to buy a Christmas </w:t>
      </w:r>
      <w:r>
        <w:rPr>
          <w:sz w:val="21"/>
          <w:u w:val="single"/>
        </w:rPr>
        <w:t>gift</w:t>
      </w:r>
      <w:r>
        <w:rPr>
          <w:sz w:val="21"/>
        </w:rPr>
        <w:t xml:space="preserve"> for my brother</w:t>
      </w:r>
      <w:r>
        <w:rPr>
          <w:spacing w:val="-4"/>
          <w:sz w:val="21"/>
        </w:rPr>
        <w:t xml:space="preserve">, </w:t>
      </w:r>
      <w:r>
        <w:rPr>
          <w:sz w:val="21"/>
          <w:u w:val="single"/>
        </w:rPr>
        <w:t>Derek</w:t>
      </w:r>
      <w:r>
        <w:rPr>
          <w:sz w:val="21"/>
        </w:rPr>
        <w:t>.</w:t>
      </w:r>
    </w:p>
    <w:p>
      <w:pPr>
        <w:pStyle w:val="4"/>
        <w:spacing w:before="4" w:line="309" w:lineRule="auto"/>
        <w:ind w:right="173" w:firstLine="420"/>
        <w:jc w:val="both"/>
      </w:pPr>
      <w:r>
        <w:t>I took a few steps back, ran, leaped, and reached as high as I could. But the lowest mistletoe cluster was too high. Frustrated, I had started for home, when something strange caught my eye. At the edge of the</w:t>
      </w:r>
      <w:r>
        <w:rPr>
          <w:spacing w:val="3"/>
        </w:rPr>
        <w:t xml:space="preserve"> </w:t>
      </w:r>
      <w:r>
        <w:t>apple</w:t>
      </w:r>
      <w:r>
        <w:rPr>
          <w:spacing w:val="5"/>
        </w:rPr>
        <w:t xml:space="preserve"> </w:t>
      </w:r>
      <w:r>
        <w:rPr>
          <w:u w:val="single"/>
        </w:rPr>
        <w:t>orchard</w:t>
      </w:r>
      <w:r>
        <w:rPr>
          <w:rFonts w:hint="eastAsia" w:ascii="宋体" w:eastAsia="宋体"/>
        </w:rPr>
        <w:t>（</w:t>
      </w:r>
      <w:r>
        <w:rPr>
          <w:rFonts w:hint="eastAsia" w:ascii="宋体" w:eastAsia="宋体"/>
          <w:spacing w:val="-2"/>
        </w:rPr>
        <w:t>果园</w:t>
      </w:r>
      <w:r>
        <w:rPr>
          <w:rFonts w:hint="eastAsia" w:ascii="宋体" w:eastAsia="宋体"/>
        </w:rPr>
        <w:t>）</w:t>
      </w:r>
      <w:r>
        <w:t>, one</w:t>
      </w:r>
      <w:r>
        <w:rPr>
          <w:spacing w:val="4"/>
        </w:rPr>
        <w:t xml:space="preserve"> </w:t>
      </w:r>
      <w:r>
        <w:t>tree</w:t>
      </w:r>
      <w:r>
        <w:rPr>
          <w:spacing w:val="4"/>
        </w:rPr>
        <w:t xml:space="preserve"> </w:t>
      </w:r>
      <w:r>
        <w:t>stood</w:t>
      </w:r>
      <w:r>
        <w:rPr>
          <w:spacing w:val="1"/>
        </w:rPr>
        <w:t xml:space="preserve"> </w:t>
      </w:r>
      <w:r>
        <w:t>bare.</w:t>
      </w:r>
      <w:r>
        <w:rPr>
          <w:spacing w:val="3"/>
        </w:rPr>
        <w:t xml:space="preserve"> </w:t>
      </w:r>
      <w:r>
        <w:t>All</w:t>
      </w:r>
      <w:r>
        <w:rPr>
          <w:spacing w:val="3"/>
        </w:rPr>
        <w:t xml:space="preserve"> </w:t>
      </w:r>
      <w:r>
        <w:t>the</w:t>
      </w:r>
      <w:r>
        <w:rPr>
          <w:spacing w:val="1"/>
        </w:rPr>
        <w:t xml:space="preserve"> </w:t>
      </w:r>
      <w:r>
        <w:t>mistletoe</w:t>
      </w:r>
      <w:r>
        <w:rPr>
          <w:spacing w:val="4"/>
        </w:rPr>
        <w:t xml:space="preserve"> </w:t>
      </w:r>
      <w:r>
        <w:t>had</w:t>
      </w:r>
      <w:r>
        <w:rPr>
          <w:spacing w:val="3"/>
        </w:rPr>
        <w:t xml:space="preserve"> </w:t>
      </w:r>
      <w:r>
        <w:t>fallen</w:t>
      </w:r>
      <w:r>
        <w:rPr>
          <w:spacing w:val="4"/>
        </w:rPr>
        <w:t xml:space="preserve"> </w:t>
      </w:r>
      <w:r>
        <w:t>off</w:t>
      </w:r>
      <w:r>
        <w:rPr>
          <w:spacing w:val="4"/>
        </w:rPr>
        <w:t xml:space="preserve"> </w:t>
      </w:r>
      <w:r>
        <w:t>the</w:t>
      </w:r>
      <w:r>
        <w:rPr>
          <w:spacing w:val="4"/>
        </w:rPr>
        <w:t xml:space="preserve"> </w:t>
      </w:r>
      <w:r>
        <w:rPr>
          <w:u w:val="single"/>
        </w:rPr>
        <w:t>branches</w:t>
      </w:r>
      <w:r>
        <w:rPr>
          <w:spacing w:val="1"/>
        </w:rPr>
        <w:t xml:space="preserve">. </w:t>
      </w:r>
      <w:r>
        <w:t>Delighted,</w:t>
      </w:r>
      <w:r>
        <w:rPr>
          <w:spacing w:val="2"/>
        </w:rPr>
        <w:t xml:space="preserve"> </w:t>
      </w:r>
      <w:r>
        <w:t>I carefully picked out the best clusters and put them in my lunch box. When it was full, I rushed across the cornfield to go</w:t>
      </w:r>
      <w:r>
        <w:rPr>
          <w:spacing w:val="-2"/>
        </w:rPr>
        <w:t xml:space="preserve"> </w:t>
      </w:r>
      <w:r>
        <w:t>home.</w:t>
      </w:r>
    </w:p>
    <w:p>
      <w:pPr>
        <w:pStyle w:val="4"/>
        <w:spacing w:before="6" w:line="319" w:lineRule="auto"/>
        <w:ind w:right="173" w:firstLine="314"/>
        <w:jc w:val="both"/>
      </w:pPr>
      <w:r>
        <w:t>I entered the side door, listening. Yes, a guitar was playing. I pounded on the door. The guitar stopped. A moment later the door was open. My brother stood there wearing his brown leather jacket. “Where are</w:t>
      </w:r>
    </w:p>
    <w:p>
      <w:pPr>
        <w:spacing w:after="0" w:line="319" w:lineRule="auto"/>
        <w:jc w:val="both"/>
        <w:sectPr>
          <w:type w:val="continuous"/>
          <w:pgSz w:w="11860" w:h="16790"/>
          <w:pgMar w:top="1600" w:right="1260" w:bottom="760" w:left="1340" w:header="720" w:footer="720" w:gutter="0"/>
        </w:sectPr>
      </w:pPr>
    </w:p>
    <w:p>
      <w:pPr>
        <w:pStyle w:val="4"/>
        <w:spacing w:before="80" w:line="319" w:lineRule="auto"/>
        <w:ind w:right="174"/>
        <w:jc w:val="both"/>
      </w:pPr>
      <w:r>
        <w:t>you going?” I asked. “None of your business,” he muttered, sailing past me. It wasn’t easy sharing that small bedroom with my older brother.</w:t>
      </w:r>
    </w:p>
    <w:p>
      <w:pPr>
        <w:pStyle w:val="4"/>
        <w:spacing w:line="319" w:lineRule="auto"/>
        <w:ind w:right="172" w:firstLine="314"/>
        <w:jc w:val="both"/>
      </w:pPr>
      <w:r>
        <w:t xml:space="preserve">With Derek out of the room, I emptied the contents of my lunch box onto my bed. As I looked for something to put the mistletoe in, I saw Derek’s guitar on his bed, wrapped in an old towel. That guitar was the only beautiful thing Derek owned, and I knew what to </w:t>
      </w:r>
      <w:r>
        <w:rPr>
          <w:u w:val="single"/>
        </w:rPr>
        <w:t>buy</w:t>
      </w:r>
      <w:r>
        <w:t xml:space="preserve"> with the mistletoe money: a </w:t>
      </w:r>
      <w:r>
        <w:rPr>
          <w:u w:val="single"/>
        </w:rPr>
        <w:t>case</w:t>
      </w:r>
      <w:r>
        <w:t xml:space="preserve"> for that guitar. Even if Derek was bad-tempered sometimes, he was still my brother, and I loved</w:t>
      </w:r>
      <w:r>
        <w:rPr>
          <w:spacing w:val="-18"/>
        </w:rPr>
        <w:t xml:space="preserve"> </w:t>
      </w:r>
      <w:r>
        <w:t>him.</w:t>
      </w:r>
    </w:p>
    <w:p>
      <w:pPr>
        <w:pStyle w:val="4"/>
        <w:spacing w:line="319" w:lineRule="auto"/>
        <w:ind w:right="173" w:firstLine="314"/>
        <w:jc w:val="both"/>
      </w:pPr>
      <w:r>
        <w:t xml:space="preserve">Obviously I needed more mistletoe. The next day, I cut through the apple orchard again. A surprise awaited me—two more trees were bare, and more mistletoe! I came across the orchard owner who said he </w:t>
      </w:r>
      <w:r>
        <w:rPr>
          <w:u w:val="single"/>
        </w:rPr>
        <w:t>paid</w:t>
      </w:r>
      <w:r>
        <w:t xml:space="preserve"> a guy to cut all that mistletoe out of his apple trees. He was happy I collected the mistletoe. As I raced for home, I saw Derek, in his leather jacket, was crossing the cornfield. But he ignored me.</w:t>
      </w:r>
    </w:p>
    <w:p>
      <w:pPr>
        <w:pStyle w:val="4"/>
        <w:spacing w:line="319" w:lineRule="auto"/>
        <w:ind w:right="173" w:firstLine="420"/>
        <w:jc w:val="both"/>
      </w:pPr>
      <w:r>
        <w:t xml:space="preserve">That night I picked more mistletoe. With all mistletoe sold out, I hurried over to the music store. In the front display window lay a row of wooden </w:t>
      </w:r>
      <w:r>
        <w:rPr>
          <w:u w:val="single"/>
        </w:rPr>
        <w:t>recorders</w:t>
      </w:r>
      <w:r>
        <w:t>. I had learned to play a plastic one at school, and  I wanted one of those wooden ones. Each year that was at the top of my Christmas list. But each year  there wasn’t enough</w:t>
      </w:r>
      <w:r>
        <w:rPr>
          <w:spacing w:val="-1"/>
          <w:u w:val="single"/>
        </w:rPr>
        <w:t xml:space="preserve"> </w:t>
      </w:r>
      <w:r>
        <w:rPr>
          <w:u w:val="single"/>
        </w:rPr>
        <w:t>money</w:t>
      </w:r>
      <w:r>
        <w:t>.</w:t>
      </w:r>
    </w:p>
    <w:p>
      <w:pPr>
        <w:pStyle w:val="4"/>
        <w:spacing w:line="250" w:lineRule="exact"/>
        <w:ind w:left="520"/>
        <w:rPr>
          <w:rFonts w:ascii="Calibri" w:eastAsia="Calibri"/>
        </w:rPr>
      </w:pPr>
      <w:r>
        <w:rPr>
          <w:rFonts w:hint="eastAsia" w:ascii="宋体" w:eastAsia="宋体"/>
        </w:rPr>
        <w:t>注意</w:t>
      </w:r>
      <w:r>
        <w:rPr>
          <w:rFonts w:ascii="Calibri" w:eastAsia="Calibri"/>
        </w:rPr>
        <w:t>:</w:t>
      </w:r>
    </w:p>
    <w:p>
      <w:pPr>
        <w:pStyle w:val="8"/>
        <w:numPr>
          <w:ilvl w:val="0"/>
          <w:numId w:val="5"/>
        </w:numPr>
        <w:tabs>
          <w:tab w:val="left" w:pos="683"/>
        </w:tabs>
        <w:spacing w:before="40" w:after="0" w:line="240" w:lineRule="auto"/>
        <w:ind w:left="682" w:right="0" w:hanging="163"/>
        <w:jc w:val="left"/>
        <w:rPr>
          <w:rFonts w:ascii="Calibri" w:eastAsia="Calibri"/>
          <w:sz w:val="21"/>
        </w:rPr>
      </w:pPr>
      <w:r>
        <w:rPr>
          <w:rFonts w:hint="eastAsia" w:ascii="宋体" w:eastAsia="宋体"/>
          <w:spacing w:val="-8"/>
          <w:sz w:val="21"/>
        </w:rPr>
        <w:t xml:space="preserve">所续写短文的词数应为 </w:t>
      </w:r>
      <w:r>
        <w:rPr>
          <w:rFonts w:ascii="Calibri" w:eastAsia="Calibri"/>
          <w:sz w:val="21"/>
        </w:rPr>
        <w:t>150</w:t>
      </w:r>
      <w:r>
        <w:rPr>
          <w:rFonts w:ascii="Calibri" w:eastAsia="Calibri"/>
          <w:spacing w:val="4"/>
          <w:sz w:val="21"/>
        </w:rPr>
        <w:t xml:space="preserve"> </w:t>
      </w:r>
      <w:r>
        <w:rPr>
          <w:rFonts w:hint="eastAsia" w:ascii="宋体" w:eastAsia="宋体"/>
          <w:spacing w:val="-2"/>
          <w:sz w:val="21"/>
        </w:rPr>
        <w:t>左右</w:t>
      </w:r>
      <w:r>
        <w:rPr>
          <w:rFonts w:ascii="Calibri" w:eastAsia="Calibri"/>
          <w:sz w:val="21"/>
        </w:rPr>
        <w:t>;</w:t>
      </w:r>
    </w:p>
    <w:p>
      <w:pPr>
        <w:pStyle w:val="8"/>
        <w:numPr>
          <w:ilvl w:val="0"/>
          <w:numId w:val="5"/>
        </w:numPr>
        <w:tabs>
          <w:tab w:val="left" w:pos="683"/>
        </w:tabs>
        <w:spacing w:before="53" w:after="0" w:line="240" w:lineRule="auto"/>
        <w:ind w:left="682" w:right="0" w:hanging="163"/>
        <w:jc w:val="left"/>
        <w:rPr>
          <w:rFonts w:ascii="Calibri" w:eastAsia="Calibri"/>
          <w:sz w:val="21"/>
        </w:rPr>
      </w:pPr>
      <w:r>
        <w:rPr>
          <w:rFonts w:hint="eastAsia" w:ascii="宋体" w:eastAsia="宋体"/>
          <w:spacing w:val="-12"/>
          <w:sz w:val="21"/>
        </w:rPr>
        <w:t xml:space="preserve">应使用至少 </w:t>
      </w:r>
      <w:r>
        <w:rPr>
          <w:rFonts w:ascii="Calibri" w:eastAsia="Calibri"/>
          <w:sz w:val="21"/>
        </w:rPr>
        <w:t>5</w:t>
      </w:r>
      <w:r>
        <w:rPr>
          <w:rFonts w:ascii="Calibri" w:eastAsia="Calibri"/>
          <w:spacing w:val="6"/>
          <w:sz w:val="21"/>
        </w:rPr>
        <w:t xml:space="preserve"> </w:t>
      </w:r>
      <w:r>
        <w:rPr>
          <w:rFonts w:hint="eastAsia" w:ascii="宋体" w:eastAsia="宋体"/>
          <w:spacing w:val="-3"/>
          <w:sz w:val="21"/>
        </w:rPr>
        <w:t>个以上短文中标有下划线的关键词语</w:t>
      </w:r>
      <w:r>
        <w:rPr>
          <w:rFonts w:ascii="Calibri" w:eastAsia="Calibri"/>
          <w:sz w:val="21"/>
        </w:rPr>
        <w:t>;</w:t>
      </w:r>
    </w:p>
    <w:p>
      <w:pPr>
        <w:pStyle w:val="8"/>
        <w:numPr>
          <w:ilvl w:val="0"/>
          <w:numId w:val="5"/>
        </w:numPr>
        <w:tabs>
          <w:tab w:val="left" w:pos="683"/>
        </w:tabs>
        <w:spacing w:before="50" w:after="0" w:line="240" w:lineRule="auto"/>
        <w:ind w:left="682" w:right="0" w:hanging="163"/>
        <w:jc w:val="left"/>
        <w:rPr>
          <w:rFonts w:ascii="Calibri" w:eastAsia="Calibri"/>
          <w:sz w:val="21"/>
        </w:rPr>
      </w:pPr>
      <w:r>
        <w:rPr>
          <w:rFonts w:hint="eastAsia" w:ascii="宋体" w:eastAsia="宋体"/>
          <w:spacing w:val="-3"/>
          <w:sz w:val="21"/>
        </w:rPr>
        <w:t>续写部分分为两段</w:t>
      </w:r>
      <w:r>
        <w:rPr>
          <w:rFonts w:ascii="Calibri" w:eastAsia="Calibri"/>
          <w:sz w:val="21"/>
        </w:rPr>
        <w:t>,</w:t>
      </w:r>
      <w:r>
        <w:rPr>
          <w:rFonts w:hint="eastAsia" w:ascii="宋体" w:eastAsia="宋体"/>
          <w:spacing w:val="-3"/>
          <w:sz w:val="21"/>
        </w:rPr>
        <w:t>每段的开头语已为你写好</w:t>
      </w:r>
      <w:r>
        <w:rPr>
          <w:rFonts w:ascii="Calibri" w:eastAsia="Calibri"/>
          <w:sz w:val="21"/>
        </w:rPr>
        <w:t>;</w:t>
      </w:r>
    </w:p>
    <w:p>
      <w:pPr>
        <w:pStyle w:val="8"/>
        <w:numPr>
          <w:ilvl w:val="0"/>
          <w:numId w:val="5"/>
        </w:numPr>
        <w:tabs>
          <w:tab w:val="left" w:pos="683"/>
        </w:tabs>
        <w:spacing w:before="50" w:after="0" w:line="240" w:lineRule="auto"/>
        <w:ind w:left="682" w:right="0" w:hanging="163"/>
        <w:jc w:val="left"/>
        <w:rPr>
          <w:rFonts w:hint="eastAsia" w:ascii="宋体" w:eastAsia="宋体"/>
          <w:sz w:val="21"/>
        </w:rPr>
      </w:pPr>
      <w:r>
        <w:rPr>
          <w:rFonts w:hint="eastAsia" w:ascii="宋体" w:eastAsia="宋体"/>
          <w:spacing w:val="-3"/>
          <w:sz w:val="21"/>
        </w:rPr>
        <w:t>续写完成后</w:t>
      </w:r>
      <w:r>
        <w:rPr>
          <w:rFonts w:ascii="Calibri" w:eastAsia="Calibri"/>
          <w:spacing w:val="-3"/>
          <w:sz w:val="21"/>
        </w:rPr>
        <w:t>,</w:t>
      </w:r>
      <w:r>
        <w:rPr>
          <w:rFonts w:hint="eastAsia" w:ascii="宋体" w:eastAsia="宋体"/>
          <w:spacing w:val="-3"/>
          <w:sz w:val="21"/>
        </w:rPr>
        <w:t>请用下划线标出你所使用的关键词语。</w:t>
      </w:r>
    </w:p>
    <w:p>
      <w:pPr>
        <w:pStyle w:val="3"/>
        <w:spacing w:before="125"/>
        <w:ind w:left="522"/>
        <w:rPr>
          <w:rFonts w:ascii="Calibri"/>
          <w:b w:val="0"/>
        </w:rPr>
      </w:pPr>
      <w:r>
        <w:rPr>
          <w:rFonts w:ascii="Calibri"/>
        </w:rPr>
        <w:t>Paragraph 1</w:t>
      </w:r>
      <w:r>
        <w:rPr>
          <w:rFonts w:ascii="Calibri"/>
          <w:b w:val="0"/>
        </w:rPr>
        <w:t>:</w:t>
      </w:r>
    </w:p>
    <w:p>
      <w:pPr>
        <w:tabs>
          <w:tab w:val="left" w:pos="9046"/>
        </w:tabs>
        <w:spacing w:before="149" w:line="398" w:lineRule="auto"/>
        <w:ind w:left="225" w:right="202" w:firstLine="314"/>
        <w:jc w:val="left"/>
        <w:rPr>
          <w:i/>
          <w:sz w:val="21"/>
        </w:rPr>
      </w:pPr>
      <w:r>
        <w:rPr>
          <w:i/>
          <w:sz w:val="21"/>
        </w:rPr>
        <w:t xml:space="preserve">I was calculating how much more money I’d need to buy a </w:t>
      </w:r>
      <w:r>
        <w:rPr>
          <w:i/>
          <w:spacing w:val="-3"/>
          <w:sz w:val="21"/>
        </w:rPr>
        <w:t xml:space="preserve">recorder </w:t>
      </w:r>
      <w:r>
        <w:rPr>
          <w:i/>
          <w:sz w:val="21"/>
        </w:rPr>
        <w:t>when I saw the towers of guitar cases in the back of the</w:t>
      </w:r>
      <w:r>
        <w:rPr>
          <w:i/>
          <w:spacing w:val="3"/>
          <w:sz w:val="21"/>
        </w:rPr>
        <w:t xml:space="preserve"> </w:t>
      </w:r>
      <w:r>
        <w:rPr>
          <w:i/>
          <w:spacing w:val="-3"/>
          <w:sz w:val="21"/>
        </w:rPr>
        <w:t>store.</w:t>
      </w:r>
      <w:r>
        <w:rPr>
          <w:i/>
          <w:spacing w:val="-3"/>
          <w:sz w:val="21"/>
          <w:u w:val="single"/>
        </w:rPr>
        <w:t xml:space="preserve"> </w:t>
      </w:r>
      <w:r>
        <w:rPr>
          <w:i/>
          <w:spacing w:val="-3"/>
          <w:sz w:val="21"/>
          <w:u w:val="single"/>
        </w:rPr>
        <w:tab/>
      </w:r>
    </w:p>
    <w:p>
      <w:pPr>
        <w:pStyle w:val="4"/>
        <w:spacing w:before="6"/>
        <w:ind w:left="0"/>
        <w:rPr>
          <w:i/>
          <w:sz w:val="16"/>
        </w:rPr>
      </w:pPr>
      <w:r>
        <w:pict>
          <v:line id="_x0000_s1042" o:spid="_x0000_s1042" o:spt="20" style="position:absolute;left:0pt;margin-left:78.25pt;margin-top:11.7pt;height:0pt;width:441.05pt;mso-position-horizontal-relative:page;mso-wrap-distance-bottom:0pt;mso-wrap-distance-top:0pt;z-index:-251648000;mso-width-relative:page;mso-height-relative:page;" stroked="t" coordsize="21600,21600">
            <v:path arrowok="t"/>
            <v:fill focussize="0,0"/>
            <v:stroke weight="0.432992125984252pt" color="#000000"/>
            <v:imagedata o:title=""/>
            <o:lock v:ext="edit"/>
            <w10:wrap type="topAndBottom"/>
          </v:line>
        </w:pict>
      </w:r>
      <w:r>
        <w:pict>
          <v:line id="_x0000_s1043" o:spid="_x0000_s1043" o:spt="20" style="position:absolute;left:0pt;margin-left:78.25pt;margin-top:31.75pt;height:0pt;width:441.05pt;mso-position-horizontal-relative:page;mso-wrap-distance-bottom:0pt;mso-wrap-distance-top:0pt;z-index:-251646976;mso-width-relative:page;mso-height-relative:page;" stroked="t" coordsize="21600,21600">
            <v:path arrowok="t"/>
            <v:fill focussize="0,0"/>
            <v:stroke weight="0.432992125984252pt" color="#000000"/>
            <v:imagedata o:title=""/>
            <o:lock v:ext="edit"/>
            <w10:wrap type="topAndBottom"/>
          </v:line>
        </w:pict>
      </w:r>
      <w:r>
        <w:pict>
          <v:line id="_x0000_s1044" o:spid="_x0000_s1044" o:spt="20" style="position:absolute;left:0pt;margin-left:78.25pt;margin-top:51.8pt;height:0pt;width:441.05pt;mso-position-horizontal-relative:page;mso-wrap-distance-bottom:0pt;mso-wrap-distance-top:0pt;z-index:-251645952;mso-width-relative:page;mso-height-relative:page;" stroked="t" coordsize="21600,21600">
            <v:path arrowok="t"/>
            <v:fill focussize="0,0"/>
            <v:stroke weight="0.432992125984252pt" color="#000000"/>
            <v:imagedata o:title=""/>
            <o:lock v:ext="edit"/>
            <w10:wrap type="topAndBottom"/>
          </v:line>
        </w:pict>
      </w:r>
      <w:r>
        <w:pict>
          <v:line id="_x0000_s1045" o:spid="_x0000_s1045" o:spt="20" style="position:absolute;left:0pt;margin-left:78.25pt;margin-top:71.7pt;height:0pt;width:441.05pt;mso-position-horizontal-relative:page;mso-wrap-distance-bottom:0pt;mso-wrap-distance-top:0pt;z-index:-251644928;mso-width-relative:page;mso-height-relative:page;" stroked="t" coordsize="21600,21600">
            <v:path arrowok="t"/>
            <v:fill focussize="0,0"/>
            <v:stroke weight="0.432992125984252pt" color="#000000"/>
            <v:imagedata o:title=""/>
            <o:lock v:ext="edit"/>
            <w10:wrap type="topAndBottom"/>
          </v:line>
        </w:pict>
      </w:r>
      <w:r>
        <w:pict>
          <v:line id="_x0000_s1046" o:spid="_x0000_s1046" o:spt="20" style="position:absolute;left:0pt;margin-left:78.25pt;margin-top:91.75pt;height:0pt;width:441.05pt;mso-position-horizontal-relative:page;mso-wrap-distance-bottom:0pt;mso-wrap-distance-top:0pt;z-index:-251643904;mso-width-relative:page;mso-height-relative:page;" stroked="t" coordsize="21600,21600">
            <v:path arrowok="t"/>
            <v:fill focussize="0,0"/>
            <v:stroke weight="0.432992125984252pt" color="#000000"/>
            <v:imagedata o:title=""/>
            <o:lock v:ext="edit"/>
            <w10:wrap type="topAndBottom"/>
          </v:line>
        </w:pict>
      </w:r>
    </w:p>
    <w:p>
      <w:pPr>
        <w:pStyle w:val="4"/>
        <w:ind w:left="0"/>
        <w:rPr>
          <w:i/>
          <w:sz w:val="28"/>
        </w:rPr>
      </w:pPr>
    </w:p>
    <w:p>
      <w:pPr>
        <w:pStyle w:val="4"/>
        <w:ind w:left="0"/>
        <w:rPr>
          <w:i/>
          <w:sz w:val="28"/>
        </w:rPr>
      </w:pPr>
    </w:p>
    <w:p>
      <w:pPr>
        <w:pStyle w:val="4"/>
        <w:spacing w:before="9"/>
        <w:ind w:left="0"/>
        <w:rPr>
          <w:i/>
          <w:sz w:val="27"/>
        </w:rPr>
      </w:pPr>
    </w:p>
    <w:p>
      <w:pPr>
        <w:pStyle w:val="4"/>
        <w:ind w:left="0"/>
        <w:rPr>
          <w:i/>
          <w:sz w:val="28"/>
        </w:rPr>
      </w:pPr>
    </w:p>
    <w:p>
      <w:pPr>
        <w:pStyle w:val="3"/>
        <w:spacing w:before="125"/>
        <w:ind w:left="522"/>
        <w:rPr>
          <w:rFonts w:ascii="Calibri"/>
        </w:rPr>
      </w:pPr>
    </w:p>
    <w:p>
      <w:pPr>
        <w:pStyle w:val="3"/>
        <w:spacing w:before="125"/>
        <w:ind w:left="522"/>
        <w:rPr>
          <w:rFonts w:ascii="Calibri"/>
          <w:b w:val="0"/>
        </w:rPr>
      </w:pPr>
      <w:r>
        <w:rPr>
          <w:rFonts w:ascii="Calibri"/>
        </w:rPr>
        <w:t>Paragraph 2</w:t>
      </w:r>
      <w:r>
        <w:rPr>
          <w:rFonts w:ascii="Calibri"/>
          <w:b w:val="0"/>
        </w:rPr>
        <w:t>:</w:t>
      </w:r>
    </w:p>
    <w:p>
      <w:pPr>
        <w:tabs>
          <w:tab w:val="left" w:pos="9106"/>
        </w:tabs>
        <w:spacing w:before="147" w:line="398" w:lineRule="auto"/>
        <w:ind w:left="100" w:right="142" w:firstLine="420"/>
        <w:jc w:val="left"/>
        <w:rPr>
          <w:i/>
          <w:sz w:val="21"/>
        </w:rPr>
      </w:pPr>
      <w:r>
        <w:rPr>
          <w:i/>
          <w:sz w:val="21"/>
        </w:rPr>
        <w:t xml:space="preserve">I  reached  the  </w:t>
      </w:r>
      <w:r>
        <w:rPr>
          <w:i/>
          <w:spacing w:val="-3"/>
          <w:sz w:val="21"/>
        </w:rPr>
        <w:t xml:space="preserve">orchard  </w:t>
      </w:r>
      <w:r>
        <w:rPr>
          <w:i/>
          <w:sz w:val="21"/>
        </w:rPr>
        <w:t xml:space="preserve">again,  overhearing  a   familiar   voice   talking   with   the   </w:t>
      </w:r>
      <w:r>
        <w:rPr>
          <w:i/>
          <w:spacing w:val="-3"/>
          <w:sz w:val="21"/>
        </w:rPr>
        <w:t xml:space="preserve">orchard    </w:t>
      </w:r>
      <w:r>
        <w:rPr>
          <w:i/>
          <w:spacing w:val="-5"/>
          <w:sz w:val="21"/>
        </w:rPr>
        <w:t>owner.</w:t>
      </w:r>
      <w:r>
        <w:rPr>
          <w:i/>
          <w:spacing w:val="-5"/>
          <w:sz w:val="21"/>
          <w:u w:val="single"/>
        </w:rPr>
        <w:t xml:space="preserve"> </w:t>
      </w:r>
      <w:r>
        <w:rPr>
          <w:i/>
          <w:spacing w:val="-5"/>
          <w:sz w:val="21"/>
          <w:u w:val="single"/>
        </w:rPr>
        <w:tab/>
      </w:r>
    </w:p>
    <w:p>
      <w:pPr>
        <w:pStyle w:val="4"/>
        <w:spacing w:before="9"/>
        <w:ind w:left="0"/>
        <w:rPr>
          <w:i/>
          <w:sz w:val="16"/>
        </w:rPr>
      </w:pPr>
      <w:r>
        <w:pict>
          <v:line id="_x0000_s1047" o:spid="_x0000_s1047" o:spt="20" style="position:absolute;left:0pt;margin-left:72pt;margin-top:11.85pt;height:0pt;width:446.35pt;mso-position-horizontal-relative:page;mso-wrap-distance-bottom:0pt;mso-wrap-distance-top:0pt;z-index:-251642880;mso-width-relative:page;mso-height-relative:page;" stroked="t" coordsize="21600,21600">
            <v:path arrowok="t"/>
            <v:fill focussize="0,0"/>
            <v:stroke weight="0.422362204724409pt" color="#000000"/>
            <v:imagedata o:title=""/>
            <o:lock v:ext="edit"/>
            <w10:wrap type="topAndBottom"/>
          </v:line>
        </w:pict>
      </w:r>
      <w:r>
        <w:pict>
          <v:line id="_x0000_s1048" o:spid="_x0000_s1048" o:spt="20" style="position:absolute;left:0pt;margin-left:72pt;margin-top:31.75pt;height:0pt;width:446.35pt;mso-position-horizontal-relative:page;mso-wrap-distance-bottom:0pt;mso-wrap-distance-top:0pt;z-index:-251641856;mso-width-relative:page;mso-height-relative:page;" stroked="t" coordsize="21600,21600">
            <v:path arrowok="t"/>
            <v:fill focussize="0,0"/>
            <v:stroke weight="0.422362204724409pt" color="#000000"/>
            <v:imagedata o:title=""/>
            <o:lock v:ext="edit"/>
            <w10:wrap type="topAndBottom"/>
          </v:line>
        </w:pict>
      </w:r>
      <w:r>
        <w:pict>
          <v:line id="_x0000_s1049" o:spid="_x0000_s1049" o:spt="20" style="position:absolute;left:0pt;margin-left:72pt;margin-top:51.8pt;height:0pt;width:446.35pt;mso-position-horizontal-relative:page;mso-wrap-distance-bottom:0pt;mso-wrap-distance-top:0pt;z-index:-251640832;mso-width-relative:page;mso-height-relative:page;" stroked="t" coordsize="21600,21600">
            <v:path arrowok="t"/>
            <v:fill focussize="0,0"/>
            <v:stroke weight="0.422362204724409pt" color="#000000"/>
            <v:imagedata o:title=""/>
            <o:lock v:ext="edit"/>
            <w10:wrap type="topAndBottom"/>
          </v:line>
        </w:pict>
      </w:r>
      <w:r>
        <w:pict>
          <v:line id="_x0000_s1050" o:spid="_x0000_s1050" o:spt="20" style="position:absolute;left:0pt;margin-left:72pt;margin-top:71.85pt;height:0pt;width:444.8pt;mso-position-horizontal-relative:page;mso-wrap-distance-bottom:0pt;mso-wrap-distance-top:0pt;z-index:-251639808;mso-width-relative:page;mso-height-relative:page;" stroked="t" coordsize="21600,21600">
            <v:path arrowok="t"/>
            <v:fill focussize="0,0"/>
            <v:stroke weight="0.422362204724409pt" color="#000000"/>
            <v:imagedata o:title=""/>
            <o:lock v:ext="edit"/>
            <w10:wrap type="topAndBottom"/>
          </v:line>
        </w:pict>
      </w:r>
    </w:p>
    <w:p>
      <w:pPr>
        <w:pStyle w:val="4"/>
        <w:spacing w:before="9"/>
        <w:ind w:left="0"/>
        <w:rPr>
          <w:i/>
          <w:sz w:val="27"/>
        </w:rPr>
      </w:pPr>
    </w:p>
    <w:p>
      <w:pPr>
        <w:pStyle w:val="4"/>
        <w:ind w:left="0"/>
        <w:rPr>
          <w:i/>
          <w:sz w:val="28"/>
        </w:rPr>
      </w:pPr>
    </w:p>
    <w:p>
      <w:pPr>
        <w:pStyle w:val="4"/>
        <w:ind w:left="0"/>
        <w:rPr>
          <w:i/>
          <w:sz w:val="28"/>
        </w:rPr>
      </w:pPr>
    </w:p>
    <w:sectPr>
      <w:pgSz w:w="11860" w:h="16790"/>
      <w:pgMar w:top="1060" w:right="1260" w:bottom="760" w:left="1340" w:header="0" w:footer="574"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221.05pt;margin-top:799.45pt;height:11pt;width:150.7pt;mso-position-horizontal-relative:page;mso-position-vertical-relative:page;z-index:-25227878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eastAsia="宋体"/>
                    <w:sz w:val="18"/>
                  </w:rPr>
                </w:pPr>
                <w:r>
                  <w:rPr>
                    <w:rFonts w:hint="eastAsia" w:ascii="宋体" w:eastAsia="宋体"/>
                    <w:sz w:val="18"/>
                  </w:rPr>
                  <w:t>高三年级 英语试题 第</w:t>
                </w:r>
                <w:r>
                  <w:fldChar w:fldCharType="begin"/>
                </w:r>
                <w:r>
                  <w:rPr>
                    <w:rFonts w:hint="eastAsia" w:ascii="宋体" w:eastAsia="宋体"/>
                    <w:sz w:val="18"/>
                  </w:rPr>
                  <w:instrText xml:space="preserve"> PAGE </w:instrText>
                </w:r>
                <w:r>
                  <w:fldChar w:fldCharType="separate"/>
                </w:r>
                <w:r>
                  <w:t>1</w:t>
                </w:r>
                <w:r>
                  <w:fldChar w:fldCharType="end"/>
                </w:r>
                <w:r>
                  <w:rPr>
                    <w:rFonts w:hint="eastAsia" w:ascii="宋体" w:eastAsia="宋体"/>
                    <w:sz w:val="18"/>
                  </w:rPr>
                  <w:t>页</w:t>
                </w:r>
                <w:r>
                  <w:rPr>
                    <w:rFonts w:hint="eastAsia" w:ascii="宋体" w:eastAsia="宋体"/>
                    <w:spacing w:val="-3"/>
                    <w:sz w:val="18"/>
                  </w:rPr>
                  <w:t>（</w:t>
                </w:r>
                <w:r>
                  <w:rPr>
                    <w:rFonts w:hint="eastAsia" w:ascii="宋体" w:eastAsia="宋体"/>
                    <w:spacing w:val="-23"/>
                    <w:sz w:val="18"/>
                  </w:rPr>
                  <w:t xml:space="preserve">共 </w:t>
                </w:r>
                <w:r>
                  <w:rPr>
                    <w:rFonts w:hint="eastAsia" w:ascii="宋体" w:eastAsia="宋体"/>
                    <w:sz w:val="18"/>
                  </w:rPr>
                  <w:t>8</w:t>
                </w:r>
                <w:r>
                  <w:rPr>
                    <w:rFonts w:hint="eastAsia" w:ascii="宋体" w:eastAsia="宋体"/>
                    <w:spacing w:val="-22"/>
                    <w:sz w:val="18"/>
                  </w:rPr>
                  <w:t xml:space="preserve"> 页</w:t>
                </w:r>
                <w:r>
                  <w:rPr>
                    <w:rFonts w:hint="eastAsia" w:ascii="宋体" w:eastAsia="宋体"/>
                    <w:sz w:val="18"/>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decimal"/>
      <w:lvlText w:val="%1."/>
      <w:lvlJc w:val="left"/>
      <w:pPr>
        <w:ind w:left="682" w:hanging="163"/>
        <w:jc w:val="left"/>
      </w:pPr>
      <w:rPr>
        <w:rFonts w:hint="default" w:ascii="Calibri" w:hAnsi="Calibri" w:eastAsia="Calibri" w:cs="Calibri"/>
        <w:spacing w:val="-1"/>
        <w:w w:val="100"/>
        <w:sz w:val="19"/>
        <w:szCs w:val="19"/>
        <w:lang w:val="zh-CN" w:eastAsia="zh-CN" w:bidi="zh-CN"/>
      </w:rPr>
    </w:lvl>
    <w:lvl w:ilvl="1" w:tentative="0">
      <w:start w:val="0"/>
      <w:numFmt w:val="bullet"/>
      <w:lvlText w:val="•"/>
      <w:lvlJc w:val="left"/>
      <w:pPr>
        <w:ind w:left="1537" w:hanging="163"/>
      </w:pPr>
      <w:rPr>
        <w:rFonts w:hint="default"/>
        <w:lang w:val="zh-CN" w:eastAsia="zh-CN" w:bidi="zh-CN"/>
      </w:rPr>
    </w:lvl>
    <w:lvl w:ilvl="2" w:tentative="0">
      <w:start w:val="0"/>
      <w:numFmt w:val="bullet"/>
      <w:lvlText w:val="•"/>
      <w:lvlJc w:val="left"/>
      <w:pPr>
        <w:ind w:left="2394" w:hanging="163"/>
      </w:pPr>
      <w:rPr>
        <w:rFonts w:hint="default"/>
        <w:lang w:val="zh-CN" w:eastAsia="zh-CN" w:bidi="zh-CN"/>
      </w:rPr>
    </w:lvl>
    <w:lvl w:ilvl="3" w:tentative="0">
      <w:start w:val="0"/>
      <w:numFmt w:val="bullet"/>
      <w:lvlText w:val="•"/>
      <w:lvlJc w:val="left"/>
      <w:pPr>
        <w:ind w:left="3251" w:hanging="163"/>
      </w:pPr>
      <w:rPr>
        <w:rFonts w:hint="default"/>
        <w:lang w:val="zh-CN" w:eastAsia="zh-CN" w:bidi="zh-CN"/>
      </w:rPr>
    </w:lvl>
    <w:lvl w:ilvl="4" w:tentative="0">
      <w:start w:val="0"/>
      <w:numFmt w:val="bullet"/>
      <w:lvlText w:val="•"/>
      <w:lvlJc w:val="left"/>
      <w:pPr>
        <w:ind w:left="4108" w:hanging="163"/>
      </w:pPr>
      <w:rPr>
        <w:rFonts w:hint="default"/>
        <w:lang w:val="zh-CN" w:eastAsia="zh-CN" w:bidi="zh-CN"/>
      </w:rPr>
    </w:lvl>
    <w:lvl w:ilvl="5" w:tentative="0">
      <w:start w:val="0"/>
      <w:numFmt w:val="bullet"/>
      <w:lvlText w:val="•"/>
      <w:lvlJc w:val="left"/>
      <w:pPr>
        <w:ind w:left="4965" w:hanging="163"/>
      </w:pPr>
      <w:rPr>
        <w:rFonts w:hint="default"/>
        <w:lang w:val="zh-CN" w:eastAsia="zh-CN" w:bidi="zh-CN"/>
      </w:rPr>
    </w:lvl>
    <w:lvl w:ilvl="6" w:tentative="0">
      <w:start w:val="0"/>
      <w:numFmt w:val="bullet"/>
      <w:lvlText w:val="•"/>
      <w:lvlJc w:val="left"/>
      <w:pPr>
        <w:ind w:left="5822" w:hanging="163"/>
      </w:pPr>
      <w:rPr>
        <w:rFonts w:hint="default"/>
        <w:lang w:val="zh-CN" w:eastAsia="zh-CN" w:bidi="zh-CN"/>
      </w:rPr>
    </w:lvl>
    <w:lvl w:ilvl="7" w:tentative="0">
      <w:start w:val="0"/>
      <w:numFmt w:val="bullet"/>
      <w:lvlText w:val="•"/>
      <w:lvlJc w:val="left"/>
      <w:pPr>
        <w:ind w:left="6679" w:hanging="163"/>
      </w:pPr>
      <w:rPr>
        <w:rFonts w:hint="default"/>
        <w:lang w:val="zh-CN" w:eastAsia="zh-CN" w:bidi="zh-CN"/>
      </w:rPr>
    </w:lvl>
    <w:lvl w:ilvl="8" w:tentative="0">
      <w:start w:val="0"/>
      <w:numFmt w:val="bullet"/>
      <w:lvlText w:val="•"/>
      <w:lvlJc w:val="left"/>
      <w:pPr>
        <w:ind w:left="7536" w:hanging="163"/>
      </w:pPr>
      <w:rPr>
        <w:rFonts w:hint="default"/>
        <w:lang w:val="zh-CN" w:eastAsia="zh-CN" w:bidi="zh-CN"/>
      </w:rPr>
    </w:lvl>
  </w:abstractNum>
  <w:abstractNum w:abstractNumId="1">
    <w:nsid w:val="CF092B84"/>
    <w:multiLevelType w:val="multilevel"/>
    <w:tmpl w:val="CF092B84"/>
    <w:lvl w:ilvl="0" w:tentative="0">
      <w:start w:val="1"/>
      <w:numFmt w:val="decimal"/>
      <w:lvlText w:val="%1."/>
      <w:lvlJc w:val="left"/>
      <w:pPr>
        <w:ind w:left="306" w:hanging="207"/>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671" w:hanging="257"/>
        <w:jc w:val="left"/>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660" w:hanging="257"/>
      </w:pPr>
      <w:rPr>
        <w:rFonts w:hint="default"/>
        <w:lang w:val="zh-CN" w:eastAsia="zh-CN" w:bidi="zh-CN"/>
      </w:rPr>
    </w:lvl>
    <w:lvl w:ilvl="3" w:tentative="0">
      <w:start w:val="0"/>
      <w:numFmt w:val="bullet"/>
      <w:lvlText w:val="•"/>
      <w:lvlJc w:val="left"/>
      <w:pPr>
        <w:ind w:left="680" w:hanging="257"/>
      </w:pPr>
      <w:rPr>
        <w:rFonts w:hint="default"/>
        <w:lang w:val="zh-CN" w:eastAsia="zh-CN" w:bidi="zh-CN"/>
      </w:rPr>
    </w:lvl>
    <w:lvl w:ilvl="4" w:tentative="0">
      <w:start w:val="0"/>
      <w:numFmt w:val="bullet"/>
      <w:lvlText w:val="•"/>
      <w:lvlJc w:val="left"/>
      <w:pPr>
        <w:ind w:left="1904" w:hanging="257"/>
      </w:pPr>
      <w:rPr>
        <w:rFonts w:hint="default"/>
        <w:lang w:val="zh-CN" w:eastAsia="zh-CN" w:bidi="zh-CN"/>
      </w:rPr>
    </w:lvl>
    <w:lvl w:ilvl="5" w:tentative="0">
      <w:start w:val="0"/>
      <w:numFmt w:val="bullet"/>
      <w:lvlText w:val="•"/>
      <w:lvlJc w:val="left"/>
      <w:pPr>
        <w:ind w:left="3128" w:hanging="257"/>
      </w:pPr>
      <w:rPr>
        <w:rFonts w:hint="default"/>
        <w:lang w:val="zh-CN" w:eastAsia="zh-CN" w:bidi="zh-CN"/>
      </w:rPr>
    </w:lvl>
    <w:lvl w:ilvl="6" w:tentative="0">
      <w:start w:val="0"/>
      <w:numFmt w:val="bullet"/>
      <w:lvlText w:val="•"/>
      <w:lvlJc w:val="left"/>
      <w:pPr>
        <w:ind w:left="4353" w:hanging="257"/>
      </w:pPr>
      <w:rPr>
        <w:rFonts w:hint="default"/>
        <w:lang w:val="zh-CN" w:eastAsia="zh-CN" w:bidi="zh-CN"/>
      </w:rPr>
    </w:lvl>
    <w:lvl w:ilvl="7" w:tentative="0">
      <w:start w:val="0"/>
      <w:numFmt w:val="bullet"/>
      <w:lvlText w:val="•"/>
      <w:lvlJc w:val="left"/>
      <w:pPr>
        <w:ind w:left="5577" w:hanging="257"/>
      </w:pPr>
      <w:rPr>
        <w:rFonts w:hint="default"/>
        <w:lang w:val="zh-CN" w:eastAsia="zh-CN" w:bidi="zh-CN"/>
      </w:rPr>
    </w:lvl>
    <w:lvl w:ilvl="8" w:tentative="0">
      <w:start w:val="0"/>
      <w:numFmt w:val="bullet"/>
      <w:lvlText w:val="•"/>
      <w:lvlJc w:val="left"/>
      <w:pPr>
        <w:ind w:left="6802" w:hanging="257"/>
      </w:pPr>
      <w:rPr>
        <w:rFonts w:hint="default"/>
        <w:lang w:val="zh-CN" w:eastAsia="zh-CN" w:bidi="zh-CN"/>
      </w:rPr>
    </w:lvl>
  </w:abstractNum>
  <w:abstractNum w:abstractNumId="2">
    <w:nsid w:val="0053208E"/>
    <w:multiLevelType w:val="multilevel"/>
    <w:tmpl w:val="0053208E"/>
    <w:lvl w:ilvl="0" w:tentative="0">
      <w:start w:val="1"/>
      <w:numFmt w:val="decimal"/>
      <w:lvlText w:val="%1."/>
      <w:lvlJc w:val="left"/>
      <w:pPr>
        <w:ind w:left="259"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159" w:hanging="160"/>
      </w:pPr>
      <w:rPr>
        <w:rFonts w:hint="default"/>
        <w:lang w:val="zh-CN" w:eastAsia="zh-CN" w:bidi="zh-CN"/>
      </w:rPr>
    </w:lvl>
    <w:lvl w:ilvl="2" w:tentative="0">
      <w:start w:val="0"/>
      <w:numFmt w:val="bullet"/>
      <w:lvlText w:val="•"/>
      <w:lvlJc w:val="left"/>
      <w:pPr>
        <w:ind w:left="2058" w:hanging="160"/>
      </w:pPr>
      <w:rPr>
        <w:rFonts w:hint="default"/>
        <w:lang w:val="zh-CN" w:eastAsia="zh-CN" w:bidi="zh-CN"/>
      </w:rPr>
    </w:lvl>
    <w:lvl w:ilvl="3" w:tentative="0">
      <w:start w:val="0"/>
      <w:numFmt w:val="bullet"/>
      <w:lvlText w:val="•"/>
      <w:lvlJc w:val="left"/>
      <w:pPr>
        <w:ind w:left="2957" w:hanging="160"/>
      </w:pPr>
      <w:rPr>
        <w:rFonts w:hint="default"/>
        <w:lang w:val="zh-CN" w:eastAsia="zh-CN" w:bidi="zh-CN"/>
      </w:rPr>
    </w:lvl>
    <w:lvl w:ilvl="4" w:tentative="0">
      <w:start w:val="0"/>
      <w:numFmt w:val="bullet"/>
      <w:lvlText w:val="•"/>
      <w:lvlJc w:val="left"/>
      <w:pPr>
        <w:ind w:left="3856" w:hanging="160"/>
      </w:pPr>
      <w:rPr>
        <w:rFonts w:hint="default"/>
        <w:lang w:val="zh-CN" w:eastAsia="zh-CN" w:bidi="zh-CN"/>
      </w:rPr>
    </w:lvl>
    <w:lvl w:ilvl="5" w:tentative="0">
      <w:start w:val="0"/>
      <w:numFmt w:val="bullet"/>
      <w:lvlText w:val="•"/>
      <w:lvlJc w:val="left"/>
      <w:pPr>
        <w:ind w:left="4755" w:hanging="160"/>
      </w:pPr>
      <w:rPr>
        <w:rFonts w:hint="default"/>
        <w:lang w:val="zh-CN" w:eastAsia="zh-CN" w:bidi="zh-CN"/>
      </w:rPr>
    </w:lvl>
    <w:lvl w:ilvl="6" w:tentative="0">
      <w:start w:val="0"/>
      <w:numFmt w:val="bullet"/>
      <w:lvlText w:val="•"/>
      <w:lvlJc w:val="left"/>
      <w:pPr>
        <w:ind w:left="5654" w:hanging="160"/>
      </w:pPr>
      <w:rPr>
        <w:rFonts w:hint="default"/>
        <w:lang w:val="zh-CN" w:eastAsia="zh-CN" w:bidi="zh-CN"/>
      </w:rPr>
    </w:lvl>
    <w:lvl w:ilvl="7" w:tentative="0">
      <w:start w:val="0"/>
      <w:numFmt w:val="bullet"/>
      <w:lvlText w:val="•"/>
      <w:lvlJc w:val="left"/>
      <w:pPr>
        <w:ind w:left="6553" w:hanging="160"/>
      </w:pPr>
      <w:rPr>
        <w:rFonts w:hint="default"/>
        <w:lang w:val="zh-CN" w:eastAsia="zh-CN" w:bidi="zh-CN"/>
      </w:rPr>
    </w:lvl>
    <w:lvl w:ilvl="8" w:tentative="0">
      <w:start w:val="0"/>
      <w:numFmt w:val="bullet"/>
      <w:lvlText w:val="•"/>
      <w:lvlJc w:val="left"/>
      <w:pPr>
        <w:ind w:left="7452" w:hanging="160"/>
      </w:pPr>
      <w:rPr>
        <w:rFonts w:hint="default"/>
        <w:lang w:val="zh-CN" w:eastAsia="zh-CN" w:bidi="zh-CN"/>
      </w:rPr>
    </w:lvl>
  </w:abstractNum>
  <w:abstractNum w:abstractNumId="3">
    <w:nsid w:val="59ADCABA"/>
    <w:multiLevelType w:val="multilevel"/>
    <w:tmpl w:val="59ADCABA"/>
    <w:lvl w:ilvl="0" w:tentative="0">
      <w:start w:val="1"/>
      <w:numFmt w:val="upperLetter"/>
      <w:lvlText w:val="%1."/>
      <w:lvlJc w:val="left"/>
      <w:pPr>
        <w:ind w:left="777" w:hanging="257"/>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627" w:hanging="257"/>
      </w:pPr>
      <w:rPr>
        <w:rFonts w:hint="default"/>
        <w:lang w:val="zh-CN" w:eastAsia="zh-CN" w:bidi="zh-CN"/>
      </w:rPr>
    </w:lvl>
    <w:lvl w:ilvl="2" w:tentative="0">
      <w:start w:val="0"/>
      <w:numFmt w:val="bullet"/>
      <w:lvlText w:val="•"/>
      <w:lvlJc w:val="left"/>
      <w:pPr>
        <w:ind w:left="2474" w:hanging="257"/>
      </w:pPr>
      <w:rPr>
        <w:rFonts w:hint="default"/>
        <w:lang w:val="zh-CN" w:eastAsia="zh-CN" w:bidi="zh-CN"/>
      </w:rPr>
    </w:lvl>
    <w:lvl w:ilvl="3" w:tentative="0">
      <w:start w:val="0"/>
      <w:numFmt w:val="bullet"/>
      <w:lvlText w:val="•"/>
      <w:lvlJc w:val="left"/>
      <w:pPr>
        <w:ind w:left="3321" w:hanging="257"/>
      </w:pPr>
      <w:rPr>
        <w:rFonts w:hint="default"/>
        <w:lang w:val="zh-CN" w:eastAsia="zh-CN" w:bidi="zh-CN"/>
      </w:rPr>
    </w:lvl>
    <w:lvl w:ilvl="4" w:tentative="0">
      <w:start w:val="0"/>
      <w:numFmt w:val="bullet"/>
      <w:lvlText w:val="•"/>
      <w:lvlJc w:val="left"/>
      <w:pPr>
        <w:ind w:left="4168" w:hanging="257"/>
      </w:pPr>
      <w:rPr>
        <w:rFonts w:hint="default"/>
        <w:lang w:val="zh-CN" w:eastAsia="zh-CN" w:bidi="zh-CN"/>
      </w:rPr>
    </w:lvl>
    <w:lvl w:ilvl="5" w:tentative="0">
      <w:start w:val="0"/>
      <w:numFmt w:val="bullet"/>
      <w:lvlText w:val="•"/>
      <w:lvlJc w:val="left"/>
      <w:pPr>
        <w:ind w:left="5015" w:hanging="257"/>
      </w:pPr>
      <w:rPr>
        <w:rFonts w:hint="default"/>
        <w:lang w:val="zh-CN" w:eastAsia="zh-CN" w:bidi="zh-CN"/>
      </w:rPr>
    </w:lvl>
    <w:lvl w:ilvl="6" w:tentative="0">
      <w:start w:val="0"/>
      <w:numFmt w:val="bullet"/>
      <w:lvlText w:val="•"/>
      <w:lvlJc w:val="left"/>
      <w:pPr>
        <w:ind w:left="5862" w:hanging="257"/>
      </w:pPr>
      <w:rPr>
        <w:rFonts w:hint="default"/>
        <w:lang w:val="zh-CN" w:eastAsia="zh-CN" w:bidi="zh-CN"/>
      </w:rPr>
    </w:lvl>
    <w:lvl w:ilvl="7" w:tentative="0">
      <w:start w:val="0"/>
      <w:numFmt w:val="bullet"/>
      <w:lvlText w:val="•"/>
      <w:lvlJc w:val="left"/>
      <w:pPr>
        <w:ind w:left="6709" w:hanging="257"/>
      </w:pPr>
      <w:rPr>
        <w:rFonts w:hint="default"/>
        <w:lang w:val="zh-CN" w:eastAsia="zh-CN" w:bidi="zh-CN"/>
      </w:rPr>
    </w:lvl>
    <w:lvl w:ilvl="8" w:tentative="0">
      <w:start w:val="0"/>
      <w:numFmt w:val="bullet"/>
      <w:lvlText w:val="•"/>
      <w:lvlJc w:val="left"/>
      <w:pPr>
        <w:ind w:left="7556" w:hanging="257"/>
      </w:pPr>
      <w:rPr>
        <w:rFonts w:hint="default"/>
        <w:lang w:val="zh-CN" w:eastAsia="zh-CN" w:bidi="zh-CN"/>
      </w:rPr>
    </w:lvl>
  </w:abstractNum>
  <w:abstractNum w:abstractNumId="4">
    <w:nsid w:val="70F7C683"/>
    <w:multiLevelType w:val="singleLevel"/>
    <w:tmpl w:val="70F7C683"/>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17BE622F"/>
    <w:rsid w:val="42BB4D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4"/>
      <w:ind w:left="10"/>
      <w:outlineLvl w:val="1"/>
    </w:pPr>
    <w:rPr>
      <w:rFonts w:ascii="宋体" w:hAnsi="宋体" w:eastAsia="宋体" w:cs="宋体"/>
      <w:b/>
      <w:bCs/>
      <w:sz w:val="28"/>
      <w:szCs w:val="28"/>
      <w:lang w:val="zh-CN" w:eastAsia="zh-CN" w:bidi="zh-CN"/>
    </w:rPr>
  </w:style>
  <w:style w:type="paragraph" w:styleId="3">
    <w:name w:val="heading 2"/>
    <w:basedOn w:val="1"/>
    <w:next w:val="1"/>
    <w:qFormat/>
    <w:uiPriority w:val="1"/>
    <w:pPr>
      <w:ind w:left="100"/>
      <w:outlineLvl w:val="2"/>
    </w:pPr>
    <w:rPr>
      <w:rFonts w:ascii="宋体" w:hAnsi="宋体" w:eastAsia="宋体" w:cs="宋体"/>
      <w:b/>
      <w:bCs/>
      <w:sz w:val="21"/>
      <w:szCs w:val="21"/>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100"/>
    </w:pPr>
    <w:rPr>
      <w:rFonts w:ascii="Times New Roman" w:hAnsi="Times New Roman" w:eastAsia="Times New Roman" w:cs="Times New Roman"/>
      <w:sz w:val="21"/>
      <w:szCs w:val="21"/>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78"/>
      <w:ind w:left="412" w:hanging="313"/>
    </w:pPr>
    <w:rPr>
      <w:rFonts w:ascii="Times New Roman" w:hAnsi="Times New Roman" w:eastAsia="Times New Roman" w:cs="Times New Roman"/>
      <w:lang w:val="zh-CN" w:eastAsia="zh-CN" w:bidi="zh-CN"/>
    </w:rPr>
  </w:style>
  <w:style w:type="paragraph" w:customStyle="1" w:styleId="9">
    <w:name w:val="Table Paragraph"/>
    <w:basedOn w:val="1"/>
    <w:qFormat/>
    <w:uiPriority w:val="1"/>
    <w:pPr>
      <w:spacing w:before="26"/>
      <w:ind w:left="20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26"/>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ScaleCrop>false</ScaleCrop>
  <LinksUpToDate>false</LinksUpToDate>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2019-11-05T01:16:00Z</dcterms:created>
  <dc:creator>lenovo</dc:creator>
  <cp:lastModifiedBy>曹小等</cp:lastModifiedBy>
  <dcterms:modified xsi:type="dcterms:W3CDTF">2019-11-05T03:43:02Z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2019-10-19T00:00:00Z</vt:filetime>
  </property>
  <property fmtid="{D5CDD505-2E9C-101B-9397-08002B2CF9AE}" pid="3" name="Creator">
    <vt:lpwstr>Microsoft® Word 2016</vt:lpwstr>
  </property>
  <property fmtid="{D5CDD505-2E9C-101B-9397-08002B2CF9AE}" pid="4" name="LastSaved">
    <vt:filetime>2019-11-05T00:00:00Z</vt:filetime>
  </property>
  <property fmtid="{D5CDD505-2E9C-101B-9397-08002B2CF9AE}" pid="5" name="KSOProductBuildVer">
    <vt:lpwstr>2052-11.1.0.9175</vt:lpwstr>
  </property>
</Properties>
</file>