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2084" w:right="2625" w:firstLine="0"/>
        <w:jc w:val="center"/>
        <w:rPr>
          <w:rFonts w:hint="eastAsia" w:ascii="宋体" w:eastAsia="宋体"/>
          <w:sz w:val="31"/>
        </w:rPr>
      </w:pPr>
      <w:r>
        <w:rPr>
          <w:rFonts w:ascii="Arial" w:eastAsia="Arial"/>
          <w:color w:val="0F0F0F"/>
          <w:w w:val="105"/>
          <w:sz w:val="30"/>
        </w:rPr>
        <w:t xml:space="preserve">2020 </w:t>
      </w:r>
      <w:r>
        <w:rPr>
          <w:rFonts w:hint="eastAsia" w:ascii="宋体" w:eastAsia="宋体"/>
          <w:color w:val="0F0F0F"/>
          <w:w w:val="105"/>
          <w:sz w:val="31"/>
        </w:rPr>
        <w:t>学年第二学期杭州二中高三仿真考</w:t>
      </w:r>
    </w:p>
    <w:p>
      <w:pPr>
        <w:spacing w:before="125"/>
        <w:ind w:left="1970" w:right="2625" w:firstLine="0"/>
        <w:jc w:val="center"/>
        <w:rPr>
          <w:rFonts w:hint="eastAsia" w:ascii="宋体" w:eastAsia="宋体"/>
          <w:sz w:val="35"/>
        </w:rPr>
      </w:pPr>
      <w:r>
        <w:rPr>
          <w:rFonts w:hint="eastAsia" w:ascii="宋体" w:eastAsia="宋体"/>
          <w:color w:val="0F0F0F"/>
          <w:sz w:val="35"/>
        </w:rPr>
        <w:t>英语试题卷</w:t>
      </w:r>
    </w:p>
    <w:p>
      <w:pPr>
        <w:pStyle w:val="4"/>
        <w:spacing w:before="167"/>
        <w:ind w:left="779"/>
        <w:rPr>
          <w:rFonts w:hint="eastAsia" w:ascii="宋体" w:eastAsia="宋体"/>
        </w:rPr>
      </w:pPr>
      <w:r>
        <w:rPr>
          <w:rFonts w:hint="eastAsia" w:ascii="宋体" w:eastAsia="宋体"/>
          <w:color w:val="1F1F1F"/>
        </w:rPr>
        <w:t>考生须知：</w:t>
      </w:r>
    </w:p>
    <w:p>
      <w:pPr>
        <w:pStyle w:val="10"/>
        <w:numPr>
          <w:ilvl w:val="0"/>
          <w:numId w:val="1"/>
        </w:numPr>
        <w:tabs>
          <w:tab w:val="left" w:pos="1515"/>
        </w:tabs>
        <w:spacing w:before="61" w:after="0" w:line="240" w:lineRule="auto"/>
        <w:ind w:left="1514" w:right="0" w:hanging="315"/>
        <w:jc w:val="left"/>
        <w:rPr>
          <w:rFonts w:ascii="Arial" w:eastAsia="Arial"/>
          <w:color w:val="0F0F0F"/>
          <w:sz w:val="19"/>
        </w:rPr>
      </w:pPr>
      <w:r>
        <w:rPr>
          <w:rFonts w:hint="eastAsia" w:ascii="宋体" w:eastAsia="宋体"/>
          <w:color w:val="0F0F0F"/>
          <w:spacing w:val="-12"/>
          <w:sz w:val="20"/>
        </w:rPr>
        <w:t xml:space="preserve">本卷满分 </w:t>
      </w:r>
      <w:r>
        <w:rPr>
          <w:color w:val="0F0F0F"/>
          <w:sz w:val="20"/>
        </w:rPr>
        <w:t>150</w:t>
      </w:r>
      <w:r>
        <w:rPr>
          <w:color w:val="0F0F0F"/>
          <w:spacing w:val="-2"/>
          <w:sz w:val="20"/>
        </w:rPr>
        <w:t xml:space="preserve"> </w:t>
      </w:r>
      <w:r>
        <w:rPr>
          <w:rFonts w:hint="eastAsia" w:ascii="宋体" w:eastAsia="宋体"/>
          <w:color w:val="0F0F0F"/>
          <w:sz w:val="20"/>
        </w:rPr>
        <w:t>分</w:t>
      </w:r>
      <w:r>
        <w:rPr>
          <w:rFonts w:hint="eastAsia" w:ascii="宋体" w:eastAsia="宋体"/>
          <w:color w:val="0F0F0F"/>
          <w:spacing w:val="-2"/>
          <w:w w:val="75"/>
          <w:sz w:val="20"/>
        </w:rPr>
        <w:t xml:space="preserve">， </w:t>
      </w:r>
      <w:r>
        <w:rPr>
          <w:rFonts w:hint="eastAsia" w:ascii="宋体" w:eastAsia="宋体"/>
          <w:color w:val="0F0F0F"/>
          <w:spacing w:val="-10"/>
          <w:sz w:val="20"/>
        </w:rPr>
        <w:t xml:space="preserve">考试时间 </w:t>
      </w:r>
      <w:r>
        <w:rPr>
          <w:color w:val="0F0F0F"/>
          <w:sz w:val="20"/>
        </w:rPr>
        <w:t>120</w:t>
      </w:r>
      <w:r>
        <w:rPr>
          <w:color w:val="0F0F0F"/>
          <w:spacing w:val="4"/>
          <w:sz w:val="20"/>
        </w:rPr>
        <w:t xml:space="preserve"> </w:t>
      </w:r>
      <w:r>
        <w:rPr>
          <w:rFonts w:hint="eastAsia" w:ascii="宋体" w:eastAsia="宋体"/>
          <w:color w:val="0F0F0F"/>
          <w:spacing w:val="-4"/>
          <w:sz w:val="20"/>
        </w:rPr>
        <w:t>分钟</w:t>
      </w:r>
      <w:r>
        <w:rPr>
          <w:rFonts w:hint="eastAsia" w:ascii="宋体" w:eastAsia="宋体"/>
          <w:color w:val="0F0F0F"/>
          <w:w w:val="75"/>
          <w:sz w:val="20"/>
        </w:rPr>
        <w:t>；</w:t>
      </w:r>
    </w:p>
    <w:p>
      <w:pPr>
        <w:pStyle w:val="10"/>
        <w:numPr>
          <w:ilvl w:val="0"/>
          <w:numId w:val="1"/>
        </w:numPr>
        <w:tabs>
          <w:tab w:val="left" w:pos="1510"/>
          <w:tab w:val="left" w:pos="1511"/>
        </w:tabs>
        <w:spacing w:before="71" w:after="0" w:line="240" w:lineRule="auto"/>
        <w:ind w:left="1510" w:right="0" w:hanging="309"/>
        <w:jc w:val="left"/>
        <w:rPr>
          <w:color w:val="0F0F0F"/>
          <w:sz w:val="20"/>
        </w:rPr>
      </w:pPr>
      <w:r>
        <w:rPr>
          <w:rFonts w:hint="eastAsia" w:ascii="宋体" w:eastAsia="宋体"/>
          <w:color w:val="1F1F1F"/>
          <w:w w:val="105"/>
          <w:sz w:val="20"/>
        </w:rPr>
        <w:t>答题前，在答题卷指定区域填写学校、班级、姓名、试场号、座位号及准考证号；</w:t>
      </w:r>
    </w:p>
    <w:p>
      <w:pPr>
        <w:pStyle w:val="10"/>
        <w:numPr>
          <w:ilvl w:val="0"/>
          <w:numId w:val="1"/>
        </w:numPr>
        <w:tabs>
          <w:tab w:val="left" w:pos="1511"/>
        </w:tabs>
        <w:spacing w:before="61" w:after="0" w:line="240" w:lineRule="auto"/>
        <w:ind w:left="1510" w:right="0" w:hanging="308"/>
        <w:jc w:val="left"/>
        <w:rPr>
          <w:color w:val="2F2F2F"/>
          <w:sz w:val="20"/>
        </w:rPr>
      </w:pPr>
      <w:r>
        <w:rPr>
          <w:rFonts w:hint="eastAsia" w:ascii="宋体" w:eastAsia="宋体"/>
          <w:color w:val="0F0F0F"/>
          <w:spacing w:val="-4"/>
          <w:sz w:val="20"/>
        </w:rPr>
        <w:t>所有答案必须</w:t>
      </w:r>
      <w:r>
        <w:rPr>
          <w:rFonts w:hint="eastAsia" w:ascii="宋体" w:eastAsia="宋体"/>
          <w:color w:val="2F2F2F"/>
          <w:spacing w:val="1"/>
          <w:sz w:val="20"/>
        </w:rPr>
        <w:t>写在答题卷上</w:t>
      </w:r>
      <w:r>
        <w:rPr>
          <w:rFonts w:hint="eastAsia" w:ascii="宋体" w:eastAsia="宋体"/>
          <w:color w:val="0F0F0F"/>
          <w:w w:val="75"/>
          <w:sz w:val="20"/>
        </w:rPr>
        <w:t xml:space="preserve">， </w:t>
      </w:r>
      <w:r>
        <w:rPr>
          <w:rFonts w:hint="eastAsia" w:ascii="宋体" w:eastAsia="宋体"/>
          <w:color w:val="0F0F0F"/>
          <w:spacing w:val="1"/>
          <w:sz w:val="20"/>
        </w:rPr>
        <w:t>写在试卷上无</w:t>
      </w:r>
      <w:r>
        <w:rPr>
          <w:rFonts w:hint="eastAsia" w:ascii="宋体" w:eastAsia="宋体"/>
          <w:color w:val="2F2F2F"/>
          <w:spacing w:val="-4"/>
          <w:sz w:val="20"/>
        </w:rPr>
        <w:t>效</w:t>
      </w:r>
      <w:r>
        <w:rPr>
          <w:rFonts w:hint="eastAsia" w:ascii="宋体" w:eastAsia="宋体"/>
          <w:color w:val="0F0F0F"/>
          <w:w w:val="75"/>
          <w:sz w:val="20"/>
        </w:rPr>
        <w:t>；</w:t>
      </w:r>
    </w:p>
    <w:p>
      <w:pPr>
        <w:pStyle w:val="10"/>
        <w:numPr>
          <w:ilvl w:val="0"/>
          <w:numId w:val="1"/>
        </w:numPr>
        <w:tabs>
          <w:tab w:val="left" w:pos="1510"/>
          <w:tab w:val="left" w:pos="1511"/>
        </w:tabs>
        <w:spacing w:before="65" w:after="0" w:line="240" w:lineRule="auto"/>
        <w:ind w:left="1510" w:right="0" w:hanging="313"/>
        <w:jc w:val="left"/>
        <w:rPr>
          <w:color w:val="1F1F1F"/>
          <w:sz w:val="21"/>
        </w:rPr>
      </w:pPr>
      <w:r>
        <w:rPr>
          <w:rFonts w:hint="eastAsia" w:ascii="宋体" w:eastAsia="宋体"/>
          <w:color w:val="1F1F1F"/>
          <w:sz w:val="20"/>
        </w:rPr>
        <w:t>考试结束后，只需上交答题卷。</w:t>
      </w:r>
    </w:p>
    <w:p>
      <w:pPr>
        <w:pStyle w:val="4"/>
        <w:spacing w:before="2"/>
        <w:rPr>
          <w:rFonts w:ascii="宋体"/>
          <w:sz w:val="29"/>
        </w:rPr>
      </w:pPr>
    </w:p>
    <w:p>
      <w:pPr>
        <w:pStyle w:val="2"/>
        <w:ind w:right="2177"/>
        <w:jc w:val="center"/>
      </w:pPr>
      <w:r>
        <w:rPr>
          <w:color w:val="0F0F0F"/>
          <w:w w:val="110"/>
        </w:rPr>
        <w:t xml:space="preserve">第 </w:t>
      </w:r>
      <w:r>
        <w:rPr>
          <w:rFonts w:ascii="Times New Roman" w:eastAsia="Times New Roman"/>
          <w:color w:val="0F0F0F"/>
          <w:w w:val="110"/>
          <w:sz w:val="26"/>
        </w:rPr>
        <w:t xml:space="preserve">I </w:t>
      </w:r>
      <w:r>
        <w:rPr>
          <w:color w:val="0F0F0F"/>
          <w:w w:val="110"/>
        </w:rPr>
        <w:t>卷（选择题部分）</w:t>
      </w:r>
    </w:p>
    <w:p>
      <w:pPr>
        <w:pStyle w:val="4"/>
        <w:keepNext w:val="0"/>
        <w:keepLines w:val="0"/>
        <w:pageBreakBefore w:val="0"/>
        <w:widowControl w:val="0"/>
        <w:kinsoku/>
        <w:wordWrap/>
        <w:overflowPunct/>
        <w:topLinePunct w:val="0"/>
        <w:autoSpaceDE w:val="0"/>
        <w:autoSpaceDN w:val="0"/>
        <w:bidi w:val="0"/>
        <w:adjustRightInd/>
        <w:snapToGrid/>
        <w:spacing w:before="57"/>
        <w:ind w:left="97" w:leftChars="44"/>
        <w:textAlignment w:val="auto"/>
        <w:rPr>
          <w:rFonts w:hint="eastAsia" w:ascii="宋体" w:eastAsia="宋体"/>
        </w:rPr>
      </w:pPr>
      <w:r>
        <w:rPr>
          <w:rFonts w:hint="eastAsia" w:ascii="宋体" w:eastAsia="宋体"/>
          <w:color w:val="0F0F0F"/>
        </w:rPr>
        <w:t>第一部分 听力（共两节， 满分</w:t>
      </w:r>
      <w:r>
        <w:rPr>
          <w:rFonts w:ascii="Arial" w:eastAsia="Arial"/>
          <w:color w:val="0F0F0F"/>
          <w:sz w:val="19"/>
        </w:rPr>
        <w:t xml:space="preserve">30 </w:t>
      </w:r>
      <w:r>
        <w:rPr>
          <w:rFonts w:hint="eastAsia" w:ascii="宋体" w:eastAsia="宋体"/>
          <w:color w:val="0F0F0F"/>
        </w:rPr>
        <w:t>分）</w:t>
      </w:r>
    </w:p>
    <w:p>
      <w:pPr>
        <w:pStyle w:val="4"/>
        <w:keepNext w:val="0"/>
        <w:keepLines w:val="0"/>
        <w:pageBreakBefore w:val="0"/>
        <w:widowControl w:val="0"/>
        <w:kinsoku/>
        <w:wordWrap/>
        <w:overflowPunct/>
        <w:topLinePunct w:val="0"/>
        <w:autoSpaceDE w:val="0"/>
        <w:autoSpaceDN w:val="0"/>
        <w:bidi w:val="0"/>
        <w:adjustRightInd/>
        <w:snapToGrid/>
        <w:spacing w:before="66" w:line="297" w:lineRule="auto"/>
        <w:ind w:left="97" w:leftChars="44" w:right="994" w:firstLine="360"/>
        <w:textAlignment w:val="auto"/>
        <w:rPr>
          <w:rFonts w:hint="eastAsia" w:ascii="宋体" w:eastAsia="宋体"/>
        </w:rPr>
      </w:pPr>
      <w:r>
        <w:rPr>
          <w:rFonts w:hint="eastAsia" w:ascii="宋体" w:eastAsia="宋体"/>
          <w:color w:val="1F1F1F"/>
          <w:w w:val="105"/>
        </w:rPr>
        <w:t>做题时，先将答案标在试卷上。录音内容结束后，你将有两分钟的时间将试卷上的答案转涂到</w:t>
      </w:r>
      <w:r>
        <w:rPr>
          <w:rFonts w:hint="eastAsia" w:ascii="宋体" w:eastAsia="宋体"/>
          <w:color w:val="2F2F2F"/>
          <w:w w:val="105"/>
        </w:rPr>
        <w:t>答题纸上。</w:t>
      </w:r>
    </w:p>
    <w:p>
      <w:pPr>
        <w:pStyle w:val="4"/>
        <w:keepNext w:val="0"/>
        <w:keepLines w:val="0"/>
        <w:pageBreakBefore w:val="0"/>
        <w:widowControl w:val="0"/>
        <w:kinsoku/>
        <w:wordWrap/>
        <w:overflowPunct/>
        <w:topLinePunct w:val="0"/>
        <w:autoSpaceDE w:val="0"/>
        <w:autoSpaceDN w:val="0"/>
        <w:bidi w:val="0"/>
        <w:adjustRightInd/>
        <w:snapToGrid/>
        <w:spacing w:before="3"/>
        <w:ind w:left="97" w:leftChars="44"/>
        <w:textAlignment w:val="auto"/>
        <w:rPr>
          <w:rFonts w:hint="eastAsia" w:ascii="宋体" w:eastAsia="宋体"/>
        </w:rPr>
      </w:pPr>
      <w:r>
        <w:rPr>
          <w:rFonts w:hint="eastAsia" w:ascii="宋体" w:eastAsia="宋体"/>
          <w:color w:val="2F2F2F"/>
        </w:rPr>
        <w:t xml:space="preserve">第一节（共 </w:t>
      </w:r>
      <w:r>
        <w:rPr>
          <w:color w:val="0F0F0F"/>
        </w:rPr>
        <w:t xml:space="preserve">5 </w:t>
      </w:r>
      <w:r>
        <w:rPr>
          <w:rFonts w:hint="eastAsia" w:ascii="宋体" w:eastAsia="宋体"/>
          <w:color w:val="0F0F0F"/>
        </w:rPr>
        <w:t>小题</w:t>
      </w:r>
      <w:r>
        <w:rPr>
          <w:rFonts w:hint="eastAsia" w:ascii="宋体" w:eastAsia="宋体"/>
          <w:color w:val="0F0F0F"/>
          <w:w w:val="75"/>
        </w:rPr>
        <w:t xml:space="preserve">； </w:t>
      </w:r>
      <w:r>
        <w:rPr>
          <w:rFonts w:hint="eastAsia" w:ascii="宋体" w:eastAsia="宋体"/>
          <w:color w:val="2F2F2F"/>
        </w:rPr>
        <w:t>每</w:t>
      </w:r>
      <w:r>
        <w:rPr>
          <w:rFonts w:hint="eastAsia" w:ascii="宋体" w:eastAsia="宋体"/>
          <w:color w:val="0F0F0F"/>
        </w:rPr>
        <w:t xml:space="preserve">小题 </w:t>
      </w:r>
      <w:r>
        <w:rPr>
          <w:color w:val="0F0F0F"/>
        </w:rPr>
        <w:t xml:space="preserve">1.5 </w:t>
      </w:r>
      <w:r>
        <w:rPr>
          <w:rFonts w:hint="eastAsia" w:ascii="宋体" w:eastAsia="宋体"/>
          <w:color w:val="0F0F0F"/>
        </w:rPr>
        <w:t>分</w:t>
      </w:r>
      <w:r>
        <w:rPr>
          <w:rFonts w:hint="eastAsia" w:ascii="宋体" w:eastAsia="宋体"/>
          <w:color w:val="0F0F0F"/>
          <w:w w:val="75"/>
        </w:rPr>
        <w:t xml:space="preserve">， </w:t>
      </w:r>
      <w:r>
        <w:rPr>
          <w:rFonts w:hint="eastAsia" w:ascii="宋体" w:eastAsia="宋体"/>
          <w:color w:val="0F0F0F"/>
        </w:rPr>
        <w:t xml:space="preserve">满分 </w:t>
      </w:r>
      <w:r>
        <w:rPr>
          <w:color w:val="0F0F0F"/>
        </w:rPr>
        <w:t xml:space="preserve">7.5 </w:t>
      </w:r>
      <w:r>
        <w:rPr>
          <w:rFonts w:hint="eastAsia" w:ascii="宋体" w:eastAsia="宋体"/>
          <w:color w:val="0F0F0F"/>
        </w:rPr>
        <w:t>分）</w:t>
      </w:r>
    </w:p>
    <w:p>
      <w:pPr>
        <w:pStyle w:val="4"/>
        <w:keepNext w:val="0"/>
        <w:keepLines w:val="0"/>
        <w:pageBreakBefore w:val="0"/>
        <w:widowControl w:val="0"/>
        <w:kinsoku/>
        <w:wordWrap/>
        <w:overflowPunct/>
        <w:topLinePunct w:val="0"/>
        <w:autoSpaceDE w:val="0"/>
        <w:autoSpaceDN w:val="0"/>
        <w:bidi w:val="0"/>
        <w:adjustRightInd/>
        <w:snapToGrid/>
        <w:spacing w:before="66" w:line="302" w:lineRule="auto"/>
        <w:ind w:left="97" w:leftChars="44" w:right="891" w:firstLine="365"/>
        <w:textAlignment w:val="auto"/>
        <w:rPr>
          <w:rFonts w:hint="eastAsia" w:ascii="宋体" w:eastAsia="宋体"/>
        </w:rPr>
      </w:pPr>
      <w:r>
        <w:rPr>
          <w:rFonts w:hint="eastAsia" w:ascii="宋体" w:eastAsia="宋体"/>
          <w:color w:val="0F0F0F"/>
          <w:w w:val="105"/>
        </w:rPr>
        <w:t xml:space="preserve">听下面 </w:t>
      </w:r>
      <w:r>
        <w:rPr>
          <w:color w:val="0F0F0F"/>
          <w:w w:val="105"/>
        </w:rPr>
        <w:t xml:space="preserve">5 </w:t>
      </w:r>
      <w:r>
        <w:rPr>
          <w:rFonts w:hint="eastAsia" w:ascii="宋体" w:eastAsia="宋体"/>
          <w:color w:val="0F0F0F"/>
          <w:w w:val="105"/>
        </w:rPr>
        <w:t>段对话</w:t>
      </w:r>
      <w:r>
        <w:rPr>
          <w:rFonts w:hint="eastAsia" w:ascii="宋体" w:eastAsia="宋体"/>
          <w:color w:val="2F2F2F"/>
          <w:w w:val="105"/>
        </w:rPr>
        <w:t>。每段对话后有一</w:t>
      </w:r>
      <w:r>
        <w:rPr>
          <w:rFonts w:hint="eastAsia" w:ascii="宋体" w:eastAsia="宋体"/>
          <w:color w:val="0F0F0F"/>
          <w:w w:val="105"/>
        </w:rPr>
        <w:t>个小题</w:t>
      </w:r>
      <w:r>
        <w:rPr>
          <w:rFonts w:hint="eastAsia" w:ascii="宋体" w:eastAsia="宋体"/>
          <w:color w:val="0F0F0F"/>
        </w:rPr>
        <w:t xml:space="preserve">， </w:t>
      </w:r>
      <w:r>
        <w:rPr>
          <w:rFonts w:hint="eastAsia" w:ascii="宋体" w:eastAsia="宋体"/>
          <w:color w:val="0F0F0F"/>
          <w:w w:val="105"/>
        </w:rPr>
        <w:t>从题中所给的</w:t>
      </w:r>
      <w:r>
        <w:rPr>
          <w:color w:val="0F0F0F"/>
          <w:w w:val="105"/>
        </w:rPr>
        <w:t>A</w:t>
      </w:r>
      <w:r>
        <w:rPr>
          <w:rFonts w:hint="eastAsia" w:ascii="宋体" w:eastAsia="宋体"/>
          <w:color w:val="0F0F0F"/>
          <w:w w:val="105"/>
        </w:rPr>
        <w:t>、</w:t>
      </w:r>
      <w:r>
        <w:rPr>
          <w:color w:val="0F0F0F"/>
          <w:w w:val="105"/>
        </w:rPr>
        <w:t>B</w:t>
      </w:r>
      <w:r>
        <w:rPr>
          <w:rFonts w:hint="eastAsia" w:ascii="宋体" w:eastAsia="宋体"/>
          <w:color w:val="0F0F0F"/>
          <w:w w:val="105"/>
        </w:rPr>
        <w:t>、</w:t>
      </w:r>
      <w:r>
        <w:rPr>
          <w:color w:val="0F0F0F"/>
          <w:w w:val="105"/>
        </w:rPr>
        <w:t xml:space="preserve">C </w:t>
      </w:r>
      <w:r>
        <w:rPr>
          <w:rFonts w:hint="eastAsia" w:ascii="宋体" w:eastAsia="宋体"/>
          <w:color w:val="0F0F0F"/>
          <w:w w:val="105"/>
        </w:rPr>
        <w:t>三个选项中选出</w:t>
      </w:r>
      <w:r>
        <w:rPr>
          <w:rFonts w:hint="eastAsia" w:ascii="宋体" w:eastAsia="宋体"/>
          <w:color w:val="2F2F2F"/>
          <w:w w:val="105"/>
        </w:rPr>
        <w:t>最佳选</w:t>
      </w:r>
      <w:r>
        <w:rPr>
          <w:rFonts w:hint="eastAsia" w:ascii="宋体" w:eastAsia="宋体"/>
          <w:color w:val="0F0F0F"/>
          <w:w w:val="105"/>
        </w:rPr>
        <w:t>项。</w:t>
      </w:r>
      <w:r>
        <w:rPr>
          <w:rFonts w:hint="eastAsia" w:ascii="宋体" w:eastAsia="宋体"/>
          <w:color w:val="1F1F1F"/>
          <w:w w:val="105"/>
        </w:rPr>
        <w:t>听完每段对话后</w:t>
      </w:r>
      <w:r>
        <w:rPr>
          <w:rFonts w:hint="eastAsia" w:ascii="宋体" w:eastAsia="宋体"/>
          <w:color w:val="1F1F1F"/>
        </w:rPr>
        <w:t xml:space="preserve">， </w:t>
      </w:r>
      <w:r>
        <w:rPr>
          <w:rFonts w:hint="eastAsia" w:ascii="宋体" w:eastAsia="宋体"/>
          <w:color w:val="1F1F1F"/>
          <w:w w:val="105"/>
        </w:rPr>
        <w:t xml:space="preserve">你都有 </w:t>
      </w:r>
      <w:r>
        <w:rPr>
          <w:color w:val="1F1F1F"/>
          <w:w w:val="105"/>
        </w:rPr>
        <w:t xml:space="preserve">10 </w:t>
      </w:r>
      <w:r>
        <w:rPr>
          <w:rFonts w:hint="eastAsia" w:ascii="宋体" w:eastAsia="宋体"/>
          <w:color w:val="1F1F1F"/>
          <w:w w:val="105"/>
        </w:rPr>
        <w:t>秒钟的时间来回答有关小题和阅读下一小题。每段对话仅读一遍。</w:t>
      </w:r>
    </w:p>
    <w:p>
      <w:pPr>
        <w:pStyle w:val="4"/>
        <w:keepNext w:val="0"/>
        <w:keepLines w:val="0"/>
        <w:pageBreakBefore w:val="0"/>
        <w:widowControl w:val="0"/>
        <w:kinsoku/>
        <w:wordWrap/>
        <w:overflowPunct/>
        <w:topLinePunct w:val="0"/>
        <w:autoSpaceDE w:val="0"/>
        <w:autoSpaceDN w:val="0"/>
        <w:bidi w:val="0"/>
        <w:adjustRightInd/>
        <w:snapToGrid/>
        <w:spacing w:before="142"/>
        <w:ind w:left="97" w:leftChars="44"/>
        <w:textAlignment w:val="auto"/>
        <w:rPr>
          <w:rFonts w:hint="eastAsia" w:ascii="宋体" w:eastAsia="宋体"/>
        </w:rPr>
      </w:pPr>
      <w:r>
        <w:rPr>
          <w:rFonts w:hint="eastAsia" w:ascii="宋体" w:eastAsia="宋体"/>
          <w:color w:val="1F1F1F"/>
          <w:w w:val="105"/>
        </w:rPr>
        <w:t>例如：你将听到以下内容</w:t>
      </w:r>
    </w:p>
    <w:p>
      <w:pPr>
        <w:pStyle w:val="4"/>
        <w:keepNext w:val="0"/>
        <w:keepLines w:val="0"/>
        <w:pageBreakBefore w:val="0"/>
        <w:widowControl w:val="0"/>
        <w:kinsoku/>
        <w:wordWrap/>
        <w:overflowPunct/>
        <w:topLinePunct w:val="0"/>
        <w:autoSpaceDE w:val="0"/>
        <w:autoSpaceDN w:val="0"/>
        <w:bidi w:val="0"/>
        <w:adjustRightInd/>
        <w:snapToGrid/>
        <w:spacing w:before="79" w:line="331" w:lineRule="auto"/>
        <w:ind w:left="98" w:leftChars="44" w:right="5139" w:hanging="1"/>
        <w:textAlignment w:val="auto"/>
      </w:pPr>
      <w:r>
        <w:rPr>
          <w:color w:val="0F0F0F"/>
          <w:w w:val="105"/>
        </w:rPr>
        <w:t>M</w:t>
      </w:r>
      <w:r>
        <w:rPr>
          <w:color w:val="2F2F2F"/>
          <w:w w:val="105"/>
        </w:rPr>
        <w:t xml:space="preserve">: </w:t>
      </w:r>
      <w:r>
        <w:rPr>
          <w:color w:val="0F0F0F"/>
          <w:w w:val="105"/>
        </w:rPr>
        <w:t>Excuse me. Can you tell me how much the shirt is? W: Yes, it's nine fifteen</w:t>
      </w:r>
      <w:r>
        <w:rPr>
          <w:color w:val="2F2F2F"/>
          <w:w w:val="105"/>
        </w:rPr>
        <w:t>.</w:t>
      </w:r>
    </w:p>
    <w:p>
      <w:pPr>
        <w:pStyle w:val="4"/>
        <w:keepNext w:val="0"/>
        <w:keepLines w:val="0"/>
        <w:pageBreakBefore w:val="0"/>
        <w:widowControl w:val="0"/>
        <w:kinsoku/>
        <w:wordWrap/>
        <w:overflowPunct/>
        <w:topLinePunct w:val="0"/>
        <w:autoSpaceDE w:val="0"/>
        <w:autoSpaceDN w:val="0"/>
        <w:bidi w:val="0"/>
        <w:adjustRightInd/>
        <w:snapToGrid/>
        <w:spacing w:before="5"/>
        <w:ind w:left="97" w:leftChars="44"/>
        <w:textAlignment w:val="auto"/>
      </w:pPr>
      <w:r>
        <w:rPr>
          <w:color w:val="0F0F0F"/>
          <w:w w:val="105"/>
        </w:rPr>
        <w:t>How much is the shirt?</w:t>
      </w:r>
    </w:p>
    <w:p>
      <w:pPr>
        <w:pStyle w:val="4"/>
        <w:keepNext w:val="0"/>
        <w:keepLines w:val="0"/>
        <w:pageBreakBefore w:val="0"/>
        <w:widowControl w:val="0"/>
        <w:tabs>
          <w:tab w:val="left" w:pos="4082"/>
          <w:tab w:val="left" w:pos="7238"/>
        </w:tabs>
        <w:kinsoku/>
        <w:wordWrap/>
        <w:overflowPunct/>
        <w:topLinePunct w:val="0"/>
        <w:autoSpaceDE w:val="0"/>
        <w:autoSpaceDN w:val="0"/>
        <w:bidi w:val="0"/>
        <w:adjustRightInd/>
        <w:snapToGrid/>
        <w:spacing w:before="92"/>
        <w:ind w:left="97" w:leftChars="44"/>
        <w:textAlignment w:val="auto"/>
      </w:pPr>
      <w:r>
        <w:pict>
          <v:line id="_x0000_s1025" o:spid="_x0000_s1025" o:spt="20" style="position:absolute;left:0pt;margin-left:44.2pt;margin-top:22.55pt;height:0pt;width:438.55pt;mso-position-horizontal-relative:page;mso-wrap-distance-bottom:0pt;mso-wrap-distance-top:0pt;z-index:-251658240;mso-width-relative:page;mso-height-relative:page;" stroked="t" coordsize="21600,21600">
            <v:path arrowok="t"/>
            <v:fill focussize="0,0"/>
            <v:stroke color="#000000"/>
            <v:imagedata o:title=""/>
            <o:lock v:ext="edit"/>
            <w10:wrap type="topAndBottom"/>
          </v:line>
        </w:pict>
      </w:r>
      <w:r>
        <w:rPr>
          <w:color w:val="0F0F0F"/>
          <w:spacing w:val="-5"/>
          <w:w w:val="105"/>
        </w:rPr>
        <w:t>A</w:t>
      </w:r>
      <w:r>
        <w:rPr>
          <w:color w:val="2F2F2F"/>
          <w:spacing w:val="-5"/>
          <w:w w:val="105"/>
        </w:rPr>
        <w:t xml:space="preserve">. </w:t>
      </w:r>
      <w:r>
        <w:rPr>
          <w:color w:val="2F2F2F"/>
          <w:spacing w:val="19"/>
          <w:w w:val="105"/>
        </w:rPr>
        <w:t xml:space="preserve"> </w:t>
      </w:r>
      <w:r>
        <w:rPr>
          <w:color w:val="0F0F0F"/>
          <w:w w:val="105"/>
        </w:rPr>
        <w:t>19.15</w:t>
      </w:r>
      <w:r>
        <w:rPr>
          <w:color w:val="0F0F0F"/>
          <w:w w:val="105"/>
        </w:rPr>
        <w:tab/>
      </w:r>
      <w:r>
        <w:rPr>
          <w:color w:val="0F0F0F"/>
          <w:spacing w:val="-3"/>
          <w:w w:val="105"/>
        </w:rPr>
        <w:t>B</w:t>
      </w:r>
      <w:r>
        <w:rPr>
          <w:color w:val="2F2F2F"/>
          <w:spacing w:val="-3"/>
          <w:w w:val="105"/>
        </w:rPr>
        <w:t xml:space="preserve">. </w:t>
      </w:r>
      <w:r>
        <w:rPr>
          <w:color w:val="2F2F2F"/>
          <w:spacing w:val="36"/>
          <w:w w:val="105"/>
        </w:rPr>
        <w:t xml:space="preserve"> </w:t>
      </w:r>
      <w:r>
        <w:rPr>
          <w:color w:val="0F0F0F"/>
          <w:w w:val="105"/>
        </w:rPr>
        <w:t>9.5</w:t>
      </w:r>
      <w:r>
        <w:rPr>
          <w:color w:val="0F0F0F"/>
          <w:w w:val="105"/>
        </w:rPr>
        <w:tab/>
      </w:r>
      <w:r>
        <w:rPr>
          <w:color w:val="0F0F0F"/>
          <w:w w:val="105"/>
        </w:rPr>
        <w:t>C.</w:t>
      </w:r>
      <w:r>
        <w:rPr>
          <w:color w:val="0F0F0F"/>
          <w:spacing w:val="23"/>
          <w:w w:val="105"/>
        </w:rPr>
        <w:t xml:space="preserve"> </w:t>
      </w:r>
      <w:r>
        <w:rPr>
          <w:color w:val="0F0F0F"/>
          <w:w w:val="105"/>
        </w:rPr>
        <w:t>9.15</w:t>
      </w:r>
    </w:p>
    <w:p>
      <w:pPr>
        <w:pStyle w:val="4"/>
        <w:keepNext w:val="0"/>
        <w:keepLines w:val="0"/>
        <w:pageBreakBefore w:val="0"/>
        <w:widowControl w:val="0"/>
        <w:kinsoku/>
        <w:wordWrap/>
        <w:overflowPunct/>
        <w:topLinePunct w:val="0"/>
        <w:autoSpaceDE w:val="0"/>
        <w:autoSpaceDN w:val="0"/>
        <w:bidi w:val="0"/>
        <w:adjustRightInd/>
        <w:snapToGrid/>
        <w:spacing w:before="1"/>
        <w:ind w:left="97" w:leftChars="44"/>
        <w:textAlignment w:val="auto"/>
        <w:rPr>
          <w:sz w:val="6"/>
        </w:rPr>
      </w:pPr>
    </w:p>
    <w:p>
      <w:pPr>
        <w:keepNext w:val="0"/>
        <w:keepLines w:val="0"/>
        <w:pageBreakBefore w:val="0"/>
        <w:widowControl w:val="0"/>
        <w:kinsoku/>
        <w:wordWrap/>
        <w:overflowPunct/>
        <w:topLinePunct w:val="0"/>
        <w:autoSpaceDE w:val="0"/>
        <w:autoSpaceDN w:val="0"/>
        <w:bidi w:val="0"/>
        <w:adjustRightInd/>
        <w:snapToGrid/>
        <w:spacing w:after="0"/>
        <w:ind w:left="97" w:leftChars="44"/>
        <w:textAlignment w:val="auto"/>
        <w:rPr>
          <w:sz w:val="6"/>
        </w:rPr>
        <w:sectPr>
          <w:headerReference r:id="rId3" w:type="first"/>
          <w:type w:val="continuous"/>
          <w:pgSz w:w="11160" w:h="16150"/>
          <w:pgMar w:top="1020" w:right="200" w:bottom="280" w:left="540" w:header="720" w:footer="720" w:gutter="0"/>
          <w:cols w:space="720" w:num="1"/>
        </w:sectPr>
      </w:pPr>
    </w:p>
    <w:p>
      <w:pPr>
        <w:pStyle w:val="10"/>
        <w:keepNext w:val="0"/>
        <w:keepLines w:val="0"/>
        <w:pageBreakBefore w:val="0"/>
        <w:widowControl w:val="0"/>
        <w:numPr>
          <w:ilvl w:val="0"/>
          <w:numId w:val="2"/>
        </w:numPr>
        <w:tabs>
          <w:tab w:val="left" w:pos="554"/>
        </w:tabs>
        <w:kinsoku/>
        <w:wordWrap/>
        <w:overflowPunct/>
        <w:topLinePunct w:val="0"/>
        <w:autoSpaceDE w:val="0"/>
        <w:autoSpaceDN w:val="0"/>
        <w:bidi w:val="0"/>
        <w:adjustRightInd/>
        <w:snapToGrid/>
        <w:spacing w:before="28" w:after="0" w:line="240" w:lineRule="auto"/>
        <w:ind w:left="305" w:leftChars="44" w:right="0" w:hanging="208" w:firstLineChars="0"/>
        <w:jc w:val="left"/>
        <w:textAlignment w:val="auto"/>
        <w:rPr>
          <w:color w:val="0F0F0F"/>
          <w:sz w:val="20"/>
        </w:rPr>
      </w:pPr>
      <w:r>
        <w:rPr>
          <w:color w:val="0F0F0F"/>
          <w:w w:val="105"/>
          <w:sz w:val="20"/>
        </w:rPr>
        <w:t xml:space="preserve">What does the woman </w:t>
      </w:r>
      <w:r>
        <w:rPr>
          <w:color w:val="1F1F1F"/>
          <w:w w:val="105"/>
          <w:sz w:val="20"/>
        </w:rPr>
        <w:t xml:space="preserve">want </w:t>
      </w:r>
      <w:r>
        <w:rPr>
          <w:color w:val="0F0F0F"/>
          <w:w w:val="105"/>
          <w:sz w:val="20"/>
        </w:rPr>
        <w:t>to</w:t>
      </w:r>
      <w:r>
        <w:rPr>
          <w:color w:val="0F0F0F"/>
          <w:spacing w:val="-6"/>
          <w:w w:val="105"/>
          <w:sz w:val="20"/>
        </w:rPr>
        <w:t xml:space="preserve"> </w:t>
      </w:r>
      <w:r>
        <w:rPr>
          <w:color w:val="0F0F0F"/>
          <w:w w:val="105"/>
          <w:sz w:val="20"/>
        </w:rPr>
        <w:t>know?</w:t>
      </w:r>
    </w:p>
    <w:p>
      <w:pPr>
        <w:pStyle w:val="4"/>
        <w:keepNext w:val="0"/>
        <w:keepLines w:val="0"/>
        <w:pageBreakBefore w:val="0"/>
        <w:widowControl w:val="0"/>
        <w:tabs>
          <w:tab w:val="left" w:pos="3284"/>
        </w:tabs>
        <w:kinsoku/>
        <w:wordWrap/>
        <w:overflowPunct/>
        <w:topLinePunct w:val="0"/>
        <w:autoSpaceDE w:val="0"/>
        <w:autoSpaceDN w:val="0"/>
        <w:bidi w:val="0"/>
        <w:adjustRightInd/>
        <w:snapToGrid/>
        <w:spacing w:before="92"/>
        <w:ind w:left="97" w:leftChars="44"/>
        <w:textAlignment w:val="auto"/>
      </w:pPr>
      <w:r>
        <w:rPr>
          <w:color w:val="0F0F0F"/>
          <w:w w:val="105"/>
        </w:rPr>
        <w:t>A</w:t>
      </w:r>
      <w:r>
        <w:rPr>
          <w:color w:val="2F2F2F"/>
          <w:w w:val="105"/>
        </w:rPr>
        <w:t>.</w:t>
      </w:r>
      <w:r>
        <w:rPr>
          <w:color w:val="2F2F2F"/>
          <w:spacing w:val="-14"/>
          <w:w w:val="105"/>
        </w:rPr>
        <w:t xml:space="preserve"> </w:t>
      </w:r>
      <w:r>
        <w:rPr>
          <w:color w:val="0F0F0F"/>
          <w:w w:val="105"/>
        </w:rPr>
        <w:t>Train</w:t>
      </w:r>
      <w:r>
        <w:rPr>
          <w:color w:val="0F0F0F"/>
          <w:spacing w:val="1"/>
          <w:w w:val="105"/>
        </w:rPr>
        <w:t xml:space="preserve"> </w:t>
      </w:r>
      <w:r>
        <w:rPr>
          <w:color w:val="0F0F0F"/>
          <w:w w:val="105"/>
        </w:rPr>
        <w:t>time.</w:t>
      </w:r>
      <w:r>
        <w:rPr>
          <w:color w:val="0F0F0F"/>
          <w:w w:val="105"/>
        </w:rPr>
        <w:tab/>
      </w:r>
      <w:r>
        <w:rPr>
          <w:color w:val="0F0F0F"/>
          <w:w w:val="105"/>
        </w:rPr>
        <w:t>B. An</w:t>
      </w:r>
      <w:r>
        <w:rPr>
          <w:color w:val="0F0F0F"/>
          <w:spacing w:val="-23"/>
          <w:w w:val="105"/>
        </w:rPr>
        <w:t xml:space="preserve"> </w:t>
      </w:r>
      <w:r>
        <w:rPr>
          <w:color w:val="0F0F0F"/>
          <w:w w:val="105"/>
        </w:rPr>
        <w:t>accident.</w:t>
      </w:r>
    </w:p>
    <w:p>
      <w:pPr>
        <w:pStyle w:val="10"/>
        <w:keepNext w:val="0"/>
        <w:keepLines w:val="0"/>
        <w:pageBreakBefore w:val="0"/>
        <w:widowControl w:val="0"/>
        <w:numPr>
          <w:ilvl w:val="0"/>
          <w:numId w:val="2"/>
        </w:numPr>
        <w:tabs>
          <w:tab w:val="left" w:pos="549"/>
        </w:tabs>
        <w:kinsoku/>
        <w:wordWrap/>
        <w:overflowPunct/>
        <w:topLinePunct w:val="0"/>
        <w:autoSpaceDE w:val="0"/>
        <w:autoSpaceDN w:val="0"/>
        <w:bidi w:val="0"/>
        <w:adjustRightInd/>
        <w:snapToGrid/>
        <w:spacing w:before="92" w:after="0" w:line="240" w:lineRule="auto"/>
        <w:ind w:left="300" w:leftChars="44" w:right="0" w:hanging="203" w:firstLineChars="0"/>
        <w:jc w:val="left"/>
        <w:textAlignment w:val="auto"/>
        <w:rPr>
          <w:color w:val="0F0F0F"/>
          <w:sz w:val="20"/>
        </w:rPr>
      </w:pPr>
      <w:r>
        <w:rPr>
          <w:color w:val="0F0F0F"/>
          <w:w w:val="105"/>
          <w:sz w:val="20"/>
        </w:rPr>
        <w:t>Why is the man</w:t>
      </w:r>
      <w:r>
        <w:rPr>
          <w:color w:val="0F0F0F"/>
          <w:spacing w:val="-7"/>
          <w:w w:val="105"/>
          <w:sz w:val="20"/>
        </w:rPr>
        <w:t xml:space="preserve"> </w:t>
      </w:r>
      <w:r>
        <w:rPr>
          <w:color w:val="0F0F0F"/>
          <w:w w:val="105"/>
          <w:sz w:val="20"/>
        </w:rPr>
        <w:t>worried?</w:t>
      </w:r>
    </w:p>
    <w:p>
      <w:pPr>
        <w:pStyle w:val="10"/>
        <w:keepNext w:val="0"/>
        <w:keepLines w:val="0"/>
        <w:pageBreakBefore w:val="0"/>
        <w:widowControl w:val="0"/>
        <w:numPr>
          <w:ilvl w:val="1"/>
          <w:numId w:val="2"/>
        </w:numPr>
        <w:tabs>
          <w:tab w:val="left" w:pos="1020"/>
        </w:tabs>
        <w:kinsoku/>
        <w:wordWrap/>
        <w:overflowPunct/>
        <w:topLinePunct w:val="0"/>
        <w:autoSpaceDE w:val="0"/>
        <w:autoSpaceDN w:val="0"/>
        <w:bidi w:val="0"/>
        <w:adjustRightInd/>
        <w:snapToGrid/>
        <w:spacing w:before="92" w:after="0" w:line="240" w:lineRule="auto"/>
        <w:ind w:left="350" w:leftChars="44" w:right="0" w:hanging="253" w:firstLineChars="0"/>
        <w:jc w:val="left"/>
        <w:textAlignment w:val="auto"/>
        <w:rPr>
          <w:color w:val="0F0F0F"/>
          <w:sz w:val="20"/>
        </w:rPr>
      </w:pPr>
      <w:r>
        <w:rPr>
          <w:color w:val="0F0F0F"/>
          <w:w w:val="105"/>
          <w:sz w:val="20"/>
        </w:rPr>
        <w:t>He may be turned</w:t>
      </w:r>
      <w:r>
        <w:rPr>
          <w:color w:val="0F0F0F"/>
          <w:spacing w:val="-1"/>
          <w:w w:val="105"/>
          <w:sz w:val="20"/>
        </w:rPr>
        <w:t xml:space="preserve"> </w:t>
      </w:r>
      <w:r>
        <w:rPr>
          <w:color w:val="0F0F0F"/>
          <w:w w:val="105"/>
          <w:sz w:val="20"/>
        </w:rPr>
        <w:t>down.</w:t>
      </w:r>
    </w:p>
    <w:p>
      <w:pPr>
        <w:pStyle w:val="10"/>
        <w:keepNext w:val="0"/>
        <w:keepLines w:val="0"/>
        <w:pageBreakBefore w:val="0"/>
        <w:widowControl w:val="0"/>
        <w:numPr>
          <w:ilvl w:val="1"/>
          <w:numId w:val="2"/>
        </w:numPr>
        <w:tabs>
          <w:tab w:val="left" w:pos="1006"/>
        </w:tabs>
        <w:kinsoku/>
        <w:wordWrap/>
        <w:overflowPunct/>
        <w:topLinePunct w:val="0"/>
        <w:autoSpaceDE w:val="0"/>
        <w:autoSpaceDN w:val="0"/>
        <w:bidi w:val="0"/>
        <w:adjustRightInd/>
        <w:snapToGrid/>
        <w:spacing w:before="87" w:after="0" w:line="240" w:lineRule="auto"/>
        <w:ind w:left="338" w:leftChars="44" w:right="0" w:hanging="241" w:firstLineChars="0"/>
        <w:jc w:val="left"/>
        <w:textAlignment w:val="auto"/>
        <w:rPr>
          <w:color w:val="0F0F0F"/>
          <w:sz w:val="20"/>
        </w:rPr>
      </w:pPr>
      <w:r>
        <w:rPr>
          <w:color w:val="0F0F0F"/>
          <w:w w:val="105"/>
          <w:sz w:val="20"/>
        </w:rPr>
        <w:t>He fails to be among top</w:t>
      </w:r>
      <w:r>
        <w:rPr>
          <w:color w:val="0F0F0F"/>
          <w:spacing w:val="-2"/>
          <w:w w:val="105"/>
          <w:sz w:val="20"/>
        </w:rPr>
        <w:t xml:space="preserve"> </w:t>
      </w:r>
      <w:r>
        <w:rPr>
          <w:color w:val="0F0F0F"/>
          <w:w w:val="105"/>
          <w:sz w:val="20"/>
        </w:rPr>
        <w:t>five.</w:t>
      </w:r>
    </w:p>
    <w:p>
      <w:pPr>
        <w:pStyle w:val="10"/>
        <w:keepNext w:val="0"/>
        <w:keepLines w:val="0"/>
        <w:pageBreakBefore w:val="0"/>
        <w:widowControl w:val="0"/>
        <w:numPr>
          <w:ilvl w:val="1"/>
          <w:numId w:val="2"/>
        </w:numPr>
        <w:tabs>
          <w:tab w:val="left" w:pos="1006"/>
        </w:tabs>
        <w:kinsoku/>
        <w:wordWrap/>
        <w:overflowPunct/>
        <w:topLinePunct w:val="0"/>
        <w:autoSpaceDE w:val="0"/>
        <w:autoSpaceDN w:val="0"/>
        <w:bidi w:val="0"/>
        <w:adjustRightInd/>
        <w:snapToGrid/>
        <w:spacing w:before="92" w:after="0" w:line="240" w:lineRule="auto"/>
        <w:ind w:left="342" w:leftChars="44" w:right="0" w:hanging="245" w:firstLineChars="0"/>
        <w:jc w:val="left"/>
        <w:textAlignment w:val="auto"/>
        <w:rPr>
          <w:color w:val="0F0F0F"/>
          <w:sz w:val="20"/>
        </w:rPr>
      </w:pPr>
      <w:r>
        <w:rPr>
          <w:color w:val="0F0F0F"/>
          <w:w w:val="105"/>
          <w:sz w:val="20"/>
        </w:rPr>
        <w:t>He doesn't know how to</w:t>
      </w:r>
      <w:r>
        <w:rPr>
          <w:color w:val="0F0F0F"/>
          <w:spacing w:val="3"/>
          <w:w w:val="105"/>
          <w:sz w:val="20"/>
        </w:rPr>
        <w:t xml:space="preserve"> </w:t>
      </w:r>
      <w:r>
        <w:rPr>
          <w:color w:val="0F0F0F"/>
          <w:w w:val="105"/>
          <w:sz w:val="20"/>
        </w:rPr>
        <w:t>apply.</w:t>
      </w:r>
    </w:p>
    <w:p>
      <w:pPr>
        <w:pStyle w:val="10"/>
        <w:keepNext w:val="0"/>
        <w:keepLines w:val="0"/>
        <w:pageBreakBefore w:val="0"/>
        <w:widowControl w:val="0"/>
        <w:numPr>
          <w:ilvl w:val="0"/>
          <w:numId w:val="2"/>
        </w:numPr>
        <w:tabs>
          <w:tab w:val="left" w:pos="549"/>
        </w:tabs>
        <w:kinsoku/>
        <w:wordWrap/>
        <w:overflowPunct/>
        <w:topLinePunct w:val="0"/>
        <w:autoSpaceDE w:val="0"/>
        <w:autoSpaceDN w:val="0"/>
        <w:bidi w:val="0"/>
        <w:adjustRightInd/>
        <w:snapToGrid/>
        <w:spacing w:before="92" w:after="0" w:line="240" w:lineRule="auto"/>
        <w:ind w:left="304" w:leftChars="44" w:right="0" w:hanging="207" w:firstLineChars="0"/>
        <w:jc w:val="left"/>
        <w:textAlignment w:val="auto"/>
        <w:rPr>
          <w:color w:val="0F0F0F"/>
          <w:sz w:val="20"/>
        </w:rPr>
      </w:pPr>
      <w:r>
        <w:rPr>
          <w:color w:val="0F0F0F"/>
          <w:w w:val="105"/>
          <w:sz w:val="20"/>
        </w:rPr>
        <w:t xml:space="preserve">What's the </w:t>
      </w:r>
      <w:r>
        <w:rPr>
          <w:color w:val="1F1F1F"/>
          <w:w w:val="105"/>
          <w:sz w:val="20"/>
        </w:rPr>
        <w:t xml:space="preserve">relationship </w:t>
      </w:r>
      <w:r>
        <w:rPr>
          <w:color w:val="0F0F0F"/>
          <w:w w:val="105"/>
          <w:sz w:val="20"/>
        </w:rPr>
        <w:t>between the two</w:t>
      </w:r>
      <w:r>
        <w:rPr>
          <w:color w:val="0F0F0F"/>
          <w:spacing w:val="-2"/>
          <w:w w:val="105"/>
          <w:sz w:val="20"/>
        </w:rPr>
        <w:t xml:space="preserve"> </w:t>
      </w:r>
      <w:r>
        <w:rPr>
          <w:color w:val="0F0F0F"/>
          <w:w w:val="105"/>
          <w:sz w:val="20"/>
        </w:rPr>
        <w:t>speakers?</w:t>
      </w:r>
    </w:p>
    <w:p>
      <w:pPr>
        <w:pStyle w:val="4"/>
        <w:keepNext w:val="0"/>
        <w:keepLines w:val="0"/>
        <w:pageBreakBefore w:val="0"/>
        <w:widowControl w:val="0"/>
        <w:tabs>
          <w:tab w:val="left" w:pos="3279"/>
        </w:tabs>
        <w:kinsoku/>
        <w:wordWrap/>
        <w:overflowPunct/>
        <w:topLinePunct w:val="0"/>
        <w:autoSpaceDE w:val="0"/>
        <w:autoSpaceDN w:val="0"/>
        <w:bidi w:val="0"/>
        <w:adjustRightInd/>
        <w:snapToGrid/>
        <w:spacing w:before="92"/>
        <w:ind w:left="97" w:leftChars="44"/>
        <w:textAlignment w:val="auto"/>
      </w:pPr>
      <w:r>
        <w:rPr>
          <w:color w:val="0F0F0F"/>
          <w:w w:val="105"/>
        </w:rPr>
        <w:t>A.</w:t>
      </w:r>
      <w:r>
        <w:rPr>
          <w:color w:val="0F0F0F"/>
          <w:spacing w:val="-5"/>
          <w:w w:val="105"/>
        </w:rPr>
        <w:t xml:space="preserve"> </w:t>
      </w:r>
      <w:r>
        <w:rPr>
          <w:color w:val="0F0F0F"/>
          <w:w w:val="105"/>
        </w:rPr>
        <w:t>Relatives.</w:t>
      </w:r>
      <w:r>
        <w:rPr>
          <w:color w:val="0F0F0F"/>
          <w:w w:val="105"/>
        </w:rPr>
        <w:tab/>
      </w:r>
      <w:r>
        <w:rPr>
          <w:color w:val="0F0F0F"/>
          <w:w w:val="105"/>
        </w:rPr>
        <w:t>B.</w:t>
      </w:r>
      <w:r>
        <w:rPr>
          <w:color w:val="0F0F0F"/>
          <w:spacing w:val="-9"/>
          <w:w w:val="105"/>
        </w:rPr>
        <w:t xml:space="preserve"> </w:t>
      </w:r>
      <w:r>
        <w:rPr>
          <w:color w:val="0F0F0F"/>
          <w:w w:val="105"/>
        </w:rPr>
        <w:t>Friends.</w:t>
      </w:r>
    </w:p>
    <w:p>
      <w:pPr>
        <w:pStyle w:val="10"/>
        <w:keepNext w:val="0"/>
        <w:keepLines w:val="0"/>
        <w:pageBreakBefore w:val="0"/>
        <w:widowControl w:val="0"/>
        <w:numPr>
          <w:ilvl w:val="0"/>
          <w:numId w:val="2"/>
        </w:numPr>
        <w:tabs>
          <w:tab w:val="left" w:pos="545"/>
        </w:tabs>
        <w:kinsoku/>
        <w:wordWrap/>
        <w:overflowPunct/>
        <w:topLinePunct w:val="0"/>
        <w:autoSpaceDE w:val="0"/>
        <w:autoSpaceDN w:val="0"/>
        <w:bidi w:val="0"/>
        <w:adjustRightInd/>
        <w:snapToGrid/>
        <w:spacing w:before="92" w:after="0" w:line="240" w:lineRule="auto"/>
        <w:ind w:left="305" w:leftChars="44" w:right="0" w:hanging="208" w:firstLineChars="0"/>
        <w:jc w:val="left"/>
        <w:textAlignment w:val="auto"/>
        <w:rPr>
          <w:color w:val="0F0F0F"/>
          <w:sz w:val="20"/>
        </w:rPr>
      </w:pPr>
      <w:r>
        <w:rPr>
          <w:color w:val="0F0F0F"/>
          <w:w w:val="105"/>
          <w:sz w:val="20"/>
        </w:rPr>
        <w:t>Where is the Blue Ocean</w:t>
      </w:r>
      <w:r>
        <w:rPr>
          <w:color w:val="0F0F0F"/>
          <w:spacing w:val="-31"/>
          <w:w w:val="105"/>
          <w:sz w:val="20"/>
        </w:rPr>
        <w:t xml:space="preserve"> </w:t>
      </w:r>
      <w:r>
        <w:rPr>
          <w:color w:val="0F0F0F"/>
          <w:w w:val="105"/>
          <w:sz w:val="20"/>
        </w:rPr>
        <w:t>Restaurant?</w:t>
      </w:r>
    </w:p>
    <w:p>
      <w:pPr>
        <w:pStyle w:val="10"/>
        <w:keepNext w:val="0"/>
        <w:keepLines w:val="0"/>
        <w:pageBreakBefore w:val="0"/>
        <w:widowControl w:val="0"/>
        <w:numPr>
          <w:ilvl w:val="1"/>
          <w:numId w:val="2"/>
        </w:numPr>
        <w:tabs>
          <w:tab w:val="left" w:pos="1015"/>
        </w:tabs>
        <w:kinsoku/>
        <w:wordWrap/>
        <w:overflowPunct/>
        <w:topLinePunct w:val="0"/>
        <w:autoSpaceDE w:val="0"/>
        <w:autoSpaceDN w:val="0"/>
        <w:bidi w:val="0"/>
        <w:adjustRightInd/>
        <w:snapToGrid/>
        <w:spacing w:before="92" w:after="0" w:line="240" w:lineRule="auto"/>
        <w:ind w:left="350" w:leftChars="44" w:right="0" w:hanging="253" w:firstLineChars="0"/>
        <w:jc w:val="left"/>
        <w:textAlignment w:val="auto"/>
        <w:rPr>
          <w:color w:val="0F0F0F"/>
          <w:sz w:val="20"/>
        </w:rPr>
      </w:pPr>
      <w:r>
        <w:rPr>
          <w:color w:val="0F0F0F"/>
          <w:w w:val="105"/>
          <w:sz w:val="20"/>
        </w:rPr>
        <w:t>Besides the Blue Sky</w:t>
      </w:r>
      <w:r>
        <w:rPr>
          <w:color w:val="0F0F0F"/>
          <w:spacing w:val="1"/>
          <w:w w:val="105"/>
          <w:sz w:val="20"/>
        </w:rPr>
        <w:t xml:space="preserve"> </w:t>
      </w:r>
      <w:r>
        <w:rPr>
          <w:color w:val="0F0F0F"/>
          <w:w w:val="105"/>
          <w:sz w:val="20"/>
        </w:rPr>
        <w:t>Restaurant.</w:t>
      </w:r>
    </w:p>
    <w:p>
      <w:pPr>
        <w:pStyle w:val="10"/>
        <w:keepNext w:val="0"/>
        <w:keepLines w:val="0"/>
        <w:pageBreakBefore w:val="0"/>
        <w:widowControl w:val="0"/>
        <w:numPr>
          <w:ilvl w:val="1"/>
          <w:numId w:val="2"/>
        </w:numPr>
        <w:tabs>
          <w:tab w:val="left" w:pos="1002"/>
        </w:tabs>
        <w:kinsoku/>
        <w:wordWrap/>
        <w:overflowPunct/>
        <w:topLinePunct w:val="0"/>
        <w:autoSpaceDE w:val="0"/>
        <w:autoSpaceDN w:val="0"/>
        <w:bidi w:val="0"/>
        <w:adjustRightInd/>
        <w:snapToGrid/>
        <w:spacing w:before="87" w:after="0" w:line="240" w:lineRule="auto"/>
        <w:ind w:left="343" w:leftChars="44" w:right="0" w:hanging="246" w:firstLineChars="0"/>
        <w:jc w:val="left"/>
        <w:textAlignment w:val="auto"/>
        <w:rPr>
          <w:color w:val="0F0F0F"/>
          <w:sz w:val="20"/>
        </w:rPr>
      </w:pPr>
      <w:r>
        <w:rPr>
          <w:color w:val="0F0F0F"/>
          <w:w w:val="105"/>
          <w:sz w:val="20"/>
        </w:rPr>
        <w:t>Opposite the Blue Sky</w:t>
      </w:r>
      <w:r>
        <w:rPr>
          <w:color w:val="0F0F0F"/>
          <w:spacing w:val="-35"/>
          <w:w w:val="105"/>
          <w:sz w:val="20"/>
        </w:rPr>
        <w:t xml:space="preserve"> </w:t>
      </w:r>
      <w:r>
        <w:rPr>
          <w:color w:val="0F0F0F"/>
          <w:w w:val="105"/>
          <w:sz w:val="20"/>
        </w:rPr>
        <w:t>Restaurant.</w:t>
      </w:r>
    </w:p>
    <w:p>
      <w:pPr>
        <w:pStyle w:val="10"/>
        <w:keepNext w:val="0"/>
        <w:keepLines w:val="0"/>
        <w:pageBreakBefore w:val="0"/>
        <w:widowControl w:val="0"/>
        <w:numPr>
          <w:ilvl w:val="1"/>
          <w:numId w:val="2"/>
        </w:numPr>
        <w:tabs>
          <w:tab w:val="left" w:pos="1002"/>
        </w:tabs>
        <w:kinsoku/>
        <w:wordWrap/>
        <w:overflowPunct/>
        <w:topLinePunct w:val="0"/>
        <w:autoSpaceDE w:val="0"/>
        <w:autoSpaceDN w:val="0"/>
        <w:bidi w:val="0"/>
        <w:adjustRightInd/>
        <w:snapToGrid/>
        <w:spacing w:before="92" w:after="0" w:line="240" w:lineRule="auto"/>
        <w:ind w:left="343" w:leftChars="44" w:right="0" w:hanging="246" w:firstLineChars="0"/>
        <w:jc w:val="left"/>
        <w:textAlignment w:val="auto"/>
        <w:rPr>
          <w:color w:val="0F0F0F"/>
          <w:sz w:val="20"/>
        </w:rPr>
      </w:pPr>
      <w:r>
        <w:rPr>
          <w:color w:val="0F0F0F"/>
          <w:w w:val="105"/>
          <w:sz w:val="20"/>
        </w:rPr>
        <w:t>Opposite the Blue Bay</w:t>
      </w:r>
      <w:r>
        <w:rPr>
          <w:color w:val="0F0F0F"/>
          <w:spacing w:val="-31"/>
          <w:w w:val="105"/>
          <w:sz w:val="20"/>
        </w:rPr>
        <w:t xml:space="preserve"> </w:t>
      </w:r>
      <w:r>
        <w:rPr>
          <w:color w:val="0F0F0F"/>
          <w:w w:val="105"/>
          <w:sz w:val="20"/>
        </w:rPr>
        <w:t>Restaurant.</w:t>
      </w:r>
    </w:p>
    <w:p>
      <w:pPr>
        <w:pStyle w:val="10"/>
        <w:keepNext w:val="0"/>
        <w:keepLines w:val="0"/>
        <w:pageBreakBefore w:val="0"/>
        <w:widowControl w:val="0"/>
        <w:numPr>
          <w:ilvl w:val="0"/>
          <w:numId w:val="2"/>
        </w:numPr>
        <w:tabs>
          <w:tab w:val="left" w:pos="545"/>
        </w:tabs>
        <w:kinsoku/>
        <w:wordWrap/>
        <w:overflowPunct/>
        <w:topLinePunct w:val="0"/>
        <w:autoSpaceDE w:val="0"/>
        <w:autoSpaceDN w:val="0"/>
        <w:bidi w:val="0"/>
        <w:adjustRightInd/>
        <w:snapToGrid/>
        <w:spacing w:before="92" w:after="0" w:line="240" w:lineRule="auto"/>
        <w:ind w:left="306" w:leftChars="44" w:right="0" w:hanging="209" w:firstLineChars="0"/>
        <w:jc w:val="left"/>
        <w:textAlignment w:val="auto"/>
        <w:rPr>
          <w:color w:val="0F0F0F"/>
          <w:sz w:val="20"/>
        </w:rPr>
      </w:pPr>
      <w:r>
        <w:rPr>
          <w:color w:val="0F0F0F"/>
          <w:w w:val="105"/>
          <w:sz w:val="20"/>
        </w:rPr>
        <w:t>What does the man</w:t>
      </w:r>
      <w:r>
        <w:rPr>
          <w:color w:val="0F0F0F"/>
          <w:spacing w:val="1"/>
          <w:w w:val="105"/>
          <w:sz w:val="20"/>
        </w:rPr>
        <w:t xml:space="preserve"> </w:t>
      </w:r>
      <w:r>
        <w:rPr>
          <w:color w:val="0F0F0F"/>
          <w:w w:val="105"/>
          <w:sz w:val="20"/>
        </w:rPr>
        <w:t>dislike?</w:t>
      </w:r>
    </w:p>
    <w:p>
      <w:pPr>
        <w:pStyle w:val="4"/>
        <w:keepNext w:val="0"/>
        <w:keepLines w:val="0"/>
        <w:pageBreakBefore w:val="0"/>
        <w:widowControl w:val="0"/>
        <w:kinsoku/>
        <w:wordWrap/>
        <w:overflowPunct/>
        <w:topLinePunct w:val="0"/>
        <w:autoSpaceDE w:val="0"/>
        <w:autoSpaceDN w:val="0"/>
        <w:bidi w:val="0"/>
        <w:adjustRightInd/>
        <w:snapToGrid/>
        <w:spacing w:before="10"/>
        <w:ind w:left="97" w:leftChars="44"/>
        <w:textAlignment w:val="auto"/>
        <w:rPr>
          <w:sz w:val="30"/>
        </w:rPr>
      </w:pPr>
      <w:r>
        <w:br w:type="column"/>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r>
        <w:rPr>
          <w:color w:val="0F0F0F"/>
          <w:w w:val="105"/>
        </w:rPr>
        <w:t>C</w:t>
      </w:r>
      <w:r>
        <w:rPr>
          <w:color w:val="2F2F2F"/>
          <w:w w:val="105"/>
        </w:rPr>
        <w:t xml:space="preserve">. </w:t>
      </w:r>
      <w:r>
        <w:rPr>
          <w:color w:val="0F0F0F"/>
          <w:w w:val="105"/>
        </w:rPr>
        <w:t xml:space="preserve">The </w:t>
      </w:r>
      <w:r>
        <w:rPr>
          <w:color w:val="1F1F1F"/>
          <w:w w:val="105"/>
        </w:rPr>
        <w:t>weather.</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spacing w:before="179"/>
        <w:ind w:left="97" w:leftChars="44"/>
        <w:textAlignment w:val="auto"/>
      </w:pPr>
      <w:r>
        <w:rPr>
          <w:color w:val="0F0F0F"/>
          <w:w w:val="105"/>
        </w:rPr>
        <w:t>C. Classmates.</w:t>
      </w:r>
    </w:p>
    <w:p>
      <w:pPr>
        <w:keepNext w:val="0"/>
        <w:keepLines w:val="0"/>
        <w:pageBreakBefore w:val="0"/>
        <w:widowControl w:val="0"/>
        <w:kinsoku/>
        <w:wordWrap/>
        <w:overflowPunct/>
        <w:topLinePunct w:val="0"/>
        <w:autoSpaceDE w:val="0"/>
        <w:autoSpaceDN w:val="0"/>
        <w:bidi w:val="0"/>
        <w:adjustRightInd/>
        <w:snapToGrid/>
        <w:spacing w:after="0"/>
        <w:ind w:left="97" w:leftChars="44"/>
        <w:textAlignment w:val="auto"/>
        <w:sectPr>
          <w:type w:val="continuous"/>
          <w:pgSz w:w="11160" w:h="16150"/>
          <w:pgMar w:top="1020" w:right="200" w:bottom="280" w:left="540" w:header="720" w:footer="720" w:gutter="0"/>
          <w:cols w:equalWidth="0" w:num="2">
            <w:col w:w="4830" w:space="644"/>
            <w:col w:w="4946"/>
          </w:cols>
        </w:sectPr>
      </w:pPr>
    </w:p>
    <w:p>
      <w:pPr>
        <w:pStyle w:val="4"/>
        <w:keepNext w:val="0"/>
        <w:keepLines w:val="0"/>
        <w:pageBreakBefore w:val="0"/>
        <w:widowControl w:val="0"/>
        <w:tabs>
          <w:tab w:val="left" w:pos="3274"/>
          <w:tab w:val="left" w:pos="5800"/>
        </w:tabs>
        <w:kinsoku/>
        <w:wordWrap/>
        <w:overflowPunct/>
        <w:topLinePunct w:val="0"/>
        <w:autoSpaceDE w:val="0"/>
        <w:autoSpaceDN w:val="0"/>
        <w:bidi w:val="0"/>
        <w:adjustRightInd/>
        <w:snapToGrid/>
        <w:spacing w:before="92"/>
        <w:ind w:left="97" w:leftChars="44"/>
        <w:textAlignment w:val="auto"/>
      </w:pPr>
      <w:r>
        <w:rPr>
          <w:color w:val="0F0F0F"/>
          <w:w w:val="105"/>
        </w:rPr>
        <w:t>A.</w:t>
      </w:r>
      <w:r>
        <w:rPr>
          <w:color w:val="0F0F0F"/>
          <w:spacing w:val="-7"/>
          <w:w w:val="105"/>
        </w:rPr>
        <w:t xml:space="preserve"> </w:t>
      </w:r>
      <w:r>
        <w:rPr>
          <w:color w:val="0F0F0F"/>
          <w:w w:val="105"/>
        </w:rPr>
        <w:t>Old bookcases.</w:t>
      </w:r>
      <w:r>
        <w:rPr>
          <w:color w:val="0F0F0F"/>
          <w:w w:val="105"/>
        </w:rPr>
        <w:tab/>
      </w:r>
      <w:r>
        <w:rPr>
          <w:color w:val="0F0F0F"/>
          <w:w w:val="105"/>
        </w:rPr>
        <w:t>B. Newly</w:t>
      </w:r>
      <w:r>
        <w:rPr>
          <w:color w:val="0F0F0F"/>
          <w:spacing w:val="-1"/>
          <w:w w:val="105"/>
        </w:rPr>
        <w:t xml:space="preserve"> </w:t>
      </w:r>
      <w:r>
        <w:rPr>
          <w:color w:val="0F0F0F"/>
          <w:w w:val="105"/>
        </w:rPr>
        <w:t>painted</w:t>
      </w:r>
      <w:r>
        <w:rPr>
          <w:color w:val="0F0F0F"/>
          <w:spacing w:val="-3"/>
          <w:w w:val="105"/>
        </w:rPr>
        <w:t xml:space="preserve"> </w:t>
      </w:r>
      <w:r>
        <w:rPr>
          <w:color w:val="0F0F0F"/>
          <w:w w:val="105"/>
        </w:rPr>
        <w:t>wall.</w:t>
      </w:r>
      <w:r>
        <w:rPr>
          <w:color w:val="0F0F0F"/>
          <w:w w:val="105"/>
        </w:rPr>
        <w:tab/>
      </w:r>
      <w:r>
        <w:rPr>
          <w:color w:val="0F0F0F"/>
          <w:w w:val="105"/>
        </w:rPr>
        <w:t>C</w:t>
      </w:r>
      <w:r>
        <w:rPr>
          <w:color w:val="2F2F2F"/>
          <w:w w:val="105"/>
        </w:rPr>
        <w:t xml:space="preserve">. </w:t>
      </w:r>
      <w:r>
        <w:rPr>
          <w:color w:val="0F0F0F"/>
          <w:w w:val="105"/>
        </w:rPr>
        <w:t>Old</w:t>
      </w:r>
      <w:r>
        <w:rPr>
          <w:color w:val="0F0F0F"/>
          <w:spacing w:val="-1"/>
          <w:w w:val="105"/>
        </w:rPr>
        <w:t xml:space="preserve"> </w:t>
      </w:r>
      <w:r>
        <w:rPr>
          <w:color w:val="0F0F0F"/>
          <w:w w:val="105"/>
        </w:rPr>
        <w:t>paintings.</w:t>
      </w:r>
    </w:p>
    <w:p>
      <w:pPr>
        <w:pStyle w:val="4"/>
        <w:keepNext w:val="0"/>
        <w:keepLines w:val="0"/>
        <w:pageBreakBefore w:val="0"/>
        <w:widowControl w:val="0"/>
        <w:kinsoku/>
        <w:wordWrap/>
        <w:overflowPunct/>
        <w:topLinePunct w:val="0"/>
        <w:autoSpaceDE w:val="0"/>
        <w:autoSpaceDN w:val="0"/>
        <w:bidi w:val="0"/>
        <w:adjustRightInd/>
        <w:snapToGrid/>
        <w:spacing w:before="79"/>
        <w:ind w:left="97" w:leftChars="44"/>
        <w:textAlignment w:val="auto"/>
        <w:rPr>
          <w:rFonts w:hint="eastAsia" w:ascii="宋体" w:eastAsia="宋体"/>
        </w:rPr>
      </w:pPr>
      <w:r>
        <w:rPr>
          <w:rFonts w:hint="eastAsia" w:ascii="宋体" w:eastAsia="宋体"/>
          <w:color w:val="2F2F2F"/>
          <w:w w:val="105"/>
        </w:rPr>
        <w:t>第二节（</w:t>
      </w:r>
      <w:r>
        <w:rPr>
          <w:rFonts w:hint="eastAsia" w:ascii="宋体" w:eastAsia="宋体"/>
          <w:color w:val="2F2F2F"/>
          <w:spacing w:val="-17"/>
          <w:w w:val="105"/>
        </w:rPr>
        <w:t xml:space="preserve">共 </w:t>
      </w:r>
      <w:r>
        <w:rPr>
          <w:color w:val="0F0F0F"/>
          <w:w w:val="105"/>
        </w:rPr>
        <w:t>15</w:t>
      </w:r>
      <w:r>
        <w:rPr>
          <w:color w:val="0F0F0F"/>
          <w:spacing w:val="52"/>
          <w:w w:val="105"/>
        </w:rPr>
        <w:t xml:space="preserve"> </w:t>
      </w:r>
      <w:r>
        <w:rPr>
          <w:rFonts w:hint="eastAsia" w:ascii="宋体" w:eastAsia="宋体"/>
          <w:color w:val="0F0F0F"/>
          <w:w w:val="105"/>
        </w:rPr>
        <w:t>小题</w:t>
      </w:r>
      <w:r>
        <w:rPr>
          <w:rFonts w:hint="eastAsia" w:ascii="宋体" w:eastAsia="宋体"/>
          <w:color w:val="0F0F0F"/>
          <w:spacing w:val="27"/>
          <w:w w:val="75"/>
        </w:rPr>
        <w:t xml:space="preserve">； </w:t>
      </w:r>
      <w:r>
        <w:rPr>
          <w:rFonts w:hint="eastAsia" w:ascii="宋体" w:eastAsia="宋体"/>
          <w:color w:val="2F2F2F"/>
          <w:spacing w:val="-5"/>
          <w:w w:val="105"/>
        </w:rPr>
        <w:t>每</w:t>
      </w:r>
      <w:r>
        <w:rPr>
          <w:rFonts w:hint="eastAsia" w:ascii="宋体" w:eastAsia="宋体"/>
          <w:color w:val="0F0F0F"/>
          <w:spacing w:val="-5"/>
          <w:w w:val="105"/>
        </w:rPr>
        <w:t>小</w:t>
      </w:r>
      <w:r>
        <w:rPr>
          <w:rFonts w:hint="eastAsia" w:ascii="宋体" w:eastAsia="宋体"/>
          <w:color w:val="2F2F2F"/>
          <w:w w:val="105"/>
        </w:rPr>
        <w:t xml:space="preserve">题 </w:t>
      </w:r>
      <w:r>
        <w:rPr>
          <w:color w:val="0F0F0F"/>
          <w:w w:val="105"/>
        </w:rPr>
        <w:t>1.5</w:t>
      </w:r>
      <w:r>
        <w:rPr>
          <w:color w:val="0F0F0F"/>
          <w:spacing w:val="40"/>
          <w:w w:val="105"/>
        </w:rPr>
        <w:t xml:space="preserve"> </w:t>
      </w:r>
      <w:r>
        <w:rPr>
          <w:rFonts w:hint="eastAsia" w:ascii="宋体" w:eastAsia="宋体"/>
          <w:color w:val="0F0F0F"/>
          <w:spacing w:val="-8"/>
          <w:w w:val="105"/>
        </w:rPr>
        <w:t>分</w:t>
      </w:r>
      <w:r>
        <w:rPr>
          <w:rFonts w:hint="eastAsia" w:ascii="宋体" w:eastAsia="宋体"/>
          <w:color w:val="0F0F0F"/>
          <w:spacing w:val="-4"/>
          <w:w w:val="75"/>
        </w:rPr>
        <w:t xml:space="preserve">， </w:t>
      </w:r>
      <w:r>
        <w:rPr>
          <w:rFonts w:hint="eastAsia" w:ascii="宋体" w:eastAsia="宋体"/>
          <w:color w:val="0F0F0F"/>
          <w:spacing w:val="-2"/>
          <w:w w:val="105"/>
        </w:rPr>
        <w:t xml:space="preserve">满分 </w:t>
      </w:r>
      <w:r>
        <w:rPr>
          <w:color w:val="0F0F0F"/>
          <w:w w:val="105"/>
        </w:rPr>
        <w:t>22.5</w:t>
      </w:r>
      <w:r>
        <w:rPr>
          <w:color w:val="0F0F0F"/>
          <w:spacing w:val="41"/>
          <w:w w:val="105"/>
        </w:rPr>
        <w:t xml:space="preserve"> </w:t>
      </w:r>
      <w:r>
        <w:rPr>
          <w:rFonts w:hint="eastAsia" w:ascii="宋体" w:eastAsia="宋体"/>
          <w:color w:val="0F0F0F"/>
          <w:w w:val="105"/>
        </w:rPr>
        <w:t>分）</w:t>
      </w:r>
    </w:p>
    <w:p>
      <w:pPr>
        <w:pStyle w:val="4"/>
        <w:keepNext w:val="0"/>
        <w:keepLines w:val="0"/>
        <w:pageBreakBefore w:val="0"/>
        <w:widowControl w:val="0"/>
        <w:kinsoku/>
        <w:wordWrap/>
        <w:overflowPunct/>
        <w:topLinePunct w:val="0"/>
        <w:autoSpaceDE w:val="0"/>
        <w:autoSpaceDN w:val="0"/>
        <w:bidi w:val="0"/>
        <w:adjustRightInd/>
        <w:snapToGrid/>
        <w:spacing w:before="66" w:line="300" w:lineRule="auto"/>
        <w:ind w:left="97" w:leftChars="44" w:right="1004" w:firstLine="421"/>
        <w:jc w:val="both"/>
        <w:textAlignment w:val="auto"/>
        <w:rPr>
          <w:rFonts w:hint="eastAsia" w:ascii="宋体" w:eastAsia="宋体"/>
        </w:rPr>
      </w:pPr>
      <w:r>
        <w:rPr>
          <w:rFonts w:hint="eastAsia" w:ascii="宋体" w:eastAsia="宋体"/>
          <w:color w:val="1F1F1F"/>
          <w:spacing w:val="-4"/>
          <w:w w:val="105"/>
        </w:rPr>
        <w:t xml:space="preserve">听下面 </w:t>
      </w:r>
      <w:r>
        <w:rPr>
          <w:color w:val="1F1F1F"/>
          <w:w w:val="105"/>
        </w:rPr>
        <w:t>5</w:t>
      </w:r>
      <w:r>
        <w:rPr>
          <w:color w:val="1F1F1F"/>
          <w:spacing w:val="49"/>
          <w:w w:val="105"/>
        </w:rPr>
        <w:t xml:space="preserve"> </w:t>
      </w:r>
      <w:r>
        <w:rPr>
          <w:rFonts w:hint="eastAsia" w:ascii="宋体" w:eastAsia="宋体"/>
          <w:color w:val="1F1F1F"/>
          <w:spacing w:val="-2"/>
          <w:w w:val="105"/>
        </w:rPr>
        <w:t>段对话或独白。每段对话或独白后有几个小题</w:t>
      </w:r>
      <w:r>
        <w:rPr>
          <w:rFonts w:hint="eastAsia" w:ascii="宋体" w:eastAsia="宋体"/>
          <w:color w:val="1F1F1F"/>
          <w:spacing w:val="-27"/>
          <w:w w:val="90"/>
        </w:rPr>
        <w:t xml:space="preserve">， </w:t>
      </w:r>
      <w:r>
        <w:rPr>
          <w:rFonts w:hint="eastAsia" w:ascii="宋体" w:eastAsia="宋体"/>
          <w:color w:val="1F1F1F"/>
          <w:spacing w:val="3"/>
          <w:w w:val="105"/>
        </w:rPr>
        <w:t xml:space="preserve">从题中所给的 </w:t>
      </w:r>
      <w:r>
        <w:rPr>
          <w:color w:val="1F1F1F"/>
          <w:spacing w:val="-6"/>
          <w:w w:val="105"/>
        </w:rPr>
        <w:t>A</w:t>
      </w:r>
      <w:r>
        <w:rPr>
          <w:rFonts w:hint="eastAsia" w:ascii="宋体" w:eastAsia="宋体"/>
          <w:color w:val="1F1F1F"/>
          <w:spacing w:val="-20"/>
          <w:w w:val="105"/>
        </w:rPr>
        <w:t>、</w:t>
      </w:r>
      <w:r>
        <w:rPr>
          <w:color w:val="1F1F1F"/>
          <w:spacing w:val="-7"/>
          <w:w w:val="105"/>
        </w:rPr>
        <w:t>B</w:t>
      </w:r>
      <w:r>
        <w:rPr>
          <w:rFonts w:hint="eastAsia" w:ascii="宋体" w:eastAsia="宋体"/>
          <w:color w:val="1F1F1F"/>
          <w:spacing w:val="-24"/>
          <w:w w:val="105"/>
        </w:rPr>
        <w:t>、</w:t>
      </w:r>
      <w:r>
        <w:rPr>
          <w:color w:val="1F1F1F"/>
          <w:w w:val="105"/>
        </w:rPr>
        <w:t>C</w:t>
      </w:r>
      <w:r>
        <w:rPr>
          <w:color w:val="1F1F1F"/>
          <w:spacing w:val="49"/>
          <w:w w:val="105"/>
        </w:rPr>
        <w:t xml:space="preserve"> </w:t>
      </w:r>
      <w:r>
        <w:rPr>
          <w:rFonts w:hint="eastAsia" w:ascii="宋体" w:eastAsia="宋体"/>
          <w:color w:val="1F1F1F"/>
          <w:spacing w:val="-3"/>
          <w:w w:val="105"/>
        </w:rPr>
        <w:t>三个选项中</w:t>
      </w:r>
      <w:r>
        <w:rPr>
          <w:rFonts w:hint="eastAsia" w:ascii="宋体" w:eastAsia="宋体"/>
          <w:color w:val="1F1F1F"/>
          <w:spacing w:val="1"/>
          <w:w w:val="105"/>
        </w:rPr>
        <w:t>选出最佳选项。听每段对话或独白前</w:t>
      </w:r>
      <w:r>
        <w:rPr>
          <w:rFonts w:hint="eastAsia" w:ascii="宋体" w:eastAsia="宋体"/>
          <w:color w:val="1F1F1F"/>
          <w:spacing w:val="-21"/>
          <w:w w:val="90"/>
        </w:rPr>
        <w:t xml:space="preserve">， </w:t>
      </w:r>
      <w:r>
        <w:rPr>
          <w:rFonts w:hint="eastAsia" w:ascii="宋体" w:eastAsia="宋体"/>
          <w:color w:val="1F1F1F"/>
          <w:spacing w:val="1"/>
          <w:w w:val="105"/>
        </w:rPr>
        <w:t>你将有时间阅读各个小题</w:t>
      </w:r>
      <w:r>
        <w:rPr>
          <w:rFonts w:hint="eastAsia" w:ascii="宋体" w:eastAsia="宋体"/>
          <w:color w:val="1F1F1F"/>
          <w:spacing w:val="-25"/>
          <w:w w:val="90"/>
        </w:rPr>
        <w:t xml:space="preserve">， </w:t>
      </w:r>
      <w:r>
        <w:rPr>
          <w:rFonts w:hint="eastAsia" w:ascii="宋体" w:eastAsia="宋体"/>
          <w:color w:val="1F1F1F"/>
          <w:spacing w:val="-20"/>
          <w:w w:val="105"/>
        </w:rPr>
        <w:t xml:space="preserve">每小题 </w:t>
      </w:r>
      <w:r>
        <w:rPr>
          <w:color w:val="1F1F1F"/>
          <w:w w:val="105"/>
        </w:rPr>
        <w:t>5</w:t>
      </w:r>
      <w:r>
        <w:rPr>
          <w:color w:val="1F1F1F"/>
          <w:spacing w:val="6"/>
          <w:w w:val="105"/>
        </w:rPr>
        <w:t xml:space="preserve"> </w:t>
      </w:r>
      <w:r>
        <w:rPr>
          <w:rFonts w:hint="eastAsia" w:ascii="宋体" w:eastAsia="宋体"/>
          <w:color w:val="1F1F1F"/>
          <w:spacing w:val="-5"/>
          <w:w w:val="105"/>
        </w:rPr>
        <w:t>秒钟。听完后</w:t>
      </w:r>
      <w:r>
        <w:rPr>
          <w:rFonts w:hint="eastAsia" w:ascii="宋体" w:eastAsia="宋体"/>
          <w:color w:val="1F1F1F"/>
          <w:spacing w:val="-26"/>
          <w:w w:val="90"/>
        </w:rPr>
        <w:t xml:space="preserve">， </w:t>
      </w:r>
      <w:r>
        <w:rPr>
          <w:rFonts w:hint="eastAsia" w:ascii="宋体" w:eastAsia="宋体"/>
          <w:color w:val="1F1F1F"/>
          <w:w w:val="105"/>
        </w:rPr>
        <w:t>各小题</w:t>
      </w:r>
      <w:r>
        <w:rPr>
          <w:rFonts w:hint="eastAsia" w:ascii="宋体" w:eastAsia="宋体"/>
          <w:color w:val="1F1F1F"/>
          <w:spacing w:val="4"/>
          <w:w w:val="105"/>
        </w:rPr>
        <w:t xml:space="preserve">将给出 </w:t>
      </w:r>
      <w:r>
        <w:rPr>
          <w:color w:val="1F1F1F"/>
          <w:w w:val="105"/>
        </w:rPr>
        <w:t>5</w:t>
      </w:r>
      <w:r>
        <w:rPr>
          <w:color w:val="1F1F1F"/>
          <w:spacing w:val="48"/>
          <w:w w:val="105"/>
        </w:rPr>
        <w:t xml:space="preserve"> </w:t>
      </w:r>
      <w:r>
        <w:rPr>
          <w:rFonts w:hint="eastAsia" w:ascii="宋体" w:eastAsia="宋体"/>
          <w:color w:val="1F1F1F"/>
          <w:w w:val="105"/>
        </w:rPr>
        <w:t>秒钟的作答时间。每段对话或独白读两遍。</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rFonts w:hint="eastAsia" w:ascii="宋体" w:eastAsia="宋体"/>
        </w:rPr>
      </w:pPr>
      <w:r>
        <w:rPr>
          <w:rFonts w:hint="eastAsia" w:ascii="宋体" w:eastAsia="宋体"/>
          <w:color w:val="1F1F1F"/>
        </w:rPr>
        <w:t xml:space="preserve">听第 </w:t>
      </w:r>
      <w:r>
        <w:rPr>
          <w:color w:val="1F1F1F"/>
        </w:rPr>
        <w:t xml:space="preserve">6 </w:t>
      </w:r>
      <w:r>
        <w:rPr>
          <w:rFonts w:hint="eastAsia" w:ascii="宋体" w:eastAsia="宋体"/>
          <w:color w:val="1F1F1F"/>
        </w:rPr>
        <w:t xml:space="preserve">段材料，回 答第 </w:t>
      </w:r>
      <w:r>
        <w:rPr>
          <w:color w:val="1F1F1F"/>
        </w:rPr>
        <w:t>6</w:t>
      </w:r>
      <w:r>
        <w:rPr>
          <w:rFonts w:hint="eastAsia" w:ascii="宋体" w:eastAsia="宋体"/>
          <w:color w:val="1F1F1F"/>
        </w:rPr>
        <w:t>、</w:t>
      </w:r>
      <w:r>
        <w:rPr>
          <w:color w:val="1F1F1F"/>
        </w:rPr>
        <w:t xml:space="preserve">7 </w:t>
      </w:r>
      <w:r>
        <w:rPr>
          <w:rFonts w:hint="eastAsia" w:ascii="宋体" w:eastAsia="宋体"/>
          <w:color w:val="1F1F1F"/>
        </w:rPr>
        <w:t>题。</w:t>
      </w:r>
    </w:p>
    <w:p>
      <w:pPr>
        <w:pStyle w:val="10"/>
        <w:keepNext w:val="0"/>
        <w:keepLines w:val="0"/>
        <w:pageBreakBefore w:val="0"/>
        <w:widowControl w:val="0"/>
        <w:numPr>
          <w:ilvl w:val="0"/>
          <w:numId w:val="2"/>
        </w:numPr>
        <w:tabs>
          <w:tab w:val="left" w:pos="535"/>
        </w:tabs>
        <w:kinsoku/>
        <w:wordWrap/>
        <w:overflowPunct/>
        <w:topLinePunct w:val="0"/>
        <w:autoSpaceDE w:val="0"/>
        <w:autoSpaceDN w:val="0"/>
        <w:bidi w:val="0"/>
        <w:adjustRightInd/>
        <w:snapToGrid/>
        <w:spacing w:before="79" w:after="0" w:line="240" w:lineRule="auto"/>
        <w:ind w:left="305" w:leftChars="44" w:right="0" w:hanging="208" w:firstLineChars="0"/>
        <w:jc w:val="left"/>
        <w:textAlignment w:val="auto"/>
        <w:rPr>
          <w:color w:val="0F0F0F"/>
          <w:sz w:val="20"/>
        </w:rPr>
      </w:pPr>
      <w:r>
        <w:rPr>
          <w:color w:val="0F0F0F"/>
          <w:w w:val="105"/>
          <w:sz w:val="20"/>
        </w:rPr>
        <w:t>What does the man think of the</w:t>
      </w:r>
      <w:r>
        <w:rPr>
          <w:color w:val="0F0F0F"/>
          <w:spacing w:val="-5"/>
          <w:w w:val="105"/>
          <w:sz w:val="20"/>
        </w:rPr>
        <w:t xml:space="preserve"> </w:t>
      </w:r>
      <w:r>
        <w:rPr>
          <w:color w:val="0F0F0F"/>
          <w:w w:val="105"/>
          <w:sz w:val="20"/>
        </w:rPr>
        <w:t>woman?</w:t>
      </w:r>
    </w:p>
    <w:p>
      <w:pPr>
        <w:pStyle w:val="10"/>
        <w:keepNext w:val="0"/>
        <w:keepLines w:val="0"/>
        <w:pageBreakBefore w:val="0"/>
        <w:widowControl w:val="0"/>
        <w:numPr>
          <w:ilvl w:val="1"/>
          <w:numId w:val="2"/>
        </w:numPr>
        <w:tabs>
          <w:tab w:val="left" w:pos="1006"/>
        </w:tabs>
        <w:kinsoku/>
        <w:wordWrap/>
        <w:overflowPunct/>
        <w:topLinePunct w:val="0"/>
        <w:autoSpaceDE w:val="0"/>
        <w:autoSpaceDN w:val="0"/>
        <w:bidi w:val="0"/>
        <w:adjustRightInd/>
        <w:snapToGrid/>
        <w:spacing w:before="92" w:after="0" w:line="240" w:lineRule="auto"/>
        <w:ind w:left="355" w:leftChars="44" w:right="0" w:hanging="258" w:firstLineChars="0"/>
        <w:jc w:val="left"/>
        <w:textAlignment w:val="auto"/>
        <w:rPr>
          <w:color w:val="0F0F0F"/>
          <w:sz w:val="20"/>
        </w:rPr>
      </w:pPr>
      <w:r>
        <w:rPr>
          <w:color w:val="0F0F0F"/>
          <w:w w:val="105"/>
          <w:sz w:val="20"/>
        </w:rPr>
        <w:t>She is always late for</w:t>
      </w:r>
      <w:r>
        <w:rPr>
          <w:color w:val="0F0F0F"/>
          <w:spacing w:val="-11"/>
          <w:w w:val="105"/>
          <w:sz w:val="20"/>
        </w:rPr>
        <w:t xml:space="preserve"> </w:t>
      </w:r>
      <w:r>
        <w:rPr>
          <w:color w:val="0F0F0F"/>
          <w:w w:val="105"/>
          <w:sz w:val="20"/>
        </w:rPr>
        <w:t>work.</w:t>
      </w:r>
    </w:p>
    <w:p>
      <w:pPr>
        <w:keepNext w:val="0"/>
        <w:keepLines w:val="0"/>
        <w:pageBreakBefore w:val="0"/>
        <w:widowControl w:val="0"/>
        <w:kinsoku/>
        <w:wordWrap/>
        <w:overflowPunct/>
        <w:topLinePunct w:val="0"/>
        <w:autoSpaceDE w:val="0"/>
        <w:autoSpaceDN w:val="0"/>
        <w:bidi w:val="0"/>
        <w:adjustRightInd/>
        <w:snapToGrid/>
        <w:spacing w:after="0"/>
        <w:ind w:left="97" w:leftChars="44"/>
        <w:jc w:val="both"/>
        <w:textAlignment w:val="auto"/>
        <w:rPr>
          <w:rFonts w:hint="eastAsia" w:ascii="宋体" w:hAnsi="宋体" w:eastAsia="宋体"/>
          <w:sz w:val="17"/>
        </w:rPr>
        <w:sectPr>
          <w:type w:val="continuous"/>
          <w:pgSz w:w="11160" w:h="16150"/>
          <w:pgMar w:top="1020" w:right="200" w:bottom="280" w:left="540" w:header="720" w:footer="720" w:gutter="0"/>
          <w:cols w:space="720" w:num="1"/>
        </w:sectPr>
      </w:pPr>
    </w:p>
    <w:p>
      <w:pPr>
        <w:pStyle w:val="10"/>
        <w:keepNext w:val="0"/>
        <w:keepLines w:val="0"/>
        <w:pageBreakBefore w:val="0"/>
        <w:widowControl w:val="0"/>
        <w:numPr>
          <w:ilvl w:val="1"/>
          <w:numId w:val="2"/>
        </w:numPr>
        <w:tabs>
          <w:tab w:val="left" w:pos="906"/>
        </w:tabs>
        <w:kinsoku/>
        <w:wordWrap/>
        <w:overflowPunct/>
        <w:topLinePunct w:val="0"/>
        <w:autoSpaceDE w:val="0"/>
        <w:autoSpaceDN w:val="0"/>
        <w:bidi w:val="0"/>
        <w:adjustRightInd/>
        <w:snapToGrid/>
        <w:spacing w:before="63" w:after="0" w:line="240" w:lineRule="auto"/>
        <w:ind w:left="343" w:leftChars="44" w:right="0" w:hanging="246" w:firstLineChars="0"/>
        <w:jc w:val="left"/>
        <w:textAlignment w:val="auto"/>
        <w:rPr>
          <w:color w:val="0F0F0F"/>
          <w:sz w:val="19"/>
        </w:rPr>
      </w:pPr>
      <w:r>
        <w:rPr>
          <w:color w:val="0F0F0F"/>
          <w:w w:val="110"/>
          <w:sz w:val="19"/>
        </w:rPr>
        <w:t>She is passive about her</w:t>
      </w:r>
      <w:r>
        <w:rPr>
          <w:color w:val="0F0F0F"/>
          <w:spacing w:val="8"/>
          <w:w w:val="110"/>
          <w:sz w:val="19"/>
        </w:rPr>
        <w:t xml:space="preserve"> </w:t>
      </w:r>
      <w:r>
        <w:rPr>
          <w:color w:val="0F0F0F"/>
          <w:w w:val="110"/>
          <w:sz w:val="19"/>
        </w:rPr>
        <w:t>work.</w:t>
      </w:r>
    </w:p>
    <w:p>
      <w:pPr>
        <w:pStyle w:val="10"/>
        <w:keepNext w:val="0"/>
        <w:keepLines w:val="0"/>
        <w:pageBreakBefore w:val="0"/>
        <w:widowControl w:val="0"/>
        <w:numPr>
          <w:ilvl w:val="1"/>
          <w:numId w:val="2"/>
        </w:numPr>
        <w:tabs>
          <w:tab w:val="left" w:pos="906"/>
        </w:tabs>
        <w:kinsoku/>
        <w:wordWrap/>
        <w:overflowPunct/>
        <w:topLinePunct w:val="0"/>
        <w:autoSpaceDE w:val="0"/>
        <w:autoSpaceDN w:val="0"/>
        <w:bidi w:val="0"/>
        <w:adjustRightInd/>
        <w:snapToGrid/>
        <w:spacing w:before="99" w:after="0" w:line="240" w:lineRule="auto"/>
        <w:ind w:left="342" w:leftChars="44" w:right="0" w:hanging="245" w:firstLineChars="0"/>
        <w:jc w:val="left"/>
        <w:textAlignment w:val="auto"/>
        <w:rPr>
          <w:color w:val="0F0F0F"/>
          <w:sz w:val="19"/>
        </w:rPr>
      </w:pPr>
      <w:r>
        <w:rPr>
          <w:color w:val="0F0F0F"/>
          <w:w w:val="110"/>
          <w:sz w:val="19"/>
        </w:rPr>
        <w:t>She likes daydreaming very</w:t>
      </w:r>
      <w:r>
        <w:rPr>
          <w:color w:val="0F0F0F"/>
          <w:spacing w:val="15"/>
          <w:w w:val="110"/>
          <w:sz w:val="19"/>
        </w:rPr>
        <w:t xml:space="preserve"> </w:t>
      </w:r>
      <w:r>
        <w:rPr>
          <w:color w:val="0F0F0F"/>
          <w:w w:val="110"/>
          <w:sz w:val="19"/>
        </w:rPr>
        <w:t>much.</w:t>
      </w:r>
    </w:p>
    <w:p>
      <w:pPr>
        <w:pStyle w:val="10"/>
        <w:keepNext w:val="0"/>
        <w:keepLines w:val="0"/>
        <w:pageBreakBefore w:val="0"/>
        <w:widowControl w:val="0"/>
        <w:numPr>
          <w:ilvl w:val="0"/>
          <w:numId w:val="2"/>
        </w:numPr>
        <w:tabs>
          <w:tab w:val="left" w:pos="444"/>
        </w:tabs>
        <w:kinsoku/>
        <w:wordWrap/>
        <w:overflowPunct/>
        <w:topLinePunct w:val="0"/>
        <w:autoSpaceDE w:val="0"/>
        <w:autoSpaceDN w:val="0"/>
        <w:bidi w:val="0"/>
        <w:adjustRightInd/>
        <w:snapToGrid/>
        <w:spacing w:before="94" w:after="0" w:line="240" w:lineRule="auto"/>
        <w:ind w:left="304" w:leftChars="44" w:right="0" w:hanging="207" w:firstLineChars="0"/>
        <w:jc w:val="left"/>
        <w:textAlignment w:val="auto"/>
        <w:rPr>
          <w:color w:val="0F0F0F"/>
          <w:sz w:val="19"/>
        </w:rPr>
      </w:pPr>
      <w:r>
        <w:rPr>
          <w:color w:val="0F0F0F"/>
          <w:w w:val="110"/>
          <w:sz w:val="19"/>
        </w:rPr>
        <w:t>What is the</w:t>
      </w:r>
      <w:r>
        <w:rPr>
          <w:color w:val="0F0F0F"/>
          <w:spacing w:val="-1"/>
          <w:w w:val="110"/>
          <w:sz w:val="19"/>
        </w:rPr>
        <w:t xml:space="preserve"> </w:t>
      </w:r>
      <w:r>
        <w:rPr>
          <w:color w:val="0F0F0F"/>
          <w:w w:val="110"/>
          <w:sz w:val="19"/>
        </w:rPr>
        <w:t>woman?</w:t>
      </w:r>
    </w:p>
    <w:p>
      <w:pPr>
        <w:keepNext w:val="0"/>
        <w:keepLines w:val="0"/>
        <w:pageBreakBefore w:val="0"/>
        <w:widowControl w:val="0"/>
        <w:tabs>
          <w:tab w:val="left" w:pos="3178"/>
        </w:tabs>
        <w:kinsoku/>
        <w:wordWrap/>
        <w:overflowPunct/>
        <w:topLinePunct w:val="0"/>
        <w:autoSpaceDE w:val="0"/>
        <w:autoSpaceDN w:val="0"/>
        <w:bidi w:val="0"/>
        <w:adjustRightInd/>
        <w:snapToGrid/>
        <w:spacing w:before="98"/>
        <w:ind w:left="97" w:leftChars="44" w:right="0" w:firstLine="0"/>
        <w:jc w:val="left"/>
        <w:textAlignment w:val="auto"/>
        <w:rPr>
          <w:sz w:val="19"/>
        </w:rPr>
      </w:pPr>
      <w:r>
        <w:rPr>
          <w:color w:val="0F0F0F"/>
          <w:w w:val="110"/>
          <w:sz w:val="19"/>
        </w:rPr>
        <w:t>A.</w:t>
      </w:r>
      <w:r>
        <w:rPr>
          <w:color w:val="0F0F0F"/>
          <w:spacing w:val="-6"/>
          <w:w w:val="110"/>
          <w:sz w:val="19"/>
        </w:rPr>
        <w:t xml:space="preserve"> </w:t>
      </w:r>
      <w:r>
        <w:rPr>
          <w:color w:val="0F0F0F"/>
          <w:w w:val="110"/>
          <w:sz w:val="19"/>
        </w:rPr>
        <w:t>A</w:t>
      </w:r>
      <w:r>
        <w:rPr>
          <w:color w:val="0F0F0F"/>
          <w:spacing w:val="-19"/>
          <w:w w:val="110"/>
          <w:sz w:val="19"/>
        </w:rPr>
        <w:t xml:space="preserve"> </w:t>
      </w:r>
      <w:r>
        <w:rPr>
          <w:color w:val="0F0F0F"/>
          <w:w w:val="110"/>
          <w:sz w:val="19"/>
        </w:rPr>
        <w:t>salesgirl.</w:t>
      </w:r>
      <w:r>
        <w:rPr>
          <w:color w:val="0F0F0F"/>
          <w:w w:val="110"/>
          <w:sz w:val="19"/>
        </w:rPr>
        <w:tab/>
      </w:r>
      <w:r>
        <w:rPr>
          <w:color w:val="0F0F0F"/>
          <w:w w:val="110"/>
          <w:sz w:val="19"/>
        </w:rPr>
        <w:t>B. A</w:t>
      </w:r>
      <w:r>
        <w:rPr>
          <w:color w:val="0F0F0F"/>
          <w:spacing w:val="-27"/>
          <w:w w:val="110"/>
          <w:sz w:val="19"/>
        </w:rPr>
        <w:t xml:space="preserve"> </w:t>
      </w:r>
      <w:r>
        <w:rPr>
          <w:color w:val="0F0F0F"/>
          <w:w w:val="110"/>
          <w:sz w:val="19"/>
        </w:rPr>
        <w:t>waitress.</w:t>
      </w:r>
    </w:p>
    <w:p>
      <w:pPr>
        <w:keepNext w:val="0"/>
        <w:keepLines w:val="0"/>
        <w:pageBreakBefore w:val="0"/>
        <w:widowControl w:val="0"/>
        <w:kinsoku/>
        <w:wordWrap/>
        <w:overflowPunct/>
        <w:topLinePunct w:val="0"/>
        <w:autoSpaceDE w:val="0"/>
        <w:autoSpaceDN w:val="0"/>
        <w:bidi w:val="0"/>
        <w:adjustRightInd/>
        <w:snapToGrid/>
        <w:spacing w:before="76"/>
        <w:ind w:left="97" w:leftChars="44" w:right="0" w:firstLine="0"/>
        <w:jc w:val="left"/>
        <w:textAlignment w:val="auto"/>
        <w:rPr>
          <w:rFonts w:hint="eastAsia" w:ascii="宋体" w:eastAsia="宋体"/>
          <w:sz w:val="20"/>
        </w:rPr>
      </w:pPr>
      <w:r>
        <w:rPr>
          <w:rFonts w:hint="eastAsia" w:ascii="宋体" w:eastAsia="宋体"/>
          <w:color w:val="0F0F0F"/>
          <w:sz w:val="20"/>
        </w:rPr>
        <w:t xml:space="preserve">听第 </w:t>
      </w:r>
      <w:r>
        <w:rPr>
          <w:color w:val="0F0F0F"/>
          <w:sz w:val="19"/>
        </w:rPr>
        <w:t xml:space="preserve">7 </w:t>
      </w:r>
      <w:r>
        <w:rPr>
          <w:rFonts w:hint="eastAsia" w:ascii="宋体" w:eastAsia="宋体"/>
          <w:color w:val="0F0F0F"/>
          <w:sz w:val="20"/>
        </w:rPr>
        <w:t xml:space="preserve">段材料，回 答第 </w:t>
      </w:r>
      <w:r>
        <w:rPr>
          <w:color w:val="0F0F0F"/>
          <w:sz w:val="19"/>
        </w:rPr>
        <w:t xml:space="preserve">8 </w:t>
      </w:r>
      <w:r>
        <w:rPr>
          <w:rFonts w:hint="eastAsia" w:ascii="宋体" w:eastAsia="宋体"/>
          <w:color w:val="0F0F0F"/>
          <w:sz w:val="20"/>
        </w:rPr>
        <w:t xml:space="preserve">至 </w:t>
      </w:r>
      <w:r>
        <w:rPr>
          <w:color w:val="0F0F0F"/>
          <w:sz w:val="19"/>
        </w:rPr>
        <w:t xml:space="preserve">10 </w:t>
      </w:r>
      <w:r>
        <w:rPr>
          <w:rFonts w:hint="eastAsia" w:ascii="宋体" w:eastAsia="宋体"/>
          <w:color w:val="0F0F0F"/>
          <w:sz w:val="20"/>
        </w:rPr>
        <w:t>题。</w:t>
      </w:r>
    </w:p>
    <w:p>
      <w:pPr>
        <w:pStyle w:val="10"/>
        <w:keepNext w:val="0"/>
        <w:keepLines w:val="0"/>
        <w:pageBreakBefore w:val="0"/>
        <w:widowControl w:val="0"/>
        <w:numPr>
          <w:ilvl w:val="0"/>
          <w:numId w:val="2"/>
        </w:numPr>
        <w:tabs>
          <w:tab w:val="left" w:pos="439"/>
        </w:tabs>
        <w:kinsoku/>
        <w:wordWrap/>
        <w:overflowPunct/>
        <w:topLinePunct w:val="0"/>
        <w:autoSpaceDE w:val="0"/>
        <w:autoSpaceDN w:val="0"/>
        <w:bidi w:val="0"/>
        <w:adjustRightInd/>
        <w:snapToGrid/>
        <w:spacing w:before="89" w:after="0" w:line="240" w:lineRule="auto"/>
        <w:ind w:left="303" w:leftChars="44" w:right="0" w:hanging="206" w:firstLineChars="0"/>
        <w:jc w:val="left"/>
        <w:textAlignment w:val="auto"/>
        <w:rPr>
          <w:color w:val="0F0F0F"/>
          <w:sz w:val="19"/>
        </w:rPr>
      </w:pPr>
      <w:r>
        <w:rPr>
          <w:color w:val="0F0F0F"/>
          <w:w w:val="110"/>
          <w:sz w:val="19"/>
        </w:rPr>
        <w:t>What does the man bring with</w:t>
      </w:r>
      <w:r>
        <w:rPr>
          <w:color w:val="0F0F0F"/>
          <w:spacing w:val="9"/>
          <w:w w:val="110"/>
          <w:sz w:val="19"/>
        </w:rPr>
        <w:t xml:space="preserve"> </w:t>
      </w:r>
      <w:r>
        <w:rPr>
          <w:color w:val="0F0F0F"/>
          <w:w w:val="110"/>
          <w:sz w:val="19"/>
        </w:rPr>
        <w:t>him?</w:t>
      </w:r>
    </w:p>
    <w:p>
      <w:pPr>
        <w:pStyle w:val="10"/>
        <w:keepNext w:val="0"/>
        <w:keepLines w:val="0"/>
        <w:pageBreakBefore w:val="0"/>
        <w:widowControl w:val="0"/>
        <w:numPr>
          <w:ilvl w:val="1"/>
          <w:numId w:val="2"/>
        </w:numPr>
        <w:tabs>
          <w:tab w:val="left" w:pos="907"/>
        </w:tabs>
        <w:kinsoku/>
        <w:wordWrap/>
        <w:overflowPunct/>
        <w:topLinePunct w:val="0"/>
        <w:autoSpaceDE w:val="0"/>
        <w:autoSpaceDN w:val="0"/>
        <w:bidi w:val="0"/>
        <w:adjustRightInd/>
        <w:snapToGrid/>
        <w:spacing w:before="94" w:after="0" w:line="240" w:lineRule="auto"/>
        <w:ind w:left="352" w:leftChars="44" w:right="0" w:hanging="255" w:firstLineChars="0"/>
        <w:jc w:val="left"/>
        <w:textAlignment w:val="auto"/>
        <w:rPr>
          <w:color w:val="0F0F0F"/>
          <w:sz w:val="19"/>
        </w:rPr>
      </w:pPr>
      <w:r>
        <w:rPr>
          <w:color w:val="0F0F0F"/>
          <w:w w:val="110"/>
          <w:sz w:val="19"/>
        </w:rPr>
        <w:t>Two large</w:t>
      </w:r>
      <w:r>
        <w:rPr>
          <w:color w:val="0F0F0F"/>
          <w:spacing w:val="-6"/>
          <w:w w:val="110"/>
          <w:sz w:val="19"/>
        </w:rPr>
        <w:t xml:space="preserve"> </w:t>
      </w:r>
      <w:r>
        <w:rPr>
          <w:color w:val="0F0F0F"/>
          <w:w w:val="110"/>
          <w:sz w:val="19"/>
        </w:rPr>
        <w:t>bags.</w:t>
      </w:r>
    </w:p>
    <w:p>
      <w:pPr>
        <w:pStyle w:val="10"/>
        <w:keepNext w:val="0"/>
        <w:keepLines w:val="0"/>
        <w:pageBreakBefore w:val="0"/>
        <w:widowControl w:val="0"/>
        <w:numPr>
          <w:ilvl w:val="1"/>
          <w:numId w:val="2"/>
        </w:numPr>
        <w:tabs>
          <w:tab w:val="left" w:pos="887"/>
        </w:tabs>
        <w:kinsoku/>
        <w:wordWrap/>
        <w:overflowPunct/>
        <w:topLinePunct w:val="0"/>
        <w:autoSpaceDE w:val="0"/>
        <w:autoSpaceDN w:val="0"/>
        <w:bidi w:val="0"/>
        <w:adjustRightInd/>
        <w:snapToGrid/>
        <w:spacing w:before="98" w:after="0" w:line="240" w:lineRule="auto"/>
        <w:ind w:left="334" w:leftChars="44" w:right="0" w:hanging="237" w:firstLineChars="0"/>
        <w:jc w:val="left"/>
        <w:textAlignment w:val="auto"/>
        <w:rPr>
          <w:color w:val="0F0F0F"/>
          <w:sz w:val="19"/>
        </w:rPr>
      </w:pPr>
      <w:r>
        <w:rPr>
          <w:color w:val="0F0F0F"/>
          <w:w w:val="110"/>
          <w:sz w:val="19"/>
        </w:rPr>
        <w:t>A large bag and a small</w:t>
      </w:r>
      <w:r>
        <w:rPr>
          <w:color w:val="0F0F0F"/>
          <w:spacing w:val="-7"/>
          <w:w w:val="110"/>
          <w:sz w:val="19"/>
        </w:rPr>
        <w:t xml:space="preserve"> </w:t>
      </w:r>
      <w:r>
        <w:rPr>
          <w:color w:val="0F0F0F"/>
          <w:w w:val="110"/>
          <w:sz w:val="19"/>
        </w:rPr>
        <w:t>bag.</w:t>
      </w:r>
    </w:p>
    <w:p>
      <w:pPr>
        <w:pStyle w:val="10"/>
        <w:keepNext w:val="0"/>
        <w:keepLines w:val="0"/>
        <w:pageBreakBefore w:val="0"/>
        <w:widowControl w:val="0"/>
        <w:numPr>
          <w:ilvl w:val="1"/>
          <w:numId w:val="2"/>
        </w:numPr>
        <w:tabs>
          <w:tab w:val="left" w:pos="897"/>
        </w:tabs>
        <w:kinsoku/>
        <w:wordWrap/>
        <w:overflowPunct/>
        <w:topLinePunct w:val="0"/>
        <w:autoSpaceDE w:val="0"/>
        <w:autoSpaceDN w:val="0"/>
        <w:bidi w:val="0"/>
        <w:adjustRightInd/>
        <w:snapToGrid/>
        <w:spacing w:before="99" w:after="0" w:line="240" w:lineRule="auto"/>
        <w:ind w:left="343" w:leftChars="44" w:right="0" w:hanging="246" w:firstLineChars="0"/>
        <w:jc w:val="left"/>
        <w:textAlignment w:val="auto"/>
        <w:rPr>
          <w:color w:val="0F0F0F"/>
          <w:sz w:val="19"/>
        </w:rPr>
      </w:pPr>
      <w:r>
        <w:rPr>
          <w:color w:val="0F0F0F"/>
          <w:w w:val="110"/>
          <w:sz w:val="19"/>
        </w:rPr>
        <w:t>One large and two small</w:t>
      </w:r>
      <w:r>
        <w:rPr>
          <w:color w:val="0F0F0F"/>
          <w:spacing w:val="9"/>
          <w:w w:val="110"/>
          <w:sz w:val="19"/>
        </w:rPr>
        <w:t xml:space="preserve"> </w:t>
      </w:r>
      <w:r>
        <w:rPr>
          <w:color w:val="0F0F0F"/>
          <w:w w:val="110"/>
          <w:sz w:val="19"/>
        </w:rPr>
        <w:t>bags.</w:t>
      </w:r>
    </w:p>
    <w:p>
      <w:pPr>
        <w:pStyle w:val="10"/>
        <w:keepNext w:val="0"/>
        <w:keepLines w:val="0"/>
        <w:pageBreakBefore w:val="0"/>
        <w:widowControl w:val="0"/>
        <w:numPr>
          <w:ilvl w:val="0"/>
          <w:numId w:val="2"/>
        </w:numPr>
        <w:tabs>
          <w:tab w:val="left" w:pos="439"/>
        </w:tabs>
        <w:kinsoku/>
        <w:wordWrap/>
        <w:overflowPunct/>
        <w:topLinePunct w:val="0"/>
        <w:autoSpaceDE w:val="0"/>
        <w:autoSpaceDN w:val="0"/>
        <w:bidi w:val="0"/>
        <w:adjustRightInd/>
        <w:snapToGrid/>
        <w:spacing w:before="104" w:after="0" w:line="240" w:lineRule="auto"/>
        <w:ind w:left="304" w:leftChars="44" w:right="0" w:hanging="207" w:firstLineChars="0"/>
        <w:jc w:val="left"/>
        <w:textAlignment w:val="auto"/>
        <w:rPr>
          <w:color w:val="0F0F0F"/>
          <w:sz w:val="19"/>
        </w:rPr>
      </w:pPr>
      <w:r>
        <w:rPr>
          <w:color w:val="0F0F0F"/>
          <w:w w:val="110"/>
          <w:sz w:val="19"/>
        </w:rPr>
        <w:t>What kind of seat will the man</w:t>
      </w:r>
      <w:r>
        <w:rPr>
          <w:color w:val="0F0F0F"/>
          <w:spacing w:val="7"/>
          <w:w w:val="110"/>
          <w:sz w:val="19"/>
        </w:rPr>
        <w:t xml:space="preserve"> </w:t>
      </w:r>
      <w:r>
        <w:rPr>
          <w:color w:val="0F0F0F"/>
          <w:w w:val="110"/>
          <w:sz w:val="19"/>
        </w:rPr>
        <w:t>take?</w:t>
      </w:r>
    </w:p>
    <w:p>
      <w:pPr>
        <w:keepNext w:val="0"/>
        <w:keepLines w:val="0"/>
        <w:pageBreakBefore w:val="0"/>
        <w:widowControl w:val="0"/>
        <w:tabs>
          <w:tab w:val="left" w:pos="3164"/>
        </w:tabs>
        <w:kinsoku/>
        <w:wordWrap/>
        <w:overflowPunct/>
        <w:topLinePunct w:val="0"/>
        <w:autoSpaceDE w:val="0"/>
        <w:autoSpaceDN w:val="0"/>
        <w:bidi w:val="0"/>
        <w:adjustRightInd/>
        <w:snapToGrid/>
        <w:spacing w:before="93"/>
        <w:ind w:left="97" w:leftChars="44" w:right="0" w:firstLine="0"/>
        <w:jc w:val="left"/>
        <w:textAlignment w:val="auto"/>
        <w:rPr>
          <w:sz w:val="19"/>
        </w:rPr>
      </w:pPr>
      <w:r>
        <w:rPr>
          <w:color w:val="0F0F0F"/>
          <w:w w:val="110"/>
          <w:sz w:val="19"/>
        </w:rPr>
        <w:t>A. One in</w:t>
      </w:r>
      <w:r>
        <w:rPr>
          <w:color w:val="0F0F0F"/>
          <w:spacing w:val="2"/>
          <w:w w:val="110"/>
          <w:sz w:val="19"/>
        </w:rPr>
        <w:t xml:space="preserve"> </w:t>
      </w:r>
      <w:r>
        <w:rPr>
          <w:color w:val="0F0F0F"/>
          <w:w w:val="110"/>
          <w:sz w:val="19"/>
        </w:rPr>
        <w:t>the</w:t>
      </w:r>
      <w:r>
        <w:rPr>
          <w:color w:val="0F0F0F"/>
          <w:spacing w:val="-1"/>
          <w:w w:val="110"/>
          <w:sz w:val="19"/>
        </w:rPr>
        <w:t xml:space="preserve"> </w:t>
      </w:r>
      <w:r>
        <w:rPr>
          <w:color w:val="0F0F0F"/>
          <w:w w:val="110"/>
          <w:sz w:val="19"/>
        </w:rPr>
        <w:t>middle.</w:t>
      </w:r>
      <w:r>
        <w:rPr>
          <w:color w:val="0F0F0F"/>
          <w:w w:val="110"/>
          <w:sz w:val="19"/>
        </w:rPr>
        <w:tab/>
      </w:r>
      <w:r>
        <w:rPr>
          <w:color w:val="0F0F0F"/>
          <w:w w:val="110"/>
          <w:sz w:val="19"/>
        </w:rPr>
        <w:t>B. One in the left</w:t>
      </w:r>
      <w:r>
        <w:rPr>
          <w:color w:val="0F0F0F"/>
          <w:spacing w:val="-5"/>
          <w:w w:val="110"/>
          <w:sz w:val="19"/>
        </w:rPr>
        <w:t xml:space="preserve"> </w:t>
      </w:r>
      <w:r>
        <w:rPr>
          <w:color w:val="0F0F0F"/>
          <w:w w:val="110"/>
          <w:sz w:val="19"/>
        </w:rPr>
        <w:t>row.</w:t>
      </w:r>
    </w:p>
    <w:p>
      <w:pPr>
        <w:pStyle w:val="10"/>
        <w:keepNext w:val="0"/>
        <w:keepLines w:val="0"/>
        <w:pageBreakBefore w:val="0"/>
        <w:widowControl w:val="0"/>
        <w:numPr>
          <w:ilvl w:val="0"/>
          <w:numId w:val="2"/>
        </w:numPr>
        <w:tabs>
          <w:tab w:val="left" w:pos="540"/>
        </w:tabs>
        <w:kinsoku/>
        <w:wordWrap/>
        <w:overflowPunct/>
        <w:topLinePunct w:val="0"/>
        <w:autoSpaceDE w:val="0"/>
        <w:autoSpaceDN w:val="0"/>
        <w:bidi w:val="0"/>
        <w:adjustRightInd/>
        <w:snapToGrid/>
        <w:spacing w:before="99" w:after="0" w:line="240" w:lineRule="auto"/>
        <w:ind w:left="410" w:leftChars="44" w:right="0" w:hanging="313" w:firstLineChars="0"/>
        <w:jc w:val="left"/>
        <w:textAlignment w:val="auto"/>
        <w:rPr>
          <w:color w:val="0F0F0F"/>
          <w:sz w:val="19"/>
        </w:rPr>
      </w:pPr>
      <w:r>
        <w:rPr>
          <w:color w:val="0F0F0F"/>
          <w:w w:val="110"/>
          <w:sz w:val="19"/>
        </w:rPr>
        <w:t>When will the plan take</w:t>
      </w:r>
      <w:r>
        <w:rPr>
          <w:color w:val="0F0F0F"/>
          <w:spacing w:val="6"/>
          <w:w w:val="110"/>
          <w:sz w:val="19"/>
        </w:rPr>
        <w:t xml:space="preserve"> </w:t>
      </w:r>
      <w:r>
        <w:rPr>
          <w:color w:val="0F0F0F"/>
          <w:w w:val="110"/>
          <w:sz w:val="19"/>
        </w:rPr>
        <w:t>off?</w:t>
      </w:r>
    </w:p>
    <w:p>
      <w:pPr>
        <w:keepNext w:val="0"/>
        <w:keepLines w:val="0"/>
        <w:pageBreakBefore w:val="0"/>
        <w:widowControl w:val="0"/>
        <w:tabs>
          <w:tab w:val="left" w:pos="3064"/>
        </w:tabs>
        <w:kinsoku/>
        <w:wordWrap/>
        <w:overflowPunct/>
        <w:topLinePunct w:val="0"/>
        <w:autoSpaceDE w:val="0"/>
        <w:autoSpaceDN w:val="0"/>
        <w:bidi w:val="0"/>
        <w:adjustRightInd/>
        <w:snapToGrid/>
        <w:spacing w:before="99"/>
        <w:ind w:left="97" w:leftChars="44" w:right="0" w:firstLine="0"/>
        <w:jc w:val="left"/>
        <w:textAlignment w:val="auto"/>
        <w:rPr>
          <w:sz w:val="19"/>
        </w:rPr>
      </w:pPr>
      <w:r>
        <w:rPr>
          <w:color w:val="0F0F0F"/>
          <w:sz w:val="19"/>
        </w:rPr>
        <w:t>A.</w:t>
      </w:r>
      <w:r>
        <w:rPr>
          <w:color w:val="0F0F0F"/>
          <w:spacing w:val="14"/>
          <w:sz w:val="19"/>
        </w:rPr>
        <w:t xml:space="preserve"> </w:t>
      </w:r>
      <w:r>
        <w:rPr>
          <w:color w:val="0F0F0F"/>
          <w:sz w:val="19"/>
        </w:rPr>
        <w:t>At</w:t>
      </w:r>
      <w:r>
        <w:rPr>
          <w:color w:val="0F0F0F"/>
          <w:spacing w:val="28"/>
          <w:sz w:val="19"/>
        </w:rPr>
        <w:t xml:space="preserve"> </w:t>
      </w:r>
      <w:r>
        <w:rPr>
          <w:color w:val="0F0F0F"/>
          <w:sz w:val="19"/>
        </w:rPr>
        <w:t>10:00</w:t>
      </w:r>
      <w:r>
        <w:rPr>
          <w:color w:val="3A3A3A"/>
          <w:sz w:val="19"/>
        </w:rPr>
        <w:t>.</w:t>
      </w:r>
      <w:r>
        <w:rPr>
          <w:color w:val="3A3A3A"/>
          <w:sz w:val="19"/>
        </w:rPr>
        <w:tab/>
      </w:r>
      <w:r>
        <w:rPr>
          <w:color w:val="9A9A9A"/>
          <w:sz w:val="19"/>
        </w:rPr>
        <w:t xml:space="preserve">· </w:t>
      </w:r>
      <w:r>
        <w:rPr>
          <w:color w:val="0F0F0F"/>
          <w:sz w:val="19"/>
        </w:rPr>
        <w:t>B. At</w:t>
      </w:r>
      <w:r>
        <w:rPr>
          <w:color w:val="0F0F0F"/>
          <w:spacing w:val="39"/>
          <w:sz w:val="19"/>
        </w:rPr>
        <w:t xml:space="preserve"> </w:t>
      </w:r>
      <w:r>
        <w:rPr>
          <w:color w:val="0F0F0F"/>
          <w:sz w:val="19"/>
        </w:rPr>
        <w:t>10:20.</w:t>
      </w:r>
    </w:p>
    <w:p>
      <w:pPr>
        <w:keepNext w:val="0"/>
        <w:keepLines w:val="0"/>
        <w:pageBreakBefore w:val="0"/>
        <w:widowControl w:val="0"/>
        <w:kinsoku/>
        <w:wordWrap/>
        <w:overflowPunct/>
        <w:topLinePunct w:val="0"/>
        <w:autoSpaceDE w:val="0"/>
        <w:autoSpaceDN w:val="0"/>
        <w:bidi w:val="0"/>
        <w:adjustRightInd/>
        <w:snapToGrid/>
        <w:spacing w:before="76"/>
        <w:ind w:left="97" w:leftChars="44" w:right="0" w:firstLine="0"/>
        <w:jc w:val="left"/>
        <w:textAlignment w:val="auto"/>
        <w:rPr>
          <w:rFonts w:hint="eastAsia" w:ascii="宋体" w:eastAsia="宋体"/>
          <w:sz w:val="20"/>
        </w:rPr>
      </w:pPr>
      <w:r>
        <w:rPr>
          <w:rFonts w:hint="eastAsia" w:ascii="宋体" w:eastAsia="宋体"/>
          <w:color w:val="0F0F0F"/>
          <w:sz w:val="20"/>
        </w:rPr>
        <w:t xml:space="preserve">听第 </w:t>
      </w:r>
      <w:r>
        <w:rPr>
          <w:color w:val="0F0F0F"/>
          <w:sz w:val="19"/>
        </w:rPr>
        <w:t xml:space="preserve">8 </w:t>
      </w:r>
      <w:r>
        <w:rPr>
          <w:rFonts w:hint="eastAsia" w:ascii="宋体" w:eastAsia="宋体"/>
          <w:color w:val="0F0F0F"/>
          <w:sz w:val="20"/>
        </w:rPr>
        <w:t>段材料</w:t>
      </w:r>
      <w:r>
        <w:rPr>
          <w:rFonts w:hint="eastAsia" w:ascii="宋体" w:eastAsia="宋体"/>
          <w:color w:val="0F0F0F"/>
          <w:w w:val="90"/>
          <w:sz w:val="20"/>
        </w:rPr>
        <w:t xml:space="preserve">，回 </w:t>
      </w:r>
      <w:r>
        <w:rPr>
          <w:rFonts w:hint="eastAsia" w:ascii="宋体" w:eastAsia="宋体"/>
          <w:color w:val="0F0F0F"/>
          <w:sz w:val="20"/>
        </w:rPr>
        <w:t xml:space="preserve">答第 </w:t>
      </w:r>
      <w:r>
        <w:rPr>
          <w:color w:val="0F0F0F"/>
          <w:sz w:val="19"/>
        </w:rPr>
        <w:t xml:space="preserve">11 </w:t>
      </w:r>
      <w:r>
        <w:rPr>
          <w:rFonts w:hint="eastAsia" w:ascii="宋体" w:eastAsia="宋体"/>
          <w:color w:val="0F0F0F"/>
          <w:sz w:val="20"/>
        </w:rPr>
        <w:t xml:space="preserve">至 </w:t>
      </w:r>
      <w:r>
        <w:rPr>
          <w:color w:val="0F0F0F"/>
          <w:sz w:val="19"/>
        </w:rPr>
        <w:t xml:space="preserve">13 </w:t>
      </w:r>
      <w:r>
        <w:rPr>
          <w:rFonts w:hint="eastAsia" w:ascii="宋体" w:eastAsia="宋体"/>
          <w:color w:val="0F0F0F"/>
          <w:sz w:val="20"/>
        </w:rPr>
        <w:t>题。</w:t>
      </w:r>
    </w:p>
    <w:p>
      <w:pPr>
        <w:pStyle w:val="10"/>
        <w:keepNext w:val="0"/>
        <w:keepLines w:val="0"/>
        <w:pageBreakBefore w:val="0"/>
        <w:widowControl w:val="0"/>
        <w:numPr>
          <w:ilvl w:val="0"/>
          <w:numId w:val="2"/>
        </w:numPr>
        <w:tabs>
          <w:tab w:val="left" w:pos="530"/>
        </w:tabs>
        <w:kinsoku/>
        <w:wordWrap/>
        <w:overflowPunct/>
        <w:topLinePunct w:val="0"/>
        <w:autoSpaceDE w:val="0"/>
        <w:autoSpaceDN w:val="0"/>
        <w:bidi w:val="0"/>
        <w:adjustRightInd/>
        <w:snapToGrid/>
        <w:spacing w:before="83" w:after="0" w:line="240" w:lineRule="auto"/>
        <w:ind w:left="400" w:leftChars="44" w:right="0" w:hanging="303" w:firstLineChars="0"/>
        <w:jc w:val="left"/>
        <w:textAlignment w:val="auto"/>
        <w:rPr>
          <w:color w:val="0F0F0F"/>
          <w:sz w:val="19"/>
        </w:rPr>
      </w:pPr>
      <w:r>
        <w:rPr>
          <w:color w:val="0F0F0F"/>
          <w:w w:val="110"/>
          <w:sz w:val="19"/>
        </w:rPr>
        <w:t>Why does the man like the quiz show?</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r>
        <w:br w:type="column"/>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spacing w:before="3"/>
        <w:ind w:left="97" w:leftChars="44"/>
        <w:textAlignment w:val="auto"/>
        <w:rPr>
          <w:sz w:val="28"/>
        </w:rPr>
      </w:pPr>
    </w:p>
    <w:p>
      <w:pPr>
        <w:keepNext w:val="0"/>
        <w:keepLines w:val="0"/>
        <w:pageBreakBefore w:val="0"/>
        <w:widowControl w:val="0"/>
        <w:kinsoku/>
        <w:wordWrap/>
        <w:overflowPunct/>
        <w:topLinePunct w:val="0"/>
        <w:autoSpaceDE w:val="0"/>
        <w:autoSpaceDN w:val="0"/>
        <w:bidi w:val="0"/>
        <w:adjustRightInd/>
        <w:snapToGrid/>
        <w:spacing w:before="0"/>
        <w:ind w:left="97" w:leftChars="44" w:right="0" w:firstLine="0"/>
        <w:jc w:val="left"/>
        <w:textAlignment w:val="auto"/>
        <w:rPr>
          <w:sz w:val="19"/>
        </w:rPr>
      </w:pPr>
      <w:r>
        <w:rPr>
          <w:color w:val="0F0F0F"/>
          <w:w w:val="110"/>
          <w:sz w:val="19"/>
        </w:rPr>
        <w:t>C. A babysitter.</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keepNext w:val="0"/>
        <w:keepLines w:val="0"/>
        <w:pageBreakBefore w:val="0"/>
        <w:widowControl w:val="0"/>
        <w:kinsoku/>
        <w:wordWrap/>
        <w:overflowPunct/>
        <w:topLinePunct w:val="0"/>
        <w:autoSpaceDE w:val="0"/>
        <w:autoSpaceDN w:val="0"/>
        <w:bidi w:val="0"/>
        <w:adjustRightInd/>
        <w:snapToGrid/>
        <w:spacing w:before="162"/>
        <w:ind w:left="97" w:leftChars="44" w:right="0" w:firstLine="0"/>
        <w:jc w:val="left"/>
        <w:textAlignment w:val="auto"/>
        <w:rPr>
          <w:sz w:val="19"/>
        </w:rPr>
      </w:pPr>
      <w:r>
        <w:rPr>
          <w:color w:val="0F0F0F"/>
          <w:w w:val="110"/>
          <w:sz w:val="19"/>
        </w:rPr>
        <w:t>C. One next to a window.</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spacing w:before="1"/>
        <w:ind w:left="97" w:leftChars="44"/>
        <w:textAlignment w:val="auto"/>
        <w:rPr>
          <w:sz w:val="16"/>
        </w:rPr>
      </w:pPr>
    </w:p>
    <w:p>
      <w:pPr>
        <w:keepNext w:val="0"/>
        <w:keepLines w:val="0"/>
        <w:pageBreakBefore w:val="0"/>
        <w:widowControl w:val="0"/>
        <w:kinsoku/>
        <w:wordWrap/>
        <w:overflowPunct/>
        <w:topLinePunct w:val="0"/>
        <w:autoSpaceDE w:val="0"/>
        <w:autoSpaceDN w:val="0"/>
        <w:bidi w:val="0"/>
        <w:adjustRightInd/>
        <w:snapToGrid/>
        <w:spacing w:before="1"/>
        <w:ind w:left="97" w:leftChars="44" w:right="0" w:firstLine="0"/>
        <w:jc w:val="left"/>
        <w:textAlignment w:val="auto"/>
        <w:rPr>
          <w:sz w:val="19"/>
        </w:rPr>
      </w:pPr>
      <w:r>
        <w:rPr>
          <w:color w:val="0F0F0F"/>
          <w:w w:val="110"/>
          <w:sz w:val="19"/>
        </w:rPr>
        <w:t>C. At 10:15.</w:t>
      </w:r>
    </w:p>
    <w:p>
      <w:pPr>
        <w:keepNext w:val="0"/>
        <w:keepLines w:val="0"/>
        <w:pageBreakBefore w:val="0"/>
        <w:widowControl w:val="0"/>
        <w:kinsoku/>
        <w:wordWrap/>
        <w:overflowPunct/>
        <w:topLinePunct w:val="0"/>
        <w:autoSpaceDE w:val="0"/>
        <w:autoSpaceDN w:val="0"/>
        <w:bidi w:val="0"/>
        <w:adjustRightInd/>
        <w:snapToGrid/>
        <w:spacing w:after="0"/>
        <w:ind w:left="97" w:leftChars="44"/>
        <w:jc w:val="left"/>
        <w:textAlignment w:val="auto"/>
        <w:rPr>
          <w:sz w:val="19"/>
        </w:rPr>
        <w:sectPr>
          <w:pgSz w:w="11160" w:h="16150"/>
          <w:pgMar w:top="1100" w:right="200" w:bottom="280" w:left="540" w:header="720" w:footer="720" w:gutter="0"/>
          <w:cols w:equalWidth="0" w:num="2">
            <w:col w:w="5083" w:space="383"/>
            <w:col w:w="4954"/>
          </w:cols>
        </w:sectPr>
      </w:pPr>
    </w:p>
    <w:p>
      <w:pPr>
        <w:keepNext w:val="0"/>
        <w:keepLines w:val="0"/>
        <w:pageBreakBefore w:val="0"/>
        <w:widowControl w:val="0"/>
        <w:tabs>
          <w:tab w:val="left" w:pos="3135"/>
          <w:tab w:val="left" w:pos="5690"/>
        </w:tabs>
        <w:kinsoku/>
        <w:wordWrap/>
        <w:overflowPunct/>
        <w:topLinePunct w:val="0"/>
        <w:autoSpaceDE w:val="0"/>
        <w:autoSpaceDN w:val="0"/>
        <w:bidi w:val="0"/>
        <w:adjustRightInd/>
        <w:snapToGrid/>
        <w:spacing w:before="99"/>
        <w:ind w:left="97" w:leftChars="44" w:right="0" w:firstLine="0"/>
        <w:jc w:val="left"/>
        <w:textAlignment w:val="auto"/>
        <w:rPr>
          <w:sz w:val="19"/>
        </w:rPr>
      </w:pPr>
      <w:r>
        <w:rPr>
          <w:color w:val="0F0F0F"/>
          <w:w w:val="110"/>
          <w:sz w:val="19"/>
        </w:rPr>
        <w:t>A. The presenter</w:t>
      </w:r>
      <w:r>
        <w:rPr>
          <w:color w:val="0F0F0F"/>
          <w:spacing w:val="-4"/>
          <w:w w:val="110"/>
          <w:sz w:val="19"/>
        </w:rPr>
        <w:t xml:space="preserve"> </w:t>
      </w:r>
      <w:r>
        <w:rPr>
          <w:color w:val="0F0F0F"/>
          <w:w w:val="110"/>
          <w:sz w:val="19"/>
        </w:rPr>
        <w:t>is</w:t>
      </w:r>
      <w:r>
        <w:rPr>
          <w:color w:val="0F0F0F"/>
          <w:spacing w:val="-3"/>
          <w:w w:val="110"/>
          <w:sz w:val="19"/>
        </w:rPr>
        <w:t xml:space="preserve"> </w:t>
      </w:r>
      <w:r>
        <w:rPr>
          <w:color w:val="0F0F0F"/>
          <w:w w:val="110"/>
          <w:sz w:val="19"/>
        </w:rPr>
        <w:t>funny.</w:t>
      </w:r>
      <w:r>
        <w:rPr>
          <w:color w:val="0F0F0F"/>
          <w:w w:val="110"/>
          <w:sz w:val="19"/>
        </w:rPr>
        <w:tab/>
      </w:r>
      <w:r>
        <w:rPr>
          <w:color w:val="0F0F0F"/>
          <w:w w:val="110"/>
          <w:sz w:val="19"/>
        </w:rPr>
        <w:t>B</w:t>
      </w:r>
      <w:r>
        <w:rPr>
          <w:color w:val="3A3A3A"/>
          <w:w w:val="110"/>
          <w:sz w:val="19"/>
        </w:rPr>
        <w:t xml:space="preserve">. </w:t>
      </w:r>
      <w:r>
        <w:rPr>
          <w:color w:val="0F0F0F"/>
          <w:w w:val="110"/>
          <w:sz w:val="19"/>
        </w:rPr>
        <w:t>The questions</w:t>
      </w:r>
      <w:r>
        <w:rPr>
          <w:color w:val="0F0F0F"/>
          <w:spacing w:val="1"/>
          <w:w w:val="110"/>
          <w:sz w:val="19"/>
        </w:rPr>
        <w:t xml:space="preserve"> </w:t>
      </w:r>
      <w:r>
        <w:rPr>
          <w:color w:val="0F0F0F"/>
          <w:w w:val="110"/>
          <w:sz w:val="19"/>
        </w:rPr>
        <w:t>are</w:t>
      </w:r>
      <w:r>
        <w:rPr>
          <w:color w:val="0F0F0F"/>
          <w:spacing w:val="-5"/>
          <w:w w:val="110"/>
          <w:sz w:val="19"/>
        </w:rPr>
        <w:t xml:space="preserve"> </w:t>
      </w:r>
      <w:r>
        <w:rPr>
          <w:color w:val="0F0F0F"/>
          <w:w w:val="110"/>
          <w:sz w:val="19"/>
        </w:rPr>
        <w:t>easy.</w:t>
      </w:r>
      <w:r>
        <w:rPr>
          <w:color w:val="0F0F0F"/>
          <w:w w:val="110"/>
          <w:sz w:val="19"/>
        </w:rPr>
        <w:tab/>
      </w:r>
      <w:r>
        <w:rPr>
          <w:color w:val="0F0F0F"/>
          <w:w w:val="110"/>
          <w:sz w:val="19"/>
        </w:rPr>
        <w:t>C. His friends all like</w:t>
      </w:r>
      <w:r>
        <w:rPr>
          <w:color w:val="0F0F0F"/>
          <w:spacing w:val="14"/>
          <w:w w:val="110"/>
          <w:sz w:val="19"/>
        </w:rPr>
        <w:t xml:space="preserve"> </w:t>
      </w:r>
      <w:r>
        <w:rPr>
          <w:color w:val="0F0F0F"/>
          <w:w w:val="110"/>
          <w:sz w:val="19"/>
        </w:rPr>
        <w:t>it.</w:t>
      </w:r>
    </w:p>
    <w:p>
      <w:pPr>
        <w:pStyle w:val="10"/>
        <w:keepNext w:val="0"/>
        <w:keepLines w:val="0"/>
        <w:pageBreakBefore w:val="0"/>
        <w:widowControl w:val="0"/>
        <w:numPr>
          <w:ilvl w:val="0"/>
          <w:numId w:val="2"/>
        </w:numPr>
        <w:tabs>
          <w:tab w:val="left" w:pos="535"/>
        </w:tabs>
        <w:kinsoku/>
        <w:wordWrap/>
        <w:overflowPunct/>
        <w:topLinePunct w:val="0"/>
        <w:autoSpaceDE w:val="0"/>
        <w:autoSpaceDN w:val="0"/>
        <w:bidi w:val="0"/>
        <w:adjustRightInd/>
        <w:snapToGrid/>
        <w:spacing w:before="99" w:after="0" w:line="240" w:lineRule="auto"/>
        <w:ind w:left="405" w:leftChars="44" w:right="0" w:hanging="308" w:firstLineChars="0"/>
        <w:jc w:val="left"/>
        <w:textAlignment w:val="auto"/>
        <w:rPr>
          <w:color w:val="0F0F0F"/>
          <w:sz w:val="19"/>
        </w:rPr>
      </w:pPr>
      <w:r>
        <w:rPr>
          <w:color w:val="0F0F0F"/>
          <w:w w:val="110"/>
          <w:sz w:val="19"/>
        </w:rPr>
        <w:t>What do we know about the</w:t>
      </w:r>
      <w:r>
        <w:rPr>
          <w:color w:val="0F0F0F"/>
          <w:spacing w:val="7"/>
          <w:w w:val="110"/>
          <w:sz w:val="19"/>
        </w:rPr>
        <w:t xml:space="preserve"> </w:t>
      </w:r>
      <w:r>
        <w:rPr>
          <w:color w:val="0F0F0F"/>
          <w:w w:val="110"/>
          <w:sz w:val="19"/>
        </w:rPr>
        <w:t>woman?</w:t>
      </w:r>
    </w:p>
    <w:p>
      <w:pPr>
        <w:pStyle w:val="10"/>
        <w:keepNext w:val="0"/>
        <w:keepLines w:val="0"/>
        <w:pageBreakBefore w:val="0"/>
        <w:widowControl w:val="0"/>
        <w:numPr>
          <w:ilvl w:val="1"/>
          <w:numId w:val="2"/>
        </w:numPr>
        <w:tabs>
          <w:tab w:val="left" w:pos="896"/>
        </w:tabs>
        <w:kinsoku/>
        <w:wordWrap/>
        <w:overflowPunct/>
        <w:topLinePunct w:val="0"/>
        <w:autoSpaceDE w:val="0"/>
        <w:autoSpaceDN w:val="0"/>
        <w:bidi w:val="0"/>
        <w:adjustRightInd/>
        <w:snapToGrid/>
        <w:spacing w:before="94" w:after="0" w:line="240" w:lineRule="auto"/>
        <w:ind w:left="351" w:leftChars="44" w:right="0" w:hanging="254" w:firstLineChars="0"/>
        <w:jc w:val="left"/>
        <w:textAlignment w:val="auto"/>
        <w:rPr>
          <w:color w:val="0F0F0F"/>
          <w:sz w:val="19"/>
        </w:rPr>
      </w:pPr>
      <w:r>
        <w:rPr>
          <w:color w:val="0F0F0F"/>
          <w:w w:val="110"/>
          <w:sz w:val="19"/>
        </w:rPr>
        <w:t>She doesn't think Frank Jones is</w:t>
      </w:r>
      <w:r>
        <w:rPr>
          <w:color w:val="0F0F0F"/>
          <w:spacing w:val="12"/>
          <w:w w:val="110"/>
          <w:sz w:val="19"/>
        </w:rPr>
        <w:t xml:space="preserve"> </w:t>
      </w:r>
      <w:r>
        <w:rPr>
          <w:color w:val="0F0F0F"/>
          <w:w w:val="110"/>
          <w:sz w:val="19"/>
        </w:rPr>
        <w:t>funny.</w:t>
      </w:r>
    </w:p>
    <w:p>
      <w:pPr>
        <w:pStyle w:val="10"/>
        <w:keepNext w:val="0"/>
        <w:keepLines w:val="0"/>
        <w:pageBreakBefore w:val="0"/>
        <w:widowControl w:val="0"/>
        <w:numPr>
          <w:ilvl w:val="1"/>
          <w:numId w:val="2"/>
        </w:numPr>
        <w:tabs>
          <w:tab w:val="left" w:pos="887"/>
        </w:tabs>
        <w:kinsoku/>
        <w:wordWrap/>
        <w:overflowPunct/>
        <w:topLinePunct w:val="0"/>
        <w:autoSpaceDE w:val="0"/>
        <w:autoSpaceDN w:val="0"/>
        <w:bidi w:val="0"/>
        <w:adjustRightInd/>
        <w:snapToGrid/>
        <w:spacing w:before="103" w:after="0" w:line="240" w:lineRule="auto"/>
        <w:ind w:left="344" w:leftChars="44" w:right="0" w:hanging="247" w:firstLineChars="0"/>
        <w:jc w:val="left"/>
        <w:textAlignment w:val="auto"/>
        <w:rPr>
          <w:color w:val="0F0F0F"/>
          <w:sz w:val="19"/>
        </w:rPr>
      </w:pPr>
      <w:r>
        <w:rPr>
          <w:color w:val="0F0F0F"/>
          <w:w w:val="110"/>
          <w:sz w:val="19"/>
        </w:rPr>
        <w:t>She thinks the questions are really</w:t>
      </w:r>
      <w:r>
        <w:rPr>
          <w:color w:val="0F0F0F"/>
          <w:spacing w:val="-18"/>
          <w:w w:val="110"/>
          <w:sz w:val="19"/>
        </w:rPr>
        <w:t xml:space="preserve"> </w:t>
      </w:r>
      <w:r>
        <w:rPr>
          <w:color w:val="0F0F0F"/>
          <w:w w:val="110"/>
          <w:sz w:val="19"/>
        </w:rPr>
        <w:t>easy.</w:t>
      </w:r>
    </w:p>
    <w:p>
      <w:pPr>
        <w:pStyle w:val="10"/>
        <w:keepNext w:val="0"/>
        <w:keepLines w:val="0"/>
        <w:pageBreakBefore w:val="0"/>
        <w:widowControl w:val="0"/>
        <w:numPr>
          <w:ilvl w:val="1"/>
          <w:numId w:val="2"/>
        </w:numPr>
        <w:tabs>
          <w:tab w:val="left" w:pos="887"/>
        </w:tabs>
        <w:kinsoku/>
        <w:wordWrap/>
        <w:overflowPunct/>
        <w:topLinePunct w:val="0"/>
        <w:autoSpaceDE w:val="0"/>
        <w:autoSpaceDN w:val="0"/>
        <w:bidi w:val="0"/>
        <w:adjustRightInd/>
        <w:snapToGrid/>
        <w:spacing w:before="99" w:after="0" w:line="240" w:lineRule="auto"/>
        <w:ind w:left="348" w:leftChars="44" w:right="0" w:hanging="251" w:firstLineChars="0"/>
        <w:jc w:val="left"/>
        <w:textAlignment w:val="auto"/>
        <w:rPr>
          <w:color w:val="0F0F0F"/>
          <w:sz w:val="19"/>
        </w:rPr>
      </w:pPr>
      <w:r>
        <w:rPr>
          <w:color w:val="0F0F0F"/>
          <w:w w:val="110"/>
          <w:sz w:val="19"/>
        </w:rPr>
        <w:t>She is bad at general knowledge</w:t>
      </w:r>
      <w:r>
        <w:rPr>
          <w:color w:val="0F0F0F"/>
          <w:spacing w:val="11"/>
          <w:w w:val="110"/>
          <w:sz w:val="19"/>
        </w:rPr>
        <w:t xml:space="preserve"> </w:t>
      </w:r>
      <w:r>
        <w:rPr>
          <w:color w:val="0F0F0F"/>
          <w:w w:val="110"/>
          <w:sz w:val="19"/>
        </w:rPr>
        <w:t>questions.</w:t>
      </w:r>
    </w:p>
    <w:p>
      <w:pPr>
        <w:pStyle w:val="10"/>
        <w:keepNext w:val="0"/>
        <w:keepLines w:val="0"/>
        <w:pageBreakBefore w:val="0"/>
        <w:widowControl w:val="0"/>
        <w:numPr>
          <w:ilvl w:val="0"/>
          <w:numId w:val="2"/>
        </w:numPr>
        <w:tabs>
          <w:tab w:val="left" w:pos="530"/>
        </w:tabs>
        <w:kinsoku/>
        <w:wordWrap/>
        <w:overflowPunct/>
        <w:topLinePunct w:val="0"/>
        <w:autoSpaceDE w:val="0"/>
        <w:autoSpaceDN w:val="0"/>
        <w:bidi w:val="0"/>
        <w:adjustRightInd/>
        <w:snapToGrid/>
        <w:spacing w:before="99" w:after="0" w:line="240" w:lineRule="auto"/>
        <w:ind w:left="405" w:leftChars="44" w:right="0" w:hanging="308" w:firstLineChars="0"/>
        <w:jc w:val="left"/>
        <w:textAlignment w:val="auto"/>
        <w:rPr>
          <w:color w:val="0F0F0F"/>
          <w:sz w:val="19"/>
        </w:rPr>
      </w:pPr>
      <w:r>
        <w:rPr>
          <w:color w:val="0F0F0F"/>
          <w:w w:val="110"/>
          <w:sz w:val="19"/>
        </w:rPr>
        <w:t>What kind of questions is the man good</w:t>
      </w:r>
      <w:r>
        <w:rPr>
          <w:color w:val="0F0F0F"/>
          <w:spacing w:val="5"/>
          <w:w w:val="110"/>
          <w:sz w:val="19"/>
        </w:rPr>
        <w:t xml:space="preserve"> </w:t>
      </w:r>
      <w:r>
        <w:rPr>
          <w:color w:val="0F0F0F"/>
          <w:w w:val="110"/>
          <w:sz w:val="19"/>
        </w:rPr>
        <w:t>at?</w:t>
      </w:r>
    </w:p>
    <w:p>
      <w:pPr>
        <w:keepNext w:val="0"/>
        <w:keepLines w:val="0"/>
        <w:pageBreakBefore w:val="0"/>
        <w:widowControl w:val="0"/>
        <w:kinsoku/>
        <w:wordWrap/>
        <w:overflowPunct/>
        <w:topLinePunct w:val="0"/>
        <w:autoSpaceDE w:val="0"/>
        <w:autoSpaceDN w:val="0"/>
        <w:bidi w:val="0"/>
        <w:adjustRightInd/>
        <w:snapToGrid/>
        <w:spacing w:after="0" w:line="240" w:lineRule="auto"/>
        <w:ind w:left="97" w:leftChars="44"/>
        <w:jc w:val="left"/>
        <w:textAlignment w:val="auto"/>
        <w:rPr>
          <w:sz w:val="19"/>
        </w:rPr>
        <w:sectPr>
          <w:type w:val="continuous"/>
          <w:pgSz w:w="11160" w:h="16150"/>
          <w:pgMar w:top="1020" w:right="200" w:bottom="280" w:left="540" w:header="720" w:footer="720" w:gutter="0"/>
          <w:cols w:space="720" w:num="1"/>
        </w:sectPr>
      </w:pPr>
    </w:p>
    <w:p>
      <w:pPr>
        <w:keepNext w:val="0"/>
        <w:keepLines w:val="0"/>
        <w:pageBreakBefore w:val="0"/>
        <w:widowControl w:val="0"/>
        <w:tabs>
          <w:tab w:val="left" w:pos="3154"/>
        </w:tabs>
        <w:kinsoku/>
        <w:wordWrap/>
        <w:overflowPunct/>
        <w:topLinePunct w:val="0"/>
        <w:autoSpaceDE w:val="0"/>
        <w:autoSpaceDN w:val="0"/>
        <w:bidi w:val="0"/>
        <w:adjustRightInd/>
        <w:snapToGrid/>
        <w:spacing w:before="98"/>
        <w:ind w:left="97" w:leftChars="44" w:right="0" w:firstLine="0"/>
        <w:jc w:val="left"/>
        <w:textAlignment w:val="auto"/>
        <w:rPr>
          <w:sz w:val="19"/>
        </w:rPr>
      </w:pPr>
      <w:r>
        <w:rPr>
          <w:color w:val="0F0F0F"/>
          <w:w w:val="110"/>
          <w:sz w:val="19"/>
        </w:rPr>
        <w:t>A.</w:t>
      </w:r>
      <w:r>
        <w:rPr>
          <w:color w:val="0F0F0F"/>
          <w:spacing w:val="-2"/>
          <w:w w:val="110"/>
          <w:sz w:val="19"/>
        </w:rPr>
        <w:t xml:space="preserve"> </w:t>
      </w:r>
      <w:r>
        <w:rPr>
          <w:color w:val="0F0F0F"/>
          <w:w w:val="110"/>
          <w:sz w:val="19"/>
        </w:rPr>
        <w:t>Pop</w:t>
      </w:r>
      <w:r>
        <w:rPr>
          <w:color w:val="0F0F0F"/>
          <w:spacing w:val="-1"/>
          <w:w w:val="110"/>
          <w:sz w:val="19"/>
        </w:rPr>
        <w:t xml:space="preserve"> </w:t>
      </w:r>
      <w:r>
        <w:rPr>
          <w:color w:val="0F0F0F"/>
          <w:w w:val="110"/>
          <w:sz w:val="19"/>
        </w:rPr>
        <w:t>music.</w:t>
      </w:r>
      <w:r>
        <w:rPr>
          <w:color w:val="0F0F0F"/>
          <w:w w:val="110"/>
          <w:sz w:val="19"/>
        </w:rPr>
        <w:tab/>
      </w:r>
      <w:r>
        <w:rPr>
          <w:color w:val="0F0F0F"/>
          <w:w w:val="110"/>
          <w:sz w:val="19"/>
        </w:rPr>
        <w:t>B. History and</w:t>
      </w:r>
      <w:r>
        <w:rPr>
          <w:color w:val="0F0F0F"/>
          <w:spacing w:val="-7"/>
          <w:w w:val="110"/>
          <w:sz w:val="19"/>
        </w:rPr>
        <w:t xml:space="preserve"> </w:t>
      </w:r>
      <w:r>
        <w:rPr>
          <w:color w:val="0F0F0F"/>
          <w:w w:val="110"/>
          <w:sz w:val="19"/>
        </w:rPr>
        <w:t>literature.</w:t>
      </w:r>
    </w:p>
    <w:p>
      <w:pPr>
        <w:keepNext w:val="0"/>
        <w:keepLines w:val="0"/>
        <w:pageBreakBefore w:val="0"/>
        <w:widowControl w:val="0"/>
        <w:kinsoku/>
        <w:wordWrap/>
        <w:overflowPunct/>
        <w:topLinePunct w:val="0"/>
        <w:autoSpaceDE w:val="0"/>
        <w:autoSpaceDN w:val="0"/>
        <w:bidi w:val="0"/>
        <w:adjustRightInd/>
        <w:snapToGrid/>
        <w:spacing w:before="76"/>
        <w:ind w:left="97" w:leftChars="44" w:right="0" w:firstLine="0"/>
        <w:jc w:val="left"/>
        <w:textAlignment w:val="auto"/>
        <w:rPr>
          <w:rFonts w:hint="eastAsia" w:ascii="宋体" w:eastAsia="宋体"/>
          <w:sz w:val="20"/>
        </w:rPr>
      </w:pPr>
      <w:r>
        <w:rPr>
          <w:rFonts w:hint="eastAsia" w:ascii="宋体" w:eastAsia="宋体"/>
          <w:color w:val="0F0F0F"/>
          <w:sz w:val="20"/>
        </w:rPr>
        <w:t xml:space="preserve">听第 </w:t>
      </w:r>
      <w:r>
        <w:rPr>
          <w:color w:val="0F0F0F"/>
          <w:sz w:val="19"/>
        </w:rPr>
        <w:t xml:space="preserve">9 </w:t>
      </w:r>
      <w:r>
        <w:rPr>
          <w:rFonts w:hint="eastAsia" w:ascii="宋体" w:eastAsia="宋体"/>
          <w:color w:val="0F0F0F"/>
          <w:sz w:val="20"/>
        </w:rPr>
        <w:t xml:space="preserve">段材料，回 答第 </w:t>
      </w:r>
      <w:r>
        <w:rPr>
          <w:color w:val="0F0F0F"/>
          <w:sz w:val="19"/>
        </w:rPr>
        <w:t xml:space="preserve">14 </w:t>
      </w:r>
      <w:r>
        <w:rPr>
          <w:rFonts w:hint="eastAsia" w:ascii="宋体" w:eastAsia="宋体"/>
          <w:color w:val="0F0F0F"/>
          <w:sz w:val="20"/>
        </w:rPr>
        <w:t xml:space="preserve">至 </w:t>
      </w:r>
      <w:r>
        <w:rPr>
          <w:color w:val="0F0F0F"/>
          <w:sz w:val="19"/>
        </w:rPr>
        <w:t xml:space="preserve">16 </w:t>
      </w:r>
      <w:r>
        <w:rPr>
          <w:rFonts w:hint="eastAsia" w:ascii="宋体" w:eastAsia="宋体"/>
          <w:color w:val="0F0F0F"/>
          <w:sz w:val="20"/>
        </w:rPr>
        <w:t>题。</w:t>
      </w:r>
    </w:p>
    <w:p>
      <w:pPr>
        <w:pStyle w:val="10"/>
        <w:keepNext w:val="0"/>
        <w:keepLines w:val="0"/>
        <w:pageBreakBefore w:val="0"/>
        <w:widowControl w:val="0"/>
        <w:numPr>
          <w:ilvl w:val="0"/>
          <w:numId w:val="2"/>
        </w:numPr>
        <w:tabs>
          <w:tab w:val="left" w:pos="528"/>
        </w:tabs>
        <w:kinsoku/>
        <w:wordWrap/>
        <w:overflowPunct/>
        <w:topLinePunct w:val="0"/>
        <w:autoSpaceDE w:val="0"/>
        <w:autoSpaceDN w:val="0"/>
        <w:bidi w:val="0"/>
        <w:adjustRightInd/>
        <w:snapToGrid/>
        <w:spacing w:before="84" w:after="0" w:line="240" w:lineRule="auto"/>
        <w:ind w:left="408" w:leftChars="44" w:right="0" w:hanging="311" w:firstLineChars="0"/>
        <w:jc w:val="left"/>
        <w:textAlignment w:val="auto"/>
        <w:rPr>
          <w:color w:val="0F0F0F"/>
          <w:sz w:val="19"/>
        </w:rPr>
      </w:pPr>
      <w:r>
        <w:rPr>
          <w:color w:val="0F0F0F"/>
          <w:w w:val="110"/>
          <w:sz w:val="19"/>
        </w:rPr>
        <w:t>In which show did the girl play the leading</w:t>
      </w:r>
      <w:r>
        <w:rPr>
          <w:color w:val="0F0F0F"/>
          <w:spacing w:val="18"/>
          <w:w w:val="110"/>
          <w:sz w:val="19"/>
        </w:rPr>
        <w:t xml:space="preserve"> </w:t>
      </w:r>
      <w:r>
        <w:rPr>
          <w:color w:val="0F0F0F"/>
          <w:w w:val="110"/>
          <w:sz w:val="19"/>
        </w:rPr>
        <w:t>role?</w:t>
      </w:r>
    </w:p>
    <w:p>
      <w:pPr>
        <w:keepNext w:val="0"/>
        <w:keepLines w:val="0"/>
        <w:pageBreakBefore w:val="0"/>
        <w:widowControl w:val="0"/>
        <w:tabs>
          <w:tab w:val="left" w:pos="3150"/>
        </w:tabs>
        <w:kinsoku/>
        <w:wordWrap/>
        <w:overflowPunct/>
        <w:topLinePunct w:val="0"/>
        <w:autoSpaceDE w:val="0"/>
        <w:autoSpaceDN w:val="0"/>
        <w:bidi w:val="0"/>
        <w:adjustRightInd/>
        <w:snapToGrid/>
        <w:spacing w:before="99"/>
        <w:ind w:left="97" w:leftChars="44" w:right="0" w:firstLine="0"/>
        <w:jc w:val="left"/>
        <w:textAlignment w:val="auto"/>
        <w:rPr>
          <w:sz w:val="19"/>
        </w:rPr>
      </w:pPr>
      <w:r>
        <w:rPr>
          <w:color w:val="0F0F0F"/>
          <w:w w:val="110"/>
          <w:sz w:val="19"/>
        </w:rPr>
        <w:t>A.</w:t>
      </w:r>
      <w:r>
        <w:rPr>
          <w:color w:val="0F0F0F"/>
          <w:spacing w:val="2"/>
          <w:w w:val="110"/>
          <w:sz w:val="19"/>
        </w:rPr>
        <w:t xml:space="preserve"> </w:t>
      </w:r>
      <w:r>
        <w:rPr>
          <w:color w:val="0F0F0F"/>
          <w:w w:val="110"/>
          <w:sz w:val="19"/>
        </w:rPr>
        <w:t>Olivia.</w:t>
      </w:r>
      <w:r>
        <w:rPr>
          <w:color w:val="0F0F0F"/>
          <w:w w:val="110"/>
          <w:sz w:val="19"/>
        </w:rPr>
        <w:tab/>
      </w:r>
      <w:r>
        <w:rPr>
          <w:color w:val="0F0F0F"/>
          <w:w w:val="110"/>
          <w:sz w:val="19"/>
        </w:rPr>
        <w:t>B. The sound of</w:t>
      </w:r>
      <w:r>
        <w:rPr>
          <w:color w:val="0F0F0F"/>
          <w:spacing w:val="1"/>
          <w:w w:val="110"/>
          <w:sz w:val="19"/>
        </w:rPr>
        <w:t xml:space="preserve"> </w:t>
      </w:r>
      <w:r>
        <w:rPr>
          <w:color w:val="0F0F0F"/>
          <w:w w:val="110"/>
          <w:sz w:val="19"/>
        </w:rPr>
        <w:t>music.</w:t>
      </w:r>
    </w:p>
    <w:p>
      <w:pPr>
        <w:pStyle w:val="10"/>
        <w:keepNext w:val="0"/>
        <w:keepLines w:val="0"/>
        <w:pageBreakBefore w:val="0"/>
        <w:widowControl w:val="0"/>
        <w:numPr>
          <w:ilvl w:val="0"/>
          <w:numId w:val="2"/>
        </w:numPr>
        <w:tabs>
          <w:tab w:val="left" w:pos="525"/>
        </w:tabs>
        <w:kinsoku/>
        <w:wordWrap/>
        <w:overflowPunct/>
        <w:topLinePunct w:val="0"/>
        <w:autoSpaceDE w:val="0"/>
        <w:autoSpaceDN w:val="0"/>
        <w:bidi w:val="0"/>
        <w:adjustRightInd/>
        <w:snapToGrid/>
        <w:spacing w:before="94" w:after="0" w:line="240" w:lineRule="auto"/>
        <w:ind w:left="405" w:leftChars="44" w:right="0" w:hanging="308" w:firstLineChars="0"/>
        <w:jc w:val="left"/>
        <w:textAlignment w:val="auto"/>
        <w:rPr>
          <w:color w:val="0F0F0F"/>
          <w:sz w:val="19"/>
        </w:rPr>
      </w:pPr>
      <w:r>
        <w:rPr>
          <w:color w:val="0F0F0F"/>
          <w:w w:val="110"/>
          <w:sz w:val="19"/>
        </w:rPr>
        <w:t>How did the girl prepare for her</w:t>
      </w:r>
      <w:r>
        <w:rPr>
          <w:color w:val="0F0F0F"/>
          <w:spacing w:val="4"/>
          <w:w w:val="110"/>
          <w:sz w:val="19"/>
        </w:rPr>
        <w:t xml:space="preserve"> </w:t>
      </w:r>
      <w:r>
        <w:rPr>
          <w:color w:val="0F0F0F"/>
          <w:w w:val="110"/>
          <w:sz w:val="19"/>
        </w:rPr>
        <w:t>performance?</w:t>
      </w:r>
    </w:p>
    <w:p>
      <w:pPr>
        <w:pStyle w:val="10"/>
        <w:keepNext w:val="0"/>
        <w:keepLines w:val="0"/>
        <w:pageBreakBefore w:val="0"/>
        <w:widowControl w:val="0"/>
        <w:numPr>
          <w:ilvl w:val="1"/>
          <w:numId w:val="2"/>
        </w:numPr>
        <w:tabs>
          <w:tab w:val="left" w:pos="887"/>
        </w:tabs>
        <w:kinsoku/>
        <w:wordWrap/>
        <w:overflowPunct/>
        <w:topLinePunct w:val="0"/>
        <w:autoSpaceDE w:val="0"/>
        <w:autoSpaceDN w:val="0"/>
        <w:bidi w:val="0"/>
        <w:adjustRightInd/>
        <w:snapToGrid/>
        <w:spacing w:before="98" w:after="0" w:line="240" w:lineRule="auto"/>
        <w:ind w:left="352" w:leftChars="44" w:right="0" w:hanging="255" w:firstLineChars="0"/>
        <w:jc w:val="left"/>
        <w:textAlignment w:val="auto"/>
        <w:rPr>
          <w:color w:val="0F0F0F"/>
          <w:sz w:val="19"/>
        </w:rPr>
      </w:pPr>
      <w:r>
        <w:rPr>
          <w:color w:val="0F0F0F"/>
          <w:w w:val="110"/>
          <w:sz w:val="19"/>
        </w:rPr>
        <w:t>She memorized nine lines a</w:t>
      </w:r>
      <w:r>
        <w:rPr>
          <w:color w:val="0F0F0F"/>
          <w:spacing w:val="-27"/>
          <w:w w:val="110"/>
          <w:sz w:val="19"/>
        </w:rPr>
        <w:t xml:space="preserve"> </w:t>
      </w:r>
      <w:r>
        <w:rPr>
          <w:color w:val="0F0F0F"/>
          <w:w w:val="110"/>
          <w:sz w:val="19"/>
        </w:rPr>
        <w:t>night.</w:t>
      </w:r>
    </w:p>
    <w:p>
      <w:pPr>
        <w:pStyle w:val="10"/>
        <w:keepNext w:val="0"/>
        <w:keepLines w:val="0"/>
        <w:pageBreakBefore w:val="0"/>
        <w:widowControl w:val="0"/>
        <w:numPr>
          <w:ilvl w:val="1"/>
          <w:numId w:val="2"/>
        </w:numPr>
        <w:tabs>
          <w:tab w:val="left" w:pos="876"/>
        </w:tabs>
        <w:kinsoku/>
        <w:wordWrap/>
        <w:overflowPunct/>
        <w:topLinePunct w:val="0"/>
        <w:autoSpaceDE w:val="0"/>
        <w:autoSpaceDN w:val="0"/>
        <w:bidi w:val="0"/>
        <w:adjustRightInd/>
        <w:snapToGrid/>
        <w:spacing w:before="99" w:after="0" w:line="240" w:lineRule="auto"/>
        <w:ind w:left="342" w:leftChars="44" w:right="0" w:hanging="245" w:firstLineChars="0"/>
        <w:jc w:val="left"/>
        <w:textAlignment w:val="auto"/>
        <w:rPr>
          <w:color w:val="0F0F0F"/>
          <w:sz w:val="19"/>
        </w:rPr>
      </w:pPr>
      <w:r>
        <w:rPr>
          <w:color w:val="0F0F0F"/>
          <w:w w:val="110"/>
          <w:sz w:val="19"/>
        </w:rPr>
        <w:t>Her mother helped her with the</w:t>
      </w:r>
      <w:r>
        <w:rPr>
          <w:color w:val="0F0F0F"/>
          <w:spacing w:val="4"/>
          <w:w w:val="110"/>
          <w:sz w:val="19"/>
        </w:rPr>
        <w:t xml:space="preserve"> </w:t>
      </w:r>
      <w:r>
        <w:rPr>
          <w:color w:val="0F0F0F"/>
          <w:w w:val="110"/>
          <w:sz w:val="19"/>
        </w:rPr>
        <w:t>lines.</w:t>
      </w:r>
    </w:p>
    <w:p>
      <w:pPr>
        <w:pStyle w:val="10"/>
        <w:keepNext w:val="0"/>
        <w:keepLines w:val="0"/>
        <w:pageBreakBefore w:val="0"/>
        <w:widowControl w:val="0"/>
        <w:numPr>
          <w:ilvl w:val="1"/>
          <w:numId w:val="2"/>
        </w:numPr>
        <w:tabs>
          <w:tab w:val="left" w:pos="869"/>
        </w:tabs>
        <w:kinsoku/>
        <w:wordWrap/>
        <w:overflowPunct/>
        <w:topLinePunct w:val="0"/>
        <w:autoSpaceDE w:val="0"/>
        <w:autoSpaceDN w:val="0"/>
        <w:bidi w:val="0"/>
        <w:adjustRightInd/>
        <w:snapToGrid/>
        <w:spacing w:before="99" w:after="0" w:line="240" w:lineRule="auto"/>
        <w:ind w:left="339" w:leftChars="44" w:right="0" w:hanging="242" w:firstLineChars="0"/>
        <w:jc w:val="left"/>
        <w:textAlignment w:val="auto"/>
        <w:rPr>
          <w:color w:val="0F0F0F"/>
          <w:sz w:val="19"/>
        </w:rPr>
      </w:pPr>
      <w:r>
        <w:rPr>
          <w:color w:val="0F0F0F"/>
          <w:w w:val="110"/>
          <w:sz w:val="19"/>
        </w:rPr>
        <w:t>The management team encouraged</w:t>
      </w:r>
      <w:r>
        <w:rPr>
          <w:color w:val="0F0F0F"/>
          <w:spacing w:val="17"/>
          <w:w w:val="110"/>
          <w:sz w:val="19"/>
        </w:rPr>
        <w:t xml:space="preserve"> </w:t>
      </w:r>
      <w:r>
        <w:rPr>
          <w:color w:val="0F0F0F"/>
          <w:w w:val="110"/>
          <w:sz w:val="19"/>
        </w:rPr>
        <w:t>her.</w:t>
      </w:r>
    </w:p>
    <w:p>
      <w:pPr>
        <w:pStyle w:val="10"/>
        <w:keepNext w:val="0"/>
        <w:keepLines w:val="0"/>
        <w:pageBreakBefore w:val="0"/>
        <w:widowControl w:val="0"/>
        <w:numPr>
          <w:ilvl w:val="0"/>
          <w:numId w:val="2"/>
        </w:numPr>
        <w:tabs>
          <w:tab w:val="left" w:pos="521"/>
        </w:tabs>
        <w:kinsoku/>
        <w:wordWrap/>
        <w:overflowPunct/>
        <w:topLinePunct w:val="0"/>
        <w:autoSpaceDE w:val="0"/>
        <w:autoSpaceDN w:val="0"/>
        <w:bidi w:val="0"/>
        <w:adjustRightInd/>
        <w:snapToGrid/>
        <w:spacing w:before="98" w:after="0" w:line="240" w:lineRule="auto"/>
        <w:ind w:left="410" w:leftChars="44" w:right="0" w:hanging="313" w:firstLineChars="0"/>
        <w:jc w:val="left"/>
        <w:textAlignment w:val="auto"/>
        <w:rPr>
          <w:color w:val="0F0F0F"/>
          <w:sz w:val="19"/>
        </w:rPr>
      </w:pPr>
      <w:r>
        <w:rPr>
          <w:color w:val="0F0F0F"/>
          <w:w w:val="110"/>
          <w:sz w:val="19"/>
        </w:rPr>
        <w:t>What happened to the girl after the</w:t>
      </w:r>
      <w:r>
        <w:rPr>
          <w:color w:val="0F0F0F"/>
          <w:spacing w:val="12"/>
          <w:w w:val="110"/>
          <w:sz w:val="19"/>
        </w:rPr>
        <w:t xml:space="preserve"> </w:t>
      </w:r>
      <w:r>
        <w:rPr>
          <w:color w:val="0F0F0F"/>
          <w:w w:val="110"/>
          <w:sz w:val="19"/>
        </w:rPr>
        <w:t>performance?</w:t>
      </w:r>
    </w:p>
    <w:p>
      <w:pPr>
        <w:keepNext w:val="0"/>
        <w:keepLines w:val="0"/>
        <w:pageBreakBefore w:val="0"/>
        <w:widowControl w:val="0"/>
        <w:tabs>
          <w:tab w:val="left" w:pos="3140"/>
        </w:tabs>
        <w:kinsoku/>
        <w:wordWrap/>
        <w:overflowPunct/>
        <w:topLinePunct w:val="0"/>
        <w:autoSpaceDE w:val="0"/>
        <w:autoSpaceDN w:val="0"/>
        <w:bidi w:val="0"/>
        <w:adjustRightInd/>
        <w:snapToGrid/>
        <w:spacing w:before="99"/>
        <w:ind w:left="97" w:leftChars="44" w:right="0" w:firstLine="0"/>
        <w:jc w:val="left"/>
        <w:textAlignment w:val="auto"/>
        <w:rPr>
          <w:sz w:val="19"/>
        </w:rPr>
      </w:pPr>
      <w:r>
        <w:rPr>
          <w:color w:val="0F0F0F"/>
          <w:w w:val="110"/>
          <w:sz w:val="19"/>
        </w:rPr>
        <w:t>A. She moved</w:t>
      </w:r>
      <w:r>
        <w:rPr>
          <w:color w:val="0F0F0F"/>
          <w:spacing w:val="-1"/>
          <w:w w:val="110"/>
          <w:sz w:val="19"/>
        </w:rPr>
        <w:t xml:space="preserve"> </w:t>
      </w:r>
      <w:r>
        <w:rPr>
          <w:color w:val="0F0F0F"/>
          <w:w w:val="110"/>
          <w:sz w:val="19"/>
        </w:rPr>
        <w:t>to</w:t>
      </w:r>
      <w:r>
        <w:rPr>
          <w:color w:val="0F0F0F"/>
          <w:spacing w:val="-3"/>
          <w:w w:val="110"/>
          <w:sz w:val="19"/>
        </w:rPr>
        <w:t xml:space="preserve"> </w:t>
      </w:r>
      <w:r>
        <w:rPr>
          <w:color w:val="0F0F0F"/>
          <w:w w:val="110"/>
          <w:sz w:val="19"/>
        </w:rPr>
        <w:t>London.</w:t>
      </w:r>
      <w:r>
        <w:rPr>
          <w:color w:val="0F0F0F"/>
          <w:w w:val="110"/>
          <w:sz w:val="19"/>
        </w:rPr>
        <w:tab/>
      </w:r>
      <w:r>
        <w:rPr>
          <w:color w:val="0F0F0F"/>
          <w:w w:val="110"/>
          <w:sz w:val="19"/>
        </w:rPr>
        <w:t>B. She became less</w:t>
      </w:r>
      <w:r>
        <w:rPr>
          <w:color w:val="0F0F0F"/>
          <w:spacing w:val="1"/>
          <w:w w:val="110"/>
          <w:sz w:val="19"/>
        </w:rPr>
        <w:t xml:space="preserve"> </w:t>
      </w:r>
      <w:r>
        <w:rPr>
          <w:color w:val="0F0F0F"/>
          <w:w w:val="110"/>
          <w:sz w:val="19"/>
        </w:rPr>
        <w:t>shy.</w:t>
      </w:r>
    </w:p>
    <w:p>
      <w:pPr>
        <w:keepNext w:val="0"/>
        <w:keepLines w:val="0"/>
        <w:pageBreakBefore w:val="0"/>
        <w:widowControl w:val="0"/>
        <w:kinsoku/>
        <w:wordWrap/>
        <w:overflowPunct/>
        <w:topLinePunct w:val="0"/>
        <w:autoSpaceDE w:val="0"/>
        <w:autoSpaceDN w:val="0"/>
        <w:bidi w:val="0"/>
        <w:adjustRightInd/>
        <w:snapToGrid/>
        <w:spacing w:before="76"/>
        <w:ind w:left="97" w:leftChars="44" w:right="0" w:firstLine="0"/>
        <w:jc w:val="left"/>
        <w:textAlignment w:val="auto"/>
        <w:rPr>
          <w:rFonts w:hint="eastAsia" w:ascii="宋体" w:eastAsia="宋体"/>
          <w:sz w:val="20"/>
        </w:rPr>
      </w:pPr>
      <w:r>
        <w:rPr>
          <w:rFonts w:hint="eastAsia" w:ascii="宋体" w:eastAsia="宋体"/>
          <w:color w:val="0F0F0F"/>
          <w:sz w:val="20"/>
        </w:rPr>
        <w:t xml:space="preserve">听第 </w:t>
      </w:r>
      <w:r>
        <w:rPr>
          <w:color w:val="0F0F0F"/>
          <w:sz w:val="19"/>
        </w:rPr>
        <w:t xml:space="preserve">10 </w:t>
      </w:r>
      <w:r>
        <w:rPr>
          <w:rFonts w:hint="eastAsia" w:ascii="宋体" w:eastAsia="宋体"/>
          <w:color w:val="0F0F0F"/>
          <w:sz w:val="20"/>
        </w:rPr>
        <w:t xml:space="preserve">段材料，回 答第 </w:t>
      </w:r>
      <w:r>
        <w:rPr>
          <w:color w:val="0F0F0F"/>
          <w:sz w:val="19"/>
        </w:rPr>
        <w:t xml:space="preserve">17 </w:t>
      </w:r>
      <w:r>
        <w:rPr>
          <w:rFonts w:hint="eastAsia" w:ascii="宋体" w:eastAsia="宋体"/>
          <w:color w:val="0F0F0F"/>
          <w:sz w:val="20"/>
        </w:rPr>
        <w:t xml:space="preserve">至 </w:t>
      </w:r>
      <w:r>
        <w:rPr>
          <w:color w:val="0F0F0F"/>
          <w:sz w:val="19"/>
        </w:rPr>
        <w:t xml:space="preserve">20 </w:t>
      </w:r>
      <w:r>
        <w:rPr>
          <w:rFonts w:hint="eastAsia" w:ascii="宋体" w:eastAsia="宋体"/>
          <w:color w:val="0F0F0F"/>
          <w:sz w:val="20"/>
        </w:rPr>
        <w:t>题。</w:t>
      </w:r>
    </w:p>
    <w:p>
      <w:pPr>
        <w:keepNext w:val="0"/>
        <w:keepLines w:val="0"/>
        <w:pageBreakBefore w:val="0"/>
        <w:widowControl w:val="0"/>
        <w:kinsoku/>
        <w:wordWrap/>
        <w:overflowPunct/>
        <w:topLinePunct w:val="0"/>
        <w:autoSpaceDE w:val="0"/>
        <w:autoSpaceDN w:val="0"/>
        <w:bidi w:val="0"/>
        <w:adjustRightInd/>
        <w:snapToGrid/>
        <w:spacing w:before="103"/>
        <w:ind w:left="97" w:leftChars="44" w:right="0" w:firstLine="0"/>
        <w:jc w:val="left"/>
        <w:textAlignment w:val="auto"/>
        <w:rPr>
          <w:sz w:val="19"/>
        </w:rPr>
      </w:pPr>
      <w:r>
        <w:br w:type="column"/>
      </w:r>
      <w:r>
        <w:rPr>
          <w:color w:val="0F0F0F"/>
          <w:w w:val="110"/>
          <w:sz w:val="19"/>
        </w:rPr>
        <w:t>C. Math and science.</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spacing w:before="9"/>
        <w:ind w:left="97" w:leftChars="44"/>
        <w:textAlignment w:val="auto"/>
        <w:rPr>
          <w:sz w:val="23"/>
        </w:rPr>
      </w:pPr>
    </w:p>
    <w:p>
      <w:pPr>
        <w:keepNext w:val="0"/>
        <w:keepLines w:val="0"/>
        <w:pageBreakBefore w:val="0"/>
        <w:widowControl w:val="0"/>
        <w:kinsoku/>
        <w:wordWrap/>
        <w:overflowPunct/>
        <w:topLinePunct w:val="0"/>
        <w:autoSpaceDE w:val="0"/>
        <w:autoSpaceDN w:val="0"/>
        <w:bidi w:val="0"/>
        <w:adjustRightInd/>
        <w:snapToGrid/>
        <w:spacing w:before="0"/>
        <w:ind w:left="97" w:leftChars="44" w:right="0" w:firstLine="0"/>
        <w:jc w:val="left"/>
        <w:textAlignment w:val="auto"/>
        <w:rPr>
          <w:sz w:val="19"/>
        </w:rPr>
      </w:pPr>
      <w:r>
        <w:rPr>
          <w:color w:val="0F0F0F"/>
          <w:w w:val="115"/>
          <w:sz w:val="19"/>
        </w:rPr>
        <w:t>C.Annie.</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spacing w:before="5"/>
        <w:ind w:left="97" w:leftChars="44"/>
        <w:textAlignment w:val="auto"/>
        <w:rPr>
          <w:sz w:val="26"/>
        </w:rPr>
      </w:pPr>
    </w:p>
    <w:p>
      <w:pPr>
        <w:keepNext w:val="0"/>
        <w:keepLines w:val="0"/>
        <w:pageBreakBefore w:val="0"/>
        <w:widowControl w:val="0"/>
        <w:kinsoku/>
        <w:wordWrap/>
        <w:overflowPunct/>
        <w:topLinePunct w:val="0"/>
        <w:autoSpaceDE w:val="0"/>
        <w:autoSpaceDN w:val="0"/>
        <w:bidi w:val="0"/>
        <w:adjustRightInd/>
        <w:snapToGrid/>
        <w:spacing w:before="0"/>
        <w:ind w:left="97" w:leftChars="44" w:right="0" w:firstLine="0"/>
        <w:jc w:val="left"/>
        <w:textAlignment w:val="auto"/>
        <w:rPr>
          <w:sz w:val="19"/>
        </w:rPr>
      </w:pPr>
      <w:r>
        <w:rPr>
          <w:color w:val="0F0F0F"/>
          <w:w w:val="110"/>
          <w:sz w:val="19"/>
        </w:rPr>
        <w:t>C</w:t>
      </w:r>
      <w:r>
        <w:rPr>
          <w:color w:val="3A3A3A"/>
          <w:w w:val="110"/>
          <w:sz w:val="19"/>
        </w:rPr>
        <w:t xml:space="preserve">. </w:t>
      </w:r>
      <w:r>
        <w:rPr>
          <w:color w:val="0F0F0F"/>
          <w:w w:val="110"/>
          <w:sz w:val="19"/>
        </w:rPr>
        <w:t>She took over an agency</w:t>
      </w:r>
      <w:r>
        <w:rPr>
          <w:color w:val="3A3A3A"/>
          <w:w w:val="110"/>
          <w:sz w:val="19"/>
        </w:rPr>
        <w:t>.</w:t>
      </w:r>
    </w:p>
    <w:p>
      <w:pPr>
        <w:keepNext w:val="0"/>
        <w:keepLines w:val="0"/>
        <w:pageBreakBefore w:val="0"/>
        <w:widowControl w:val="0"/>
        <w:kinsoku/>
        <w:wordWrap/>
        <w:overflowPunct/>
        <w:topLinePunct w:val="0"/>
        <w:autoSpaceDE w:val="0"/>
        <w:autoSpaceDN w:val="0"/>
        <w:bidi w:val="0"/>
        <w:adjustRightInd/>
        <w:snapToGrid/>
        <w:spacing w:after="0"/>
        <w:ind w:left="97" w:leftChars="44"/>
        <w:jc w:val="left"/>
        <w:textAlignment w:val="auto"/>
        <w:rPr>
          <w:sz w:val="19"/>
        </w:rPr>
        <w:sectPr>
          <w:type w:val="continuous"/>
          <w:pgSz w:w="11160" w:h="16150"/>
          <w:pgMar w:top="1020" w:right="200" w:bottom="280" w:left="540" w:header="720" w:footer="720" w:gutter="0"/>
          <w:cols w:equalWidth="0" w:num="2">
            <w:col w:w="5288" w:space="178"/>
            <w:col w:w="4954"/>
          </w:cols>
        </w:sectPr>
      </w:pPr>
    </w:p>
    <w:p>
      <w:pPr>
        <w:pStyle w:val="10"/>
        <w:keepNext w:val="0"/>
        <w:keepLines w:val="0"/>
        <w:pageBreakBefore w:val="0"/>
        <w:widowControl w:val="0"/>
        <w:numPr>
          <w:ilvl w:val="0"/>
          <w:numId w:val="2"/>
        </w:numPr>
        <w:tabs>
          <w:tab w:val="left" w:pos="516"/>
        </w:tabs>
        <w:kinsoku/>
        <w:wordWrap/>
        <w:overflowPunct/>
        <w:topLinePunct w:val="0"/>
        <w:autoSpaceDE w:val="0"/>
        <w:autoSpaceDN w:val="0"/>
        <w:bidi w:val="0"/>
        <w:adjustRightInd/>
        <w:snapToGrid/>
        <w:spacing w:before="84" w:after="0" w:line="240" w:lineRule="auto"/>
        <w:ind w:left="405" w:leftChars="44" w:right="0" w:hanging="308" w:firstLineChars="0"/>
        <w:jc w:val="left"/>
        <w:textAlignment w:val="auto"/>
        <w:rPr>
          <w:color w:val="0F0F0F"/>
          <w:sz w:val="19"/>
        </w:rPr>
      </w:pPr>
      <w:r>
        <w:rPr>
          <w:color w:val="0F0F0F"/>
          <w:w w:val="110"/>
          <w:sz w:val="19"/>
        </w:rPr>
        <w:t>What do the young people in Western society think highly</w:t>
      </w:r>
      <w:r>
        <w:rPr>
          <w:color w:val="0F0F0F"/>
          <w:spacing w:val="20"/>
          <w:w w:val="110"/>
          <w:sz w:val="19"/>
        </w:rPr>
        <w:t xml:space="preserve"> </w:t>
      </w:r>
      <w:r>
        <w:rPr>
          <w:color w:val="0F0F0F"/>
          <w:w w:val="110"/>
          <w:sz w:val="19"/>
        </w:rPr>
        <w:t>of?</w:t>
      </w:r>
    </w:p>
    <w:p>
      <w:pPr>
        <w:pStyle w:val="10"/>
        <w:keepNext w:val="0"/>
        <w:keepLines w:val="0"/>
        <w:pageBreakBefore w:val="0"/>
        <w:widowControl w:val="0"/>
        <w:numPr>
          <w:ilvl w:val="1"/>
          <w:numId w:val="2"/>
        </w:numPr>
        <w:tabs>
          <w:tab w:val="left" w:pos="880"/>
        </w:tabs>
        <w:kinsoku/>
        <w:wordWrap/>
        <w:overflowPunct/>
        <w:topLinePunct w:val="0"/>
        <w:autoSpaceDE w:val="0"/>
        <w:autoSpaceDN w:val="0"/>
        <w:bidi w:val="0"/>
        <w:adjustRightInd/>
        <w:snapToGrid/>
        <w:spacing w:before="98" w:after="0" w:line="240" w:lineRule="auto"/>
        <w:ind w:left="354" w:leftChars="44" w:right="0" w:hanging="257" w:firstLineChars="0"/>
        <w:jc w:val="left"/>
        <w:textAlignment w:val="auto"/>
        <w:rPr>
          <w:color w:val="0F0F0F"/>
          <w:sz w:val="19"/>
        </w:rPr>
      </w:pPr>
      <w:r>
        <w:rPr>
          <w:color w:val="0F0F0F"/>
          <w:w w:val="110"/>
          <w:sz w:val="19"/>
        </w:rPr>
        <w:t>Earning much</w:t>
      </w:r>
      <w:r>
        <w:rPr>
          <w:color w:val="0F0F0F"/>
          <w:spacing w:val="9"/>
          <w:w w:val="110"/>
          <w:sz w:val="19"/>
        </w:rPr>
        <w:t xml:space="preserve"> </w:t>
      </w:r>
      <w:r>
        <w:rPr>
          <w:color w:val="0F0F0F"/>
          <w:w w:val="110"/>
          <w:sz w:val="19"/>
        </w:rPr>
        <w:t>money.</w:t>
      </w:r>
    </w:p>
    <w:p>
      <w:pPr>
        <w:pStyle w:val="10"/>
        <w:keepNext w:val="0"/>
        <w:keepLines w:val="0"/>
        <w:pageBreakBefore w:val="0"/>
        <w:widowControl w:val="0"/>
        <w:numPr>
          <w:ilvl w:val="1"/>
          <w:numId w:val="2"/>
        </w:numPr>
        <w:tabs>
          <w:tab w:val="left" w:pos="866"/>
        </w:tabs>
        <w:kinsoku/>
        <w:wordWrap/>
        <w:overflowPunct/>
        <w:topLinePunct w:val="0"/>
        <w:autoSpaceDE w:val="0"/>
        <w:autoSpaceDN w:val="0"/>
        <w:bidi w:val="0"/>
        <w:adjustRightInd/>
        <w:snapToGrid/>
        <w:spacing w:before="99" w:after="0" w:line="240" w:lineRule="auto"/>
        <w:ind w:left="342" w:leftChars="44" w:right="0" w:hanging="245" w:firstLineChars="0"/>
        <w:jc w:val="left"/>
        <w:textAlignment w:val="auto"/>
        <w:rPr>
          <w:color w:val="0F0F0F"/>
          <w:sz w:val="19"/>
        </w:rPr>
      </w:pPr>
      <w:r>
        <w:rPr>
          <w:color w:val="0F0F0F"/>
          <w:w w:val="110"/>
          <w:sz w:val="19"/>
        </w:rPr>
        <w:t>Enriching their</w:t>
      </w:r>
      <w:r>
        <w:rPr>
          <w:color w:val="0F0F0F"/>
          <w:spacing w:val="-36"/>
          <w:w w:val="110"/>
          <w:sz w:val="19"/>
        </w:rPr>
        <w:t xml:space="preserve"> </w:t>
      </w:r>
      <w:r>
        <w:rPr>
          <w:color w:val="0F0F0F"/>
          <w:w w:val="110"/>
          <w:sz w:val="19"/>
        </w:rPr>
        <w:t>experiences.</w:t>
      </w:r>
    </w:p>
    <w:p>
      <w:pPr>
        <w:pStyle w:val="10"/>
        <w:keepNext w:val="0"/>
        <w:keepLines w:val="0"/>
        <w:pageBreakBefore w:val="0"/>
        <w:widowControl w:val="0"/>
        <w:numPr>
          <w:ilvl w:val="1"/>
          <w:numId w:val="2"/>
        </w:numPr>
        <w:tabs>
          <w:tab w:val="left" w:pos="868"/>
        </w:tabs>
        <w:kinsoku/>
        <w:wordWrap/>
        <w:overflowPunct/>
        <w:topLinePunct w:val="0"/>
        <w:autoSpaceDE w:val="0"/>
        <w:autoSpaceDN w:val="0"/>
        <w:bidi w:val="0"/>
        <w:adjustRightInd/>
        <w:snapToGrid/>
        <w:spacing w:before="99" w:after="0" w:line="240" w:lineRule="auto"/>
        <w:ind w:left="343" w:leftChars="44" w:right="0" w:hanging="246" w:firstLineChars="0"/>
        <w:jc w:val="left"/>
        <w:textAlignment w:val="auto"/>
        <w:rPr>
          <w:color w:val="0F0F0F"/>
          <w:sz w:val="19"/>
        </w:rPr>
      </w:pPr>
      <w:r>
        <w:rPr>
          <w:color w:val="0F0F0F"/>
          <w:w w:val="110"/>
          <w:sz w:val="19"/>
        </w:rPr>
        <w:t>Going to famous</w:t>
      </w:r>
      <w:r>
        <w:rPr>
          <w:color w:val="0F0F0F"/>
          <w:spacing w:val="-12"/>
          <w:w w:val="110"/>
          <w:sz w:val="19"/>
        </w:rPr>
        <w:t xml:space="preserve"> </w:t>
      </w:r>
      <w:r>
        <w:rPr>
          <w:color w:val="0F0F0F"/>
          <w:w w:val="110"/>
          <w:sz w:val="19"/>
        </w:rPr>
        <w:t>universities.</w:t>
      </w:r>
    </w:p>
    <w:p>
      <w:pPr>
        <w:pStyle w:val="10"/>
        <w:keepNext w:val="0"/>
        <w:keepLines w:val="0"/>
        <w:pageBreakBefore w:val="0"/>
        <w:widowControl w:val="0"/>
        <w:numPr>
          <w:ilvl w:val="0"/>
          <w:numId w:val="2"/>
        </w:numPr>
        <w:tabs>
          <w:tab w:val="left" w:pos="511"/>
        </w:tabs>
        <w:kinsoku/>
        <w:wordWrap/>
        <w:overflowPunct/>
        <w:topLinePunct w:val="0"/>
        <w:autoSpaceDE w:val="0"/>
        <w:autoSpaceDN w:val="0"/>
        <w:bidi w:val="0"/>
        <w:adjustRightInd/>
        <w:snapToGrid/>
        <w:spacing w:before="98" w:after="0" w:line="240" w:lineRule="auto"/>
        <w:ind w:left="410" w:leftChars="44" w:right="0" w:hanging="313" w:firstLineChars="0"/>
        <w:jc w:val="left"/>
        <w:textAlignment w:val="auto"/>
        <w:rPr>
          <w:color w:val="0F0F0F"/>
          <w:sz w:val="19"/>
        </w:rPr>
      </w:pPr>
      <w:r>
        <w:rPr>
          <w:color w:val="0F0F0F"/>
          <w:w w:val="110"/>
          <w:sz w:val="19"/>
        </w:rPr>
        <w:t>When are students taking a gap</w:t>
      </w:r>
      <w:r>
        <w:rPr>
          <w:color w:val="0F0F0F"/>
          <w:spacing w:val="-6"/>
          <w:w w:val="110"/>
          <w:sz w:val="19"/>
        </w:rPr>
        <w:t xml:space="preserve"> </w:t>
      </w:r>
      <w:r>
        <w:rPr>
          <w:color w:val="0F0F0F"/>
          <w:w w:val="110"/>
          <w:sz w:val="19"/>
        </w:rPr>
        <w:t>year?</w:t>
      </w:r>
    </w:p>
    <w:p>
      <w:pPr>
        <w:pStyle w:val="10"/>
        <w:keepNext w:val="0"/>
        <w:keepLines w:val="0"/>
        <w:pageBreakBefore w:val="0"/>
        <w:widowControl w:val="0"/>
        <w:numPr>
          <w:ilvl w:val="1"/>
          <w:numId w:val="2"/>
        </w:numPr>
        <w:tabs>
          <w:tab w:val="left" w:pos="876"/>
        </w:tabs>
        <w:kinsoku/>
        <w:wordWrap/>
        <w:overflowPunct/>
        <w:topLinePunct w:val="0"/>
        <w:autoSpaceDE w:val="0"/>
        <w:autoSpaceDN w:val="0"/>
        <w:bidi w:val="0"/>
        <w:adjustRightInd/>
        <w:snapToGrid/>
        <w:spacing w:before="99" w:after="0" w:line="240" w:lineRule="auto"/>
        <w:ind w:left="355" w:leftChars="44" w:right="0" w:hanging="258" w:firstLineChars="0"/>
        <w:jc w:val="left"/>
        <w:textAlignment w:val="auto"/>
        <w:rPr>
          <w:color w:val="0F0F0F"/>
          <w:sz w:val="19"/>
        </w:rPr>
      </w:pPr>
      <w:r>
        <w:rPr>
          <w:color w:val="0F0F0F"/>
          <w:w w:val="110"/>
          <w:sz w:val="19"/>
        </w:rPr>
        <w:t>Before going to</w:t>
      </w:r>
      <w:r>
        <w:rPr>
          <w:color w:val="0F0F0F"/>
          <w:spacing w:val="1"/>
          <w:w w:val="110"/>
          <w:sz w:val="19"/>
        </w:rPr>
        <w:t xml:space="preserve"> </w:t>
      </w:r>
      <w:r>
        <w:rPr>
          <w:color w:val="0F0F0F"/>
          <w:w w:val="110"/>
          <w:sz w:val="19"/>
        </w:rPr>
        <w:t>university.</w:t>
      </w:r>
    </w:p>
    <w:p>
      <w:pPr>
        <w:pStyle w:val="10"/>
        <w:keepNext w:val="0"/>
        <w:keepLines w:val="0"/>
        <w:pageBreakBefore w:val="0"/>
        <w:widowControl w:val="0"/>
        <w:numPr>
          <w:ilvl w:val="1"/>
          <w:numId w:val="2"/>
        </w:numPr>
        <w:tabs>
          <w:tab w:val="left" w:pos="857"/>
        </w:tabs>
        <w:kinsoku/>
        <w:wordWrap/>
        <w:overflowPunct/>
        <w:topLinePunct w:val="0"/>
        <w:autoSpaceDE w:val="0"/>
        <w:autoSpaceDN w:val="0"/>
        <w:bidi w:val="0"/>
        <w:adjustRightInd/>
        <w:snapToGrid/>
        <w:spacing w:before="99" w:after="0" w:line="240" w:lineRule="auto"/>
        <w:ind w:left="338" w:leftChars="44" w:right="0" w:hanging="241" w:firstLineChars="0"/>
        <w:jc w:val="left"/>
        <w:textAlignment w:val="auto"/>
        <w:rPr>
          <w:color w:val="0F0F0F"/>
          <w:sz w:val="19"/>
        </w:rPr>
      </w:pPr>
      <w:r>
        <w:rPr>
          <w:color w:val="0F0F0F"/>
          <w:w w:val="110"/>
          <w:sz w:val="19"/>
        </w:rPr>
        <w:t>When they are 17 years</w:t>
      </w:r>
      <w:r>
        <w:rPr>
          <w:color w:val="0F0F0F"/>
          <w:spacing w:val="5"/>
          <w:w w:val="110"/>
          <w:sz w:val="19"/>
        </w:rPr>
        <w:t xml:space="preserve"> </w:t>
      </w:r>
      <w:r>
        <w:rPr>
          <w:color w:val="0F0F0F"/>
          <w:w w:val="110"/>
          <w:sz w:val="19"/>
        </w:rPr>
        <w:t>old.</w:t>
      </w:r>
    </w:p>
    <w:p>
      <w:pPr>
        <w:pStyle w:val="10"/>
        <w:keepNext w:val="0"/>
        <w:keepLines w:val="0"/>
        <w:pageBreakBefore w:val="0"/>
        <w:widowControl w:val="0"/>
        <w:numPr>
          <w:ilvl w:val="1"/>
          <w:numId w:val="2"/>
        </w:numPr>
        <w:tabs>
          <w:tab w:val="left" w:pos="861"/>
        </w:tabs>
        <w:kinsoku/>
        <w:wordWrap/>
        <w:overflowPunct/>
        <w:topLinePunct w:val="0"/>
        <w:autoSpaceDE w:val="0"/>
        <w:autoSpaceDN w:val="0"/>
        <w:bidi w:val="0"/>
        <w:adjustRightInd/>
        <w:snapToGrid/>
        <w:spacing w:before="98" w:after="0" w:line="240" w:lineRule="auto"/>
        <w:ind w:left="347" w:leftChars="44" w:right="0" w:hanging="250" w:firstLineChars="0"/>
        <w:jc w:val="left"/>
        <w:textAlignment w:val="auto"/>
        <w:rPr>
          <w:color w:val="0F0F0F"/>
          <w:sz w:val="19"/>
        </w:rPr>
      </w:pPr>
      <w:r>
        <w:rPr>
          <w:color w:val="0F0F0F"/>
          <w:w w:val="110"/>
          <w:sz w:val="19"/>
        </w:rPr>
        <w:t>Before entering high</w:t>
      </w:r>
      <w:r>
        <w:rPr>
          <w:color w:val="0F0F0F"/>
          <w:spacing w:val="-11"/>
          <w:w w:val="110"/>
          <w:sz w:val="19"/>
        </w:rPr>
        <w:t xml:space="preserve"> </w:t>
      </w:r>
      <w:r>
        <w:rPr>
          <w:color w:val="0F0F0F"/>
          <w:w w:val="110"/>
          <w:sz w:val="19"/>
        </w:rPr>
        <w:t>school.</w:t>
      </w:r>
    </w:p>
    <w:p>
      <w:pPr>
        <w:pStyle w:val="10"/>
        <w:keepNext w:val="0"/>
        <w:keepLines w:val="0"/>
        <w:pageBreakBefore w:val="0"/>
        <w:widowControl w:val="0"/>
        <w:numPr>
          <w:ilvl w:val="0"/>
          <w:numId w:val="2"/>
        </w:numPr>
        <w:tabs>
          <w:tab w:val="left" w:pos="506"/>
        </w:tabs>
        <w:kinsoku/>
        <w:wordWrap/>
        <w:overflowPunct/>
        <w:topLinePunct w:val="0"/>
        <w:autoSpaceDE w:val="0"/>
        <w:autoSpaceDN w:val="0"/>
        <w:bidi w:val="0"/>
        <w:adjustRightInd/>
        <w:snapToGrid/>
        <w:spacing w:before="99" w:after="0" w:line="240" w:lineRule="auto"/>
        <w:ind w:left="405" w:leftChars="44" w:right="0" w:hanging="308" w:firstLineChars="0"/>
        <w:jc w:val="left"/>
        <w:textAlignment w:val="auto"/>
        <w:rPr>
          <w:color w:val="0F0F0F"/>
          <w:sz w:val="19"/>
        </w:rPr>
      </w:pPr>
      <w:r>
        <w:rPr>
          <w:color w:val="0F0F0F"/>
          <w:w w:val="110"/>
          <w:sz w:val="19"/>
        </w:rPr>
        <w:t>What can students benefit from a gap year after</w:t>
      </w:r>
      <w:r>
        <w:rPr>
          <w:color w:val="0F0F0F"/>
          <w:spacing w:val="9"/>
          <w:w w:val="110"/>
          <w:sz w:val="19"/>
        </w:rPr>
        <w:t xml:space="preserve"> </w:t>
      </w:r>
      <w:r>
        <w:rPr>
          <w:color w:val="0F0F0F"/>
          <w:w w:val="110"/>
          <w:sz w:val="19"/>
        </w:rPr>
        <w:t>school?</w:t>
      </w:r>
    </w:p>
    <w:p>
      <w:pPr>
        <w:keepNext w:val="0"/>
        <w:keepLines w:val="0"/>
        <w:pageBreakBefore w:val="0"/>
        <w:widowControl w:val="0"/>
        <w:kinsoku/>
        <w:wordWrap/>
        <w:overflowPunct/>
        <w:topLinePunct w:val="0"/>
        <w:autoSpaceDE w:val="0"/>
        <w:autoSpaceDN w:val="0"/>
        <w:bidi w:val="0"/>
        <w:adjustRightInd/>
        <w:snapToGrid/>
        <w:spacing w:after="0" w:line="240" w:lineRule="auto"/>
        <w:ind w:left="97" w:leftChars="44"/>
        <w:jc w:val="left"/>
        <w:textAlignment w:val="auto"/>
        <w:rPr>
          <w:sz w:val="19"/>
        </w:rPr>
        <w:sectPr>
          <w:type w:val="continuous"/>
          <w:pgSz w:w="11160" w:h="16150"/>
          <w:pgMar w:top="1020" w:right="200" w:bottom="280" w:left="540" w:header="720" w:footer="720" w:gutter="0"/>
          <w:cols w:space="720" w:num="1"/>
        </w:sectPr>
      </w:pPr>
    </w:p>
    <w:p>
      <w:pPr>
        <w:keepNext w:val="0"/>
        <w:keepLines w:val="0"/>
        <w:pageBreakBefore w:val="0"/>
        <w:widowControl w:val="0"/>
        <w:numPr>
          <w:ilvl w:val="0"/>
          <w:numId w:val="3"/>
        </w:numPr>
        <w:kinsoku/>
        <w:wordWrap/>
        <w:overflowPunct/>
        <w:topLinePunct w:val="0"/>
        <w:autoSpaceDE w:val="0"/>
        <w:autoSpaceDN w:val="0"/>
        <w:bidi w:val="0"/>
        <w:adjustRightInd/>
        <w:snapToGrid/>
        <w:spacing w:before="104"/>
        <w:ind w:left="97" w:leftChars="44" w:right="0" w:firstLine="0"/>
        <w:jc w:val="left"/>
        <w:textAlignment w:val="auto"/>
        <w:rPr>
          <w:rFonts w:hint="eastAsia" w:eastAsia="宋体"/>
          <w:color w:val="0F0F0F"/>
          <w:w w:val="110"/>
          <w:sz w:val="19"/>
          <w:lang w:val="en-US" w:eastAsia="zh-CN"/>
        </w:rPr>
      </w:pPr>
      <w:r>
        <w:rPr>
          <w:color w:val="0F0F0F"/>
          <w:w w:val="110"/>
          <w:sz w:val="19"/>
        </w:rPr>
        <w:t>Better</w:t>
      </w:r>
      <w:r>
        <w:rPr>
          <w:color w:val="0F0F0F"/>
          <w:spacing w:val="1"/>
          <w:w w:val="110"/>
          <w:sz w:val="19"/>
        </w:rPr>
        <w:t xml:space="preserve"> </w:t>
      </w:r>
      <w:r>
        <w:rPr>
          <w:color w:val="0F0F0F"/>
          <w:w w:val="110"/>
          <w:sz w:val="19"/>
        </w:rPr>
        <w:t>social</w:t>
      </w:r>
      <w:r>
        <w:rPr>
          <w:color w:val="0F0F0F"/>
          <w:spacing w:val="-5"/>
          <w:w w:val="110"/>
          <w:sz w:val="19"/>
        </w:rPr>
        <w:t xml:space="preserve"> </w:t>
      </w:r>
      <w:r>
        <w:rPr>
          <w:color w:val="0F0F0F"/>
          <w:w w:val="110"/>
          <w:sz w:val="19"/>
        </w:rPr>
        <w:t>relations.</w:t>
      </w:r>
      <w:r>
        <w:rPr>
          <w:rFonts w:hint="eastAsia" w:eastAsia="宋体"/>
          <w:color w:val="0F0F0F"/>
          <w:w w:val="110"/>
          <w:sz w:val="19"/>
          <w:lang w:val="en-US" w:eastAsia="zh-CN"/>
        </w:rPr>
        <w:t xml:space="preserve"> </w:t>
      </w:r>
    </w:p>
    <w:p>
      <w:pPr>
        <w:keepNext w:val="0"/>
        <w:keepLines w:val="0"/>
        <w:pageBreakBefore w:val="0"/>
        <w:widowControl w:val="0"/>
        <w:numPr>
          <w:ilvl w:val="0"/>
          <w:numId w:val="3"/>
        </w:numPr>
        <w:kinsoku/>
        <w:wordWrap/>
        <w:overflowPunct/>
        <w:topLinePunct w:val="0"/>
        <w:autoSpaceDE w:val="0"/>
        <w:autoSpaceDN w:val="0"/>
        <w:bidi w:val="0"/>
        <w:adjustRightInd/>
        <w:snapToGrid/>
        <w:spacing w:before="104"/>
        <w:ind w:left="97" w:leftChars="44" w:right="0" w:firstLine="0"/>
        <w:jc w:val="left"/>
        <w:textAlignment w:val="auto"/>
        <w:rPr>
          <w:sz w:val="19"/>
        </w:rPr>
      </w:pPr>
      <w:r>
        <w:rPr>
          <w:color w:val="0F0F0F"/>
          <w:w w:val="110"/>
          <w:sz w:val="19"/>
        </w:rPr>
        <w:t>B. Higher salaries.</w:t>
      </w:r>
    </w:p>
    <w:p>
      <w:pPr>
        <w:keepNext w:val="0"/>
        <w:keepLines w:val="0"/>
        <w:pageBreakBefore w:val="0"/>
        <w:widowControl w:val="0"/>
        <w:numPr>
          <w:ilvl w:val="0"/>
          <w:numId w:val="3"/>
        </w:numPr>
        <w:kinsoku/>
        <w:wordWrap/>
        <w:overflowPunct/>
        <w:topLinePunct w:val="0"/>
        <w:autoSpaceDE w:val="0"/>
        <w:autoSpaceDN w:val="0"/>
        <w:bidi w:val="0"/>
        <w:adjustRightInd/>
        <w:snapToGrid/>
        <w:spacing w:before="104"/>
        <w:ind w:left="97" w:leftChars="44" w:right="0" w:firstLine="0"/>
        <w:jc w:val="left"/>
        <w:textAlignment w:val="auto"/>
        <w:rPr>
          <w:sz w:val="19"/>
        </w:rPr>
      </w:pPr>
      <w:r>
        <w:rPr>
          <w:color w:val="0F0F0F"/>
          <w:w w:val="110"/>
          <w:sz w:val="19"/>
        </w:rPr>
        <w:t>C. Brighter career choices.</w:t>
      </w:r>
    </w:p>
    <w:p>
      <w:pPr>
        <w:pStyle w:val="10"/>
        <w:keepNext w:val="0"/>
        <w:keepLines w:val="0"/>
        <w:pageBreakBefore w:val="0"/>
        <w:widowControl w:val="0"/>
        <w:numPr>
          <w:ilvl w:val="0"/>
          <w:numId w:val="2"/>
        </w:numPr>
        <w:tabs>
          <w:tab w:val="left" w:pos="501"/>
        </w:tabs>
        <w:kinsoku/>
        <w:wordWrap/>
        <w:overflowPunct/>
        <w:topLinePunct w:val="0"/>
        <w:autoSpaceDE w:val="0"/>
        <w:autoSpaceDN w:val="0"/>
        <w:bidi w:val="0"/>
        <w:adjustRightInd/>
        <w:snapToGrid/>
        <w:spacing w:before="99" w:after="0" w:line="240" w:lineRule="auto"/>
        <w:ind w:left="406" w:leftChars="44" w:right="0" w:hanging="309" w:firstLineChars="0"/>
        <w:jc w:val="left"/>
        <w:textAlignment w:val="auto"/>
        <w:rPr>
          <w:color w:val="0F0F0F"/>
          <w:sz w:val="19"/>
        </w:rPr>
      </w:pPr>
      <w:r>
        <w:rPr>
          <w:color w:val="0F0F0F"/>
          <w:w w:val="110"/>
          <w:sz w:val="19"/>
        </w:rPr>
        <w:t>Where do many gap year volunteers teach</w:t>
      </w:r>
      <w:r>
        <w:rPr>
          <w:color w:val="0F0F0F"/>
          <w:spacing w:val="3"/>
          <w:w w:val="110"/>
          <w:sz w:val="19"/>
        </w:rPr>
        <w:t xml:space="preserve"> </w:t>
      </w:r>
      <w:r>
        <w:rPr>
          <w:color w:val="0F0F0F"/>
          <w:w w:val="110"/>
          <w:sz w:val="19"/>
        </w:rPr>
        <w:t>English?</w:t>
      </w:r>
    </w:p>
    <w:p>
      <w:pPr>
        <w:keepNext w:val="0"/>
        <w:keepLines w:val="0"/>
        <w:pageBreakBefore w:val="0"/>
        <w:widowControl w:val="0"/>
        <w:numPr>
          <w:ilvl w:val="0"/>
          <w:numId w:val="4"/>
        </w:numPr>
        <w:kinsoku/>
        <w:wordWrap/>
        <w:overflowPunct/>
        <w:topLinePunct w:val="0"/>
        <w:autoSpaceDE w:val="0"/>
        <w:autoSpaceDN w:val="0"/>
        <w:bidi w:val="0"/>
        <w:adjustRightInd/>
        <w:snapToGrid/>
        <w:spacing w:before="1" w:line="360" w:lineRule="auto"/>
        <w:ind w:left="97" w:leftChars="44" w:right="0" w:firstLine="0"/>
        <w:jc w:val="left"/>
        <w:textAlignment w:val="auto"/>
        <w:rPr>
          <w:color w:val="0F0F0F"/>
          <w:w w:val="110"/>
          <w:sz w:val="19"/>
        </w:rPr>
      </w:pPr>
      <w:r>
        <w:rPr>
          <w:color w:val="0F0F0F"/>
          <w:w w:val="110"/>
          <w:sz w:val="19"/>
        </w:rPr>
        <w:t>In</w:t>
      </w:r>
      <w:r>
        <w:rPr>
          <w:color w:val="0F0F0F"/>
          <w:spacing w:val="-15"/>
          <w:w w:val="110"/>
          <w:sz w:val="19"/>
        </w:rPr>
        <w:t xml:space="preserve"> </w:t>
      </w:r>
      <w:r>
        <w:rPr>
          <w:color w:val="0F0F0F"/>
          <w:w w:val="110"/>
          <w:sz w:val="19"/>
        </w:rPr>
        <w:t>Africa.</w:t>
      </w:r>
    </w:p>
    <w:p>
      <w:pPr>
        <w:keepNext w:val="0"/>
        <w:keepLines w:val="0"/>
        <w:pageBreakBefore w:val="0"/>
        <w:widowControl w:val="0"/>
        <w:numPr>
          <w:ilvl w:val="0"/>
          <w:numId w:val="4"/>
        </w:numPr>
        <w:kinsoku/>
        <w:wordWrap/>
        <w:overflowPunct/>
        <w:topLinePunct w:val="0"/>
        <w:autoSpaceDE w:val="0"/>
        <w:autoSpaceDN w:val="0"/>
        <w:bidi w:val="0"/>
        <w:adjustRightInd/>
        <w:snapToGrid/>
        <w:spacing w:before="1" w:line="360" w:lineRule="auto"/>
        <w:ind w:left="97" w:leftChars="44" w:right="0" w:rightChars="0" w:firstLine="0" w:firstLineChars="0"/>
        <w:jc w:val="left"/>
        <w:textAlignment w:val="auto"/>
        <w:rPr>
          <w:color w:val="0F0F0F"/>
          <w:w w:val="110"/>
          <w:sz w:val="19"/>
        </w:rPr>
      </w:pPr>
      <w:r>
        <w:rPr>
          <w:color w:val="0F0F0F"/>
          <w:w w:val="110"/>
          <w:sz w:val="19"/>
        </w:rPr>
        <w:t>In China.</w:t>
      </w:r>
    </w:p>
    <w:p>
      <w:pPr>
        <w:keepNext w:val="0"/>
        <w:keepLines w:val="0"/>
        <w:pageBreakBefore w:val="0"/>
        <w:widowControl w:val="0"/>
        <w:numPr>
          <w:numId w:val="0"/>
        </w:numPr>
        <w:kinsoku/>
        <w:wordWrap/>
        <w:overflowPunct/>
        <w:topLinePunct w:val="0"/>
        <w:autoSpaceDE w:val="0"/>
        <w:autoSpaceDN w:val="0"/>
        <w:bidi w:val="0"/>
        <w:adjustRightInd/>
        <w:snapToGrid/>
        <w:spacing w:before="1" w:line="360" w:lineRule="auto"/>
        <w:ind w:leftChars="44" w:right="0" w:rightChars="0"/>
        <w:jc w:val="left"/>
        <w:textAlignment w:val="auto"/>
        <w:rPr>
          <w:rFonts w:hint="eastAsia" w:ascii="宋体" w:eastAsia="宋体"/>
          <w:color w:val="0F0F0F"/>
          <w:sz w:val="24"/>
          <w:szCs w:val="36"/>
        </w:rPr>
      </w:pPr>
      <w:r>
        <w:rPr>
          <w:color w:val="0F0F0F"/>
          <w:w w:val="110"/>
          <w:sz w:val="19"/>
        </w:rPr>
        <w:t>C. In Thailand.</w:t>
      </w:r>
    </w:p>
    <w:p>
      <w:pPr>
        <w:pStyle w:val="4"/>
        <w:keepNext w:val="0"/>
        <w:keepLines w:val="0"/>
        <w:pageBreakBefore w:val="0"/>
        <w:widowControl w:val="0"/>
        <w:kinsoku/>
        <w:wordWrap/>
        <w:overflowPunct/>
        <w:topLinePunct w:val="0"/>
        <w:autoSpaceDE w:val="0"/>
        <w:autoSpaceDN w:val="0"/>
        <w:bidi w:val="0"/>
        <w:adjustRightInd/>
        <w:snapToGrid/>
        <w:spacing w:before="1"/>
        <w:textAlignment w:val="auto"/>
        <w:rPr>
          <w:sz w:val="16"/>
        </w:rPr>
      </w:pPr>
    </w:p>
    <w:p>
      <w:pPr>
        <w:keepNext w:val="0"/>
        <w:keepLines w:val="0"/>
        <w:pageBreakBefore w:val="0"/>
        <w:widowControl w:val="0"/>
        <w:numPr>
          <w:ilvl w:val="0"/>
          <w:numId w:val="5"/>
        </w:numPr>
        <w:tabs>
          <w:tab w:val="left" w:pos="4549"/>
        </w:tabs>
        <w:kinsoku/>
        <w:wordWrap/>
        <w:overflowPunct/>
        <w:topLinePunct w:val="0"/>
        <w:autoSpaceDE w:val="0"/>
        <w:autoSpaceDN w:val="0"/>
        <w:bidi w:val="0"/>
        <w:adjustRightInd/>
        <w:snapToGrid/>
        <w:spacing w:before="72"/>
        <w:ind w:left="97" w:leftChars="44" w:right="850" w:firstLine="0"/>
        <w:jc w:val="left"/>
        <w:textAlignment w:val="auto"/>
        <w:rPr>
          <w:rFonts w:hint="eastAsia" w:ascii="宋体" w:eastAsia="宋体"/>
          <w:color w:val="0F0F0F"/>
          <w:sz w:val="24"/>
          <w:szCs w:val="36"/>
        </w:rPr>
      </w:pPr>
      <w:r>
        <w:rPr>
          <w:rFonts w:hint="eastAsia" w:ascii="宋体" w:eastAsia="宋体"/>
          <w:color w:val="0F0F0F"/>
          <w:spacing w:val="14"/>
          <w:sz w:val="24"/>
          <w:szCs w:val="36"/>
        </w:rPr>
        <w:t>阅</w:t>
      </w:r>
      <w:r>
        <w:rPr>
          <w:rFonts w:hint="eastAsia" w:ascii="宋体" w:eastAsia="宋体"/>
          <w:color w:val="0F0F0F"/>
          <w:spacing w:val="13"/>
          <w:sz w:val="24"/>
          <w:szCs w:val="36"/>
        </w:rPr>
        <w:t>读</w:t>
      </w:r>
      <w:r>
        <w:rPr>
          <w:rFonts w:hint="eastAsia" w:ascii="宋体" w:eastAsia="宋体"/>
          <w:color w:val="0F0F0F"/>
          <w:sz w:val="24"/>
          <w:szCs w:val="36"/>
        </w:rPr>
        <w:t>理</w:t>
      </w:r>
      <w:r>
        <w:rPr>
          <w:rFonts w:hint="eastAsia" w:ascii="宋体" w:eastAsia="宋体"/>
          <w:color w:val="0F0F0F"/>
          <w:spacing w:val="29"/>
          <w:sz w:val="24"/>
          <w:szCs w:val="36"/>
        </w:rPr>
        <w:t>解</w:t>
      </w:r>
      <w:r>
        <w:rPr>
          <w:rFonts w:hint="eastAsia" w:ascii="宋体" w:eastAsia="宋体"/>
          <w:color w:val="0F0F0F"/>
          <w:sz w:val="24"/>
          <w:szCs w:val="36"/>
        </w:rPr>
        <w:t>（共两</w:t>
      </w:r>
      <w:r>
        <w:rPr>
          <w:rFonts w:hint="eastAsia" w:ascii="宋体" w:eastAsia="宋体"/>
          <w:color w:val="0F0F0F"/>
          <w:spacing w:val="8"/>
          <w:sz w:val="24"/>
          <w:szCs w:val="36"/>
        </w:rPr>
        <w:t>节</w:t>
      </w:r>
      <w:r>
        <w:rPr>
          <w:rFonts w:hint="eastAsia" w:ascii="宋体" w:eastAsia="宋体"/>
          <w:color w:val="0F0F0F"/>
          <w:sz w:val="24"/>
          <w:szCs w:val="36"/>
        </w:rPr>
        <w:t>，满分</w:t>
      </w:r>
      <w:r>
        <w:rPr>
          <w:rFonts w:hint="eastAsia" w:ascii="宋体" w:eastAsia="宋体"/>
          <w:color w:val="0F0F0F"/>
          <w:sz w:val="24"/>
          <w:szCs w:val="36"/>
          <w:lang w:val="en-US" w:eastAsia="zh-CN"/>
        </w:rPr>
        <w:t xml:space="preserve"> </w:t>
      </w:r>
      <w:r>
        <w:rPr>
          <w:color w:val="0F0F0F"/>
          <w:sz w:val="24"/>
          <w:szCs w:val="28"/>
        </w:rPr>
        <w:t>35</w:t>
      </w:r>
      <w:r>
        <w:rPr>
          <w:color w:val="0F0F0F"/>
          <w:spacing w:val="43"/>
          <w:sz w:val="32"/>
          <w:szCs w:val="36"/>
        </w:rPr>
        <w:t xml:space="preserve"> </w:t>
      </w:r>
      <w:r>
        <w:rPr>
          <w:rFonts w:hint="eastAsia" w:ascii="宋体" w:eastAsia="宋体"/>
          <w:color w:val="0F0F0F"/>
          <w:sz w:val="24"/>
          <w:szCs w:val="36"/>
        </w:rPr>
        <w:t>分）</w:t>
      </w:r>
    </w:p>
    <w:p>
      <w:pPr>
        <w:keepNext w:val="0"/>
        <w:keepLines w:val="0"/>
        <w:pageBreakBefore w:val="0"/>
        <w:widowControl w:val="0"/>
        <w:numPr>
          <w:ilvl w:val="0"/>
          <w:numId w:val="0"/>
        </w:numPr>
        <w:tabs>
          <w:tab w:val="left" w:pos="4549"/>
        </w:tabs>
        <w:kinsoku/>
        <w:wordWrap/>
        <w:overflowPunct/>
        <w:topLinePunct w:val="0"/>
        <w:autoSpaceDE w:val="0"/>
        <w:autoSpaceDN w:val="0"/>
        <w:bidi w:val="0"/>
        <w:adjustRightInd/>
        <w:snapToGrid/>
        <w:spacing w:before="72"/>
        <w:ind w:left="97" w:leftChars="44" w:right="850" w:rightChars="0"/>
        <w:jc w:val="left"/>
        <w:textAlignment w:val="auto"/>
        <w:rPr>
          <w:color w:val="000000"/>
          <w:spacing w:val="0"/>
          <w:w w:val="100"/>
          <w:position w:val="0"/>
        </w:rPr>
      </w:pPr>
      <w:r>
        <w:rPr>
          <w:color w:val="000000"/>
          <w:spacing w:val="0"/>
          <w:w w:val="100"/>
          <w:position w:val="0"/>
        </w:rPr>
        <w:t>第一节（共</w:t>
      </w:r>
      <w:r>
        <w:rPr>
          <w:rFonts w:ascii="Times New Roman" w:hAnsi="Times New Roman" w:eastAsia="Times New Roman" w:cs="Times New Roman"/>
          <w:color w:val="000000"/>
          <w:spacing w:val="0"/>
          <w:w w:val="100"/>
          <w:position w:val="0"/>
        </w:rPr>
        <w:t>10</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2.5</w:t>
      </w:r>
      <w:r>
        <w:rPr>
          <w:color w:val="000000"/>
          <w:spacing w:val="0"/>
          <w:w w:val="100"/>
          <w:position w:val="0"/>
        </w:rPr>
        <w:t>分，满分</w:t>
      </w:r>
      <w:r>
        <w:rPr>
          <w:rFonts w:ascii="Times New Roman" w:hAnsi="Times New Roman" w:eastAsia="Times New Roman" w:cs="Times New Roman"/>
          <w:color w:val="000000"/>
          <w:spacing w:val="0"/>
          <w:w w:val="100"/>
          <w:position w:val="0"/>
        </w:rPr>
        <w:t>25</w:t>
      </w:r>
      <w:r>
        <w:rPr>
          <w:color w:val="000000"/>
          <w:spacing w:val="0"/>
          <w:w w:val="100"/>
          <w:position w:val="0"/>
        </w:rPr>
        <w:t>分）</w:t>
      </w:r>
    </w:p>
    <w:p>
      <w:pPr>
        <w:keepNext w:val="0"/>
        <w:keepLines w:val="0"/>
        <w:pageBreakBefore w:val="0"/>
        <w:widowControl w:val="0"/>
        <w:numPr>
          <w:ilvl w:val="0"/>
          <w:numId w:val="0"/>
        </w:numPr>
        <w:tabs>
          <w:tab w:val="left" w:pos="4549"/>
        </w:tabs>
        <w:kinsoku/>
        <w:wordWrap/>
        <w:overflowPunct/>
        <w:topLinePunct w:val="0"/>
        <w:autoSpaceDE w:val="0"/>
        <w:autoSpaceDN w:val="0"/>
        <w:bidi w:val="0"/>
        <w:adjustRightInd/>
        <w:snapToGrid/>
        <w:spacing w:before="72"/>
        <w:ind w:left="97" w:leftChars="44" w:right="850" w:rightChars="0"/>
        <w:jc w:val="left"/>
        <w:textAlignment w:val="auto"/>
      </w:pPr>
      <w:r>
        <w:rPr>
          <w:color w:val="000000"/>
          <w:spacing w:val="0"/>
          <w:w w:val="100"/>
          <w:position w:val="0"/>
        </w:rPr>
        <w:t>阅读下列短文，从每题所给的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和</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 xml:space="preserve">四个选项中，选出最佳选项，并在答题纸上将该项 </w:t>
      </w:r>
      <w:r>
        <w:rPr>
          <w:color w:val="000000"/>
          <w:spacing w:val="0"/>
          <w:w w:val="100"/>
          <w:position w:val="0"/>
          <w:lang w:val="zh-CN" w:eastAsia="zh-CN" w:bidi="zh-CN"/>
        </w:rPr>
        <w:t>涂黑。</w:t>
      </w:r>
    </w:p>
    <w:p>
      <w:pPr>
        <w:pStyle w:val="4"/>
        <w:keepNext w:val="0"/>
        <w:keepLines w:val="0"/>
        <w:pageBreakBefore w:val="0"/>
        <w:widowControl w:val="0"/>
        <w:kinsoku/>
        <w:wordWrap/>
        <w:overflowPunct/>
        <w:topLinePunct w:val="0"/>
        <w:autoSpaceDE w:val="0"/>
        <w:autoSpaceDN w:val="0"/>
        <w:bidi w:val="0"/>
        <w:adjustRightInd/>
        <w:snapToGrid/>
        <w:spacing w:line="173" w:lineRule="exact"/>
        <w:ind w:left="97" w:leftChars="44" w:right="850"/>
        <w:jc w:val="center"/>
        <w:textAlignment w:val="auto"/>
      </w:pPr>
      <w:r>
        <w:rPr>
          <w:color w:val="0F0F0F"/>
          <w:w w:val="90"/>
        </w:rPr>
        <w:t>A</w:t>
      </w:r>
    </w:p>
    <w:p>
      <w:pPr>
        <w:pStyle w:val="4"/>
        <w:keepNext w:val="0"/>
        <w:keepLines w:val="0"/>
        <w:pageBreakBefore w:val="0"/>
        <w:widowControl w:val="0"/>
        <w:kinsoku/>
        <w:wordWrap/>
        <w:overflowPunct/>
        <w:topLinePunct w:val="0"/>
        <w:autoSpaceDE w:val="0"/>
        <w:autoSpaceDN w:val="0"/>
        <w:bidi w:val="0"/>
        <w:adjustRightInd/>
        <w:snapToGrid/>
        <w:spacing w:before="169" w:line="331" w:lineRule="auto"/>
        <w:ind w:left="97" w:leftChars="44" w:right="850" w:firstLine="423"/>
        <w:jc w:val="both"/>
        <w:textAlignment w:val="auto"/>
      </w:pPr>
      <w:r>
        <w:rPr>
          <w:color w:val="0F0F0F"/>
          <w:w w:val="105"/>
        </w:rPr>
        <w:t xml:space="preserve">One day, I visited a shelter with my pet rabbit Soapy. No one smiled a greeting, and they appeared uninterested. One little girl in particular moved like a wisp </w:t>
      </w:r>
      <w:r>
        <w:rPr>
          <w:rFonts w:hint="eastAsia" w:ascii="宋体" w:eastAsia="宋体"/>
          <w:color w:val="0F0F0F"/>
          <w:w w:val="105"/>
          <w:sz w:val="19"/>
        </w:rPr>
        <w:t xml:space="preserve">(纤弱的小东西） </w:t>
      </w:r>
      <w:r>
        <w:rPr>
          <w:color w:val="0F0F0F"/>
          <w:w w:val="105"/>
        </w:rPr>
        <w:t>in the background. I was told that she had been there for over a month and had not spoken the entire time. Her mother said she had talked at one time but not in recent memory. I didn</w:t>
      </w:r>
      <w:r>
        <w:rPr>
          <w:color w:val="383838"/>
          <w:w w:val="105"/>
        </w:rPr>
        <w:t xml:space="preserve">' </w:t>
      </w:r>
      <w:r>
        <w:rPr>
          <w:color w:val="0F0F0F"/>
          <w:w w:val="105"/>
        </w:rPr>
        <w:t>t want to imagine what could have happened to rob this little girl of the natural curiosity and enthusiasm so natural to childhood.</w:t>
      </w:r>
    </w:p>
    <w:p>
      <w:pPr>
        <w:pStyle w:val="4"/>
        <w:keepNext w:val="0"/>
        <w:keepLines w:val="0"/>
        <w:pageBreakBefore w:val="0"/>
        <w:widowControl w:val="0"/>
        <w:kinsoku/>
        <w:wordWrap/>
        <w:overflowPunct/>
        <w:topLinePunct w:val="0"/>
        <w:autoSpaceDE w:val="0"/>
        <w:autoSpaceDN w:val="0"/>
        <w:bidi w:val="0"/>
        <w:adjustRightInd/>
        <w:snapToGrid/>
        <w:spacing w:line="333" w:lineRule="auto"/>
        <w:ind w:left="97" w:leftChars="44" w:right="850" w:firstLine="422"/>
        <w:jc w:val="both"/>
        <w:textAlignment w:val="auto"/>
      </w:pPr>
      <w:r>
        <w:rPr>
          <w:color w:val="0F0F0F"/>
          <w:w w:val="105"/>
        </w:rPr>
        <w:t>Spreading a blanket on the floor, I sat down and put Soapy on it. I told the group that Soapy would come to talk to them if they sat on his blanket. Several children did this, including the silent girl. She sat rigidly at the edge of the blanket, staring hard at Soapy. She didn't reach out to him or encourage him in  any way. Rather she sat tensely, just</w:t>
      </w:r>
      <w:r>
        <w:rPr>
          <w:color w:val="0F0F0F"/>
          <w:spacing w:val="3"/>
          <w:w w:val="105"/>
        </w:rPr>
        <w:t xml:space="preserve"> </w:t>
      </w:r>
      <w:r>
        <w:rPr>
          <w:color w:val="0F0F0F"/>
          <w:w w:val="105"/>
        </w:rPr>
        <w:t>staring.</w:t>
      </w:r>
    </w:p>
    <w:p>
      <w:pPr>
        <w:pStyle w:val="4"/>
        <w:keepNext w:val="0"/>
        <w:keepLines w:val="0"/>
        <w:pageBreakBefore w:val="0"/>
        <w:widowControl w:val="0"/>
        <w:kinsoku/>
        <w:wordWrap/>
        <w:overflowPunct/>
        <w:topLinePunct w:val="0"/>
        <w:autoSpaceDE w:val="0"/>
        <w:autoSpaceDN w:val="0"/>
        <w:bidi w:val="0"/>
        <w:adjustRightInd/>
        <w:snapToGrid/>
        <w:spacing w:line="336" w:lineRule="auto"/>
        <w:ind w:left="97" w:leftChars="44" w:right="850" w:firstLine="421"/>
        <w:jc w:val="both"/>
        <w:textAlignment w:val="auto"/>
      </w:pPr>
      <w:r>
        <w:rPr>
          <w:color w:val="0F0F0F"/>
          <w:w w:val="105"/>
        </w:rPr>
        <w:t xml:space="preserve">Soapy circled around </w:t>
      </w:r>
      <w:r>
        <w:rPr>
          <w:color w:val="262626"/>
          <w:w w:val="105"/>
        </w:rPr>
        <w:t xml:space="preserve">and </w:t>
      </w:r>
      <w:r>
        <w:rPr>
          <w:color w:val="0F0F0F"/>
          <w:w w:val="105"/>
        </w:rPr>
        <w:t>finally came to a stop about two inches from her. He quietly reached out and laid his chin on her knee. I was astonished. While a common behavior for dogs</w:t>
      </w:r>
      <w:r>
        <w:rPr>
          <w:color w:val="383838"/>
          <w:w w:val="105"/>
        </w:rPr>
        <w:t xml:space="preserve">, </w:t>
      </w:r>
      <w:r>
        <w:rPr>
          <w:color w:val="0F0F0F"/>
          <w:w w:val="105"/>
        </w:rPr>
        <w:t xml:space="preserve">this is not a behavior normally exhibited by </w:t>
      </w:r>
      <w:r>
        <w:rPr>
          <w:color w:val="262626"/>
          <w:w w:val="105"/>
        </w:rPr>
        <w:t xml:space="preserve">a </w:t>
      </w:r>
      <w:r>
        <w:rPr>
          <w:color w:val="0F0F0F"/>
          <w:w w:val="105"/>
        </w:rPr>
        <w:t>rabbit.</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97" w:leftChars="44" w:right="850" w:firstLine="420"/>
        <w:jc w:val="both"/>
        <w:textAlignment w:val="auto"/>
      </w:pPr>
      <w:r>
        <w:rPr>
          <w:color w:val="0F0F0F"/>
          <w:w w:val="105"/>
        </w:rPr>
        <w:t>The girl slowly leaned toward Soapy. When her face was within inches of his, she carefully reached out and circled him with her arms. Quietly, she pillowed her head on his back and whispered to him, so softly that no one in the room could hear. Soapy remained</w:t>
      </w:r>
      <w:r>
        <w:rPr>
          <w:color w:val="0F0F0F"/>
          <w:spacing w:val="-5"/>
          <w:w w:val="105"/>
        </w:rPr>
        <w:t xml:space="preserve"> </w:t>
      </w:r>
      <w:r>
        <w:rPr>
          <w:color w:val="0F0F0F"/>
          <w:w w:val="105"/>
        </w:rPr>
        <w:t>motionless.</w:t>
      </w:r>
    </w:p>
    <w:p>
      <w:pPr>
        <w:pStyle w:val="4"/>
        <w:keepNext w:val="0"/>
        <w:keepLines w:val="0"/>
        <w:pageBreakBefore w:val="0"/>
        <w:widowControl w:val="0"/>
        <w:kinsoku/>
        <w:wordWrap/>
        <w:overflowPunct/>
        <w:topLinePunct w:val="0"/>
        <w:autoSpaceDE w:val="0"/>
        <w:autoSpaceDN w:val="0"/>
        <w:bidi w:val="0"/>
        <w:adjustRightInd/>
        <w:snapToGrid/>
        <w:spacing w:line="336" w:lineRule="auto"/>
        <w:ind w:left="97" w:leftChars="44" w:right="850" w:firstLine="417"/>
        <w:jc w:val="both"/>
        <w:textAlignment w:val="auto"/>
      </w:pPr>
      <w:r>
        <w:rPr>
          <w:color w:val="0F0F0F"/>
          <w:w w:val="105"/>
        </w:rPr>
        <w:t xml:space="preserve">I looked up and noticed that the shelter workers had stopped talking. Every </w:t>
      </w:r>
      <w:r>
        <w:rPr>
          <w:color w:val="262626"/>
          <w:w w:val="105"/>
        </w:rPr>
        <w:t xml:space="preserve">adult </w:t>
      </w:r>
      <w:r>
        <w:rPr>
          <w:color w:val="0F0F0F"/>
          <w:w w:val="105"/>
        </w:rPr>
        <w:t>in the room froze in place. Time seemed to have stopped.</w:t>
      </w:r>
    </w:p>
    <w:p>
      <w:pPr>
        <w:pStyle w:val="4"/>
        <w:keepNext w:val="0"/>
        <w:keepLines w:val="0"/>
        <w:pageBreakBefore w:val="0"/>
        <w:widowControl w:val="0"/>
        <w:kinsoku/>
        <w:wordWrap/>
        <w:overflowPunct/>
        <w:topLinePunct w:val="0"/>
        <w:autoSpaceDE w:val="0"/>
        <w:autoSpaceDN w:val="0"/>
        <w:bidi w:val="0"/>
        <w:adjustRightInd/>
        <w:snapToGrid/>
        <w:spacing w:line="331" w:lineRule="auto"/>
        <w:ind w:left="97" w:leftChars="44" w:right="850" w:firstLine="424"/>
        <w:jc w:val="both"/>
        <w:textAlignment w:val="auto"/>
      </w:pPr>
      <w:r>
        <w:rPr>
          <w:color w:val="0F0F0F"/>
          <w:w w:val="105"/>
        </w:rPr>
        <w:t>The</w:t>
      </w:r>
      <w:r>
        <w:rPr>
          <w:color w:val="0F0F0F"/>
          <w:spacing w:val="-10"/>
          <w:w w:val="105"/>
        </w:rPr>
        <w:t xml:space="preserve"> </w:t>
      </w:r>
      <w:r>
        <w:rPr>
          <w:color w:val="0F0F0F"/>
          <w:w w:val="105"/>
        </w:rPr>
        <w:t>little</w:t>
      </w:r>
      <w:r>
        <w:rPr>
          <w:color w:val="0F0F0F"/>
          <w:spacing w:val="-12"/>
          <w:w w:val="105"/>
        </w:rPr>
        <w:t xml:space="preserve"> </w:t>
      </w:r>
      <w:r>
        <w:rPr>
          <w:color w:val="0F0F0F"/>
          <w:w w:val="105"/>
        </w:rPr>
        <w:t>girl</w:t>
      </w:r>
      <w:r>
        <w:rPr>
          <w:color w:val="0F0F0F"/>
          <w:spacing w:val="-9"/>
          <w:w w:val="105"/>
        </w:rPr>
        <w:t xml:space="preserve"> </w:t>
      </w:r>
      <w:r>
        <w:rPr>
          <w:color w:val="0F0F0F"/>
          <w:w w:val="105"/>
        </w:rPr>
        <w:t>reappeared</w:t>
      </w:r>
      <w:r>
        <w:rPr>
          <w:color w:val="0F0F0F"/>
          <w:spacing w:val="6"/>
          <w:w w:val="105"/>
        </w:rPr>
        <w:t xml:space="preserve"> </w:t>
      </w:r>
      <w:r>
        <w:rPr>
          <w:color w:val="0F0F0F"/>
          <w:w w:val="105"/>
        </w:rPr>
        <w:t>when</w:t>
      </w:r>
      <w:r>
        <w:rPr>
          <w:color w:val="0F0F0F"/>
          <w:spacing w:val="-6"/>
          <w:w w:val="105"/>
        </w:rPr>
        <w:t xml:space="preserve"> </w:t>
      </w:r>
      <w:r>
        <w:rPr>
          <w:color w:val="0F0F0F"/>
          <w:w w:val="105"/>
        </w:rPr>
        <w:t>I</w:t>
      </w:r>
      <w:r>
        <w:rPr>
          <w:color w:val="0F0F0F"/>
          <w:spacing w:val="-13"/>
          <w:w w:val="105"/>
        </w:rPr>
        <w:t xml:space="preserve"> </w:t>
      </w:r>
      <w:r>
        <w:rPr>
          <w:color w:val="0F0F0F"/>
          <w:w w:val="105"/>
        </w:rPr>
        <w:t>was</w:t>
      </w:r>
      <w:r>
        <w:rPr>
          <w:color w:val="0F0F0F"/>
          <w:spacing w:val="-7"/>
          <w:w w:val="105"/>
        </w:rPr>
        <w:t xml:space="preserve"> </w:t>
      </w:r>
      <w:r>
        <w:rPr>
          <w:color w:val="0F0F0F"/>
          <w:w w:val="105"/>
        </w:rPr>
        <w:t>to</w:t>
      </w:r>
      <w:r>
        <w:rPr>
          <w:color w:val="0F0F0F"/>
          <w:spacing w:val="-13"/>
          <w:w w:val="105"/>
        </w:rPr>
        <w:t xml:space="preserve"> </w:t>
      </w:r>
      <w:r>
        <w:rPr>
          <w:color w:val="0F0F0F"/>
          <w:w w:val="105"/>
        </w:rPr>
        <w:t>leave.</w:t>
      </w:r>
      <w:r>
        <w:rPr>
          <w:color w:val="0F0F0F"/>
          <w:spacing w:val="-6"/>
          <w:w w:val="105"/>
        </w:rPr>
        <w:t xml:space="preserve"> </w:t>
      </w:r>
      <w:r>
        <w:rPr>
          <w:color w:val="0F0F0F"/>
          <w:w w:val="105"/>
        </w:rPr>
        <w:t>I</w:t>
      </w:r>
      <w:r>
        <w:rPr>
          <w:color w:val="0F0F0F"/>
          <w:spacing w:val="-6"/>
          <w:w w:val="105"/>
        </w:rPr>
        <w:t xml:space="preserve"> </w:t>
      </w:r>
      <w:r>
        <w:rPr>
          <w:color w:val="0F0F0F"/>
          <w:w w:val="105"/>
        </w:rPr>
        <w:t>held</w:t>
      </w:r>
      <w:r>
        <w:rPr>
          <w:color w:val="0F0F0F"/>
          <w:spacing w:val="-7"/>
          <w:w w:val="105"/>
        </w:rPr>
        <w:t xml:space="preserve"> </w:t>
      </w:r>
      <w:r>
        <w:rPr>
          <w:color w:val="0F0F0F"/>
          <w:w w:val="105"/>
        </w:rPr>
        <w:t>Soapy</w:t>
      </w:r>
      <w:r>
        <w:rPr>
          <w:color w:val="0F0F0F"/>
          <w:spacing w:val="-8"/>
          <w:w w:val="105"/>
        </w:rPr>
        <w:t xml:space="preserve"> </w:t>
      </w:r>
      <w:r>
        <w:rPr>
          <w:color w:val="0F0F0F"/>
          <w:w w:val="105"/>
        </w:rPr>
        <w:t>out</w:t>
      </w:r>
      <w:r>
        <w:rPr>
          <w:color w:val="0F0F0F"/>
          <w:spacing w:val="-13"/>
          <w:w w:val="105"/>
        </w:rPr>
        <w:t xml:space="preserve"> </w:t>
      </w:r>
      <w:r>
        <w:rPr>
          <w:color w:val="0F0F0F"/>
          <w:w w:val="105"/>
        </w:rPr>
        <w:t>to</w:t>
      </w:r>
      <w:r>
        <w:rPr>
          <w:color w:val="0F0F0F"/>
          <w:spacing w:val="-13"/>
          <w:w w:val="105"/>
        </w:rPr>
        <w:t xml:space="preserve"> </w:t>
      </w:r>
      <w:r>
        <w:rPr>
          <w:color w:val="0F0F0F"/>
          <w:w w:val="105"/>
        </w:rPr>
        <w:t>her.</w:t>
      </w:r>
      <w:r>
        <w:rPr>
          <w:color w:val="0F0F0F"/>
          <w:spacing w:val="-9"/>
          <w:w w:val="105"/>
        </w:rPr>
        <w:t xml:space="preserve"> </w:t>
      </w:r>
      <w:r>
        <w:rPr>
          <w:color w:val="0F0F0F"/>
          <w:w w:val="105"/>
        </w:rPr>
        <w:t>She</w:t>
      </w:r>
      <w:r>
        <w:rPr>
          <w:color w:val="0F0F0F"/>
          <w:spacing w:val="-9"/>
          <w:w w:val="105"/>
        </w:rPr>
        <w:t xml:space="preserve"> </w:t>
      </w:r>
      <w:r>
        <w:rPr>
          <w:color w:val="0F0F0F"/>
          <w:w w:val="105"/>
        </w:rPr>
        <w:t>wrapped</w:t>
      </w:r>
      <w:r>
        <w:rPr>
          <w:color w:val="0F0F0F"/>
          <w:spacing w:val="2"/>
          <w:w w:val="105"/>
        </w:rPr>
        <w:t xml:space="preserve"> </w:t>
      </w:r>
      <w:r>
        <w:rPr>
          <w:color w:val="0F0F0F"/>
          <w:w w:val="105"/>
        </w:rPr>
        <w:t>him</w:t>
      </w:r>
      <w:r>
        <w:rPr>
          <w:color w:val="0F0F0F"/>
          <w:spacing w:val="-9"/>
          <w:w w:val="105"/>
        </w:rPr>
        <w:t xml:space="preserve"> </w:t>
      </w:r>
      <w:r>
        <w:rPr>
          <w:color w:val="0F0F0F"/>
          <w:w w:val="105"/>
        </w:rPr>
        <w:t>in</w:t>
      </w:r>
      <w:r>
        <w:rPr>
          <w:color w:val="0F0F0F"/>
          <w:spacing w:val="-8"/>
          <w:w w:val="105"/>
        </w:rPr>
        <w:t xml:space="preserve"> </w:t>
      </w:r>
      <w:r>
        <w:rPr>
          <w:color w:val="0F0F0F"/>
          <w:w w:val="105"/>
        </w:rPr>
        <w:t>a</w:t>
      </w:r>
      <w:r>
        <w:rPr>
          <w:color w:val="0F0F0F"/>
          <w:spacing w:val="-15"/>
          <w:w w:val="105"/>
        </w:rPr>
        <w:t xml:space="preserve"> </w:t>
      </w:r>
      <w:r>
        <w:rPr>
          <w:color w:val="0F0F0F"/>
          <w:w w:val="105"/>
        </w:rPr>
        <w:t>big</w:t>
      </w:r>
      <w:r>
        <w:rPr>
          <w:color w:val="0F0F0F"/>
          <w:spacing w:val="-9"/>
          <w:w w:val="105"/>
        </w:rPr>
        <w:t xml:space="preserve"> </w:t>
      </w:r>
      <w:r>
        <w:rPr>
          <w:color w:val="0F0F0F"/>
          <w:w w:val="105"/>
        </w:rPr>
        <w:t>hug</w:t>
      </w:r>
      <w:r>
        <w:rPr>
          <w:color w:val="0F0F0F"/>
          <w:spacing w:val="-11"/>
          <w:w w:val="105"/>
        </w:rPr>
        <w:t xml:space="preserve"> </w:t>
      </w:r>
      <w:r>
        <w:rPr>
          <w:color w:val="0F0F0F"/>
          <w:w w:val="105"/>
        </w:rPr>
        <w:t>and pressed her face against him. Soapy laid his head on the child's shoulder, his breathing slowed, and his eyes closed</w:t>
      </w:r>
      <w:r>
        <w:rPr>
          <w:color w:val="383838"/>
          <w:w w:val="105"/>
        </w:rPr>
        <w:t>.</w:t>
      </w:r>
      <w:r>
        <w:rPr>
          <w:color w:val="383838"/>
          <w:spacing w:val="-16"/>
          <w:w w:val="105"/>
        </w:rPr>
        <w:t xml:space="preserve"> </w:t>
      </w:r>
      <w:r>
        <w:rPr>
          <w:color w:val="0F0F0F"/>
          <w:w w:val="105"/>
        </w:rPr>
        <w:t>As</w:t>
      </w:r>
      <w:r>
        <w:rPr>
          <w:color w:val="0F0F0F"/>
          <w:spacing w:val="-4"/>
          <w:w w:val="105"/>
        </w:rPr>
        <w:t xml:space="preserve"> </w:t>
      </w:r>
      <w:r>
        <w:rPr>
          <w:color w:val="0F0F0F"/>
          <w:w w:val="105"/>
        </w:rPr>
        <w:t>the</w:t>
      </w:r>
      <w:r>
        <w:rPr>
          <w:color w:val="0F0F0F"/>
          <w:spacing w:val="-6"/>
          <w:w w:val="105"/>
        </w:rPr>
        <w:t xml:space="preserve"> </w:t>
      </w:r>
      <w:r>
        <w:rPr>
          <w:color w:val="0F0F0F"/>
          <w:w w:val="105"/>
        </w:rPr>
        <w:t>little</w:t>
      </w:r>
      <w:r>
        <w:rPr>
          <w:color w:val="0F0F0F"/>
          <w:spacing w:val="-2"/>
          <w:w w:val="105"/>
        </w:rPr>
        <w:t xml:space="preserve"> </w:t>
      </w:r>
      <w:r>
        <w:rPr>
          <w:color w:val="0F0F0F"/>
          <w:w w:val="105"/>
        </w:rPr>
        <w:t>girl</w:t>
      </w:r>
      <w:r>
        <w:rPr>
          <w:color w:val="0F0F0F"/>
          <w:spacing w:val="-5"/>
          <w:w w:val="105"/>
        </w:rPr>
        <w:t xml:space="preserve"> </w:t>
      </w:r>
      <w:r>
        <w:rPr>
          <w:color w:val="0F0F0F"/>
          <w:w w:val="105"/>
        </w:rPr>
        <w:t>released</w:t>
      </w:r>
      <w:r>
        <w:rPr>
          <w:color w:val="0F0F0F"/>
          <w:spacing w:val="3"/>
          <w:w w:val="105"/>
        </w:rPr>
        <w:t xml:space="preserve"> </w:t>
      </w:r>
      <w:r>
        <w:rPr>
          <w:color w:val="0F0F0F"/>
          <w:w w:val="105"/>
        </w:rPr>
        <w:t>her</w:t>
      </w:r>
      <w:r>
        <w:rPr>
          <w:color w:val="0F0F0F"/>
          <w:spacing w:val="-7"/>
          <w:w w:val="105"/>
        </w:rPr>
        <w:t xml:space="preserve"> </w:t>
      </w:r>
      <w:r>
        <w:rPr>
          <w:color w:val="0F0F0F"/>
          <w:w w:val="105"/>
        </w:rPr>
        <w:t>hug</w:t>
      </w:r>
      <w:r>
        <w:rPr>
          <w:color w:val="0F0F0F"/>
          <w:spacing w:val="-2"/>
          <w:w w:val="105"/>
        </w:rPr>
        <w:t xml:space="preserve"> </w:t>
      </w:r>
      <w:r>
        <w:rPr>
          <w:color w:val="0F0F0F"/>
          <w:w w:val="105"/>
        </w:rPr>
        <w:t>and</w:t>
      </w:r>
      <w:r>
        <w:rPr>
          <w:color w:val="0F0F0F"/>
          <w:spacing w:val="1"/>
          <w:w w:val="105"/>
        </w:rPr>
        <w:t xml:space="preserve"> </w:t>
      </w:r>
      <w:r>
        <w:rPr>
          <w:color w:val="0F0F0F"/>
          <w:w w:val="105"/>
        </w:rPr>
        <w:t>turned away,</w:t>
      </w:r>
      <w:r>
        <w:rPr>
          <w:color w:val="0F0F0F"/>
          <w:spacing w:val="-34"/>
          <w:w w:val="105"/>
        </w:rPr>
        <w:t xml:space="preserve"> </w:t>
      </w:r>
      <w:r>
        <w:rPr>
          <w:color w:val="0F0F0F"/>
          <w:w w:val="105"/>
          <w:sz w:val="21"/>
        </w:rPr>
        <w:t>I</w:t>
      </w:r>
      <w:r>
        <w:rPr>
          <w:color w:val="0F0F0F"/>
          <w:spacing w:val="36"/>
          <w:w w:val="105"/>
          <w:sz w:val="21"/>
        </w:rPr>
        <w:t xml:space="preserve"> </w:t>
      </w:r>
      <w:r>
        <w:rPr>
          <w:color w:val="0F0F0F"/>
          <w:w w:val="105"/>
        </w:rPr>
        <w:t>thought</w:t>
      </w:r>
      <w:r>
        <w:rPr>
          <w:color w:val="0F0F0F"/>
          <w:spacing w:val="4"/>
          <w:w w:val="105"/>
        </w:rPr>
        <w:t xml:space="preserve"> </w:t>
      </w:r>
      <w:r>
        <w:rPr>
          <w:color w:val="0F0F0F"/>
          <w:w w:val="105"/>
        </w:rPr>
        <w:t>I saw</w:t>
      </w:r>
      <w:r>
        <w:rPr>
          <w:color w:val="0F0F0F"/>
          <w:spacing w:val="-5"/>
          <w:w w:val="105"/>
        </w:rPr>
        <w:t xml:space="preserve"> </w:t>
      </w:r>
      <w:r>
        <w:rPr>
          <w:color w:val="0F0F0F"/>
          <w:w w:val="105"/>
        </w:rPr>
        <w:t>the</w:t>
      </w:r>
      <w:r>
        <w:rPr>
          <w:color w:val="0F0F0F"/>
          <w:spacing w:val="1"/>
          <w:w w:val="105"/>
        </w:rPr>
        <w:t xml:space="preserve"> </w:t>
      </w:r>
      <w:r>
        <w:rPr>
          <w:color w:val="0F0F0F"/>
          <w:w w:val="105"/>
        </w:rPr>
        <w:t>beginnings</w:t>
      </w:r>
      <w:r>
        <w:rPr>
          <w:color w:val="0F0F0F"/>
          <w:spacing w:val="6"/>
          <w:w w:val="105"/>
        </w:rPr>
        <w:t xml:space="preserve"> </w:t>
      </w:r>
      <w:r>
        <w:rPr>
          <w:color w:val="0F0F0F"/>
          <w:w w:val="105"/>
        </w:rPr>
        <w:t>of</w:t>
      </w:r>
      <w:r>
        <w:rPr>
          <w:color w:val="0F0F0F"/>
          <w:spacing w:val="-3"/>
          <w:w w:val="105"/>
        </w:rPr>
        <w:t xml:space="preserve"> </w:t>
      </w:r>
      <w:r>
        <w:rPr>
          <w:color w:val="0F0F0F"/>
          <w:w w:val="105"/>
        </w:rPr>
        <w:t>a</w:t>
      </w:r>
      <w:r>
        <w:rPr>
          <w:color w:val="0F0F0F"/>
          <w:spacing w:val="-10"/>
          <w:w w:val="105"/>
        </w:rPr>
        <w:t xml:space="preserve"> </w:t>
      </w:r>
      <w:r>
        <w:rPr>
          <w:color w:val="0F0F0F"/>
          <w:w w:val="105"/>
        </w:rPr>
        <w:t>faint</w:t>
      </w:r>
      <w:r>
        <w:rPr>
          <w:color w:val="0F0F0F"/>
          <w:spacing w:val="-6"/>
          <w:w w:val="105"/>
        </w:rPr>
        <w:t xml:space="preserve"> </w:t>
      </w:r>
      <w:r>
        <w:rPr>
          <w:color w:val="0F0F0F"/>
          <w:w w:val="105"/>
        </w:rPr>
        <w:t>smile.</w:t>
      </w:r>
    </w:p>
    <w:p>
      <w:pPr>
        <w:pStyle w:val="4"/>
        <w:keepNext w:val="0"/>
        <w:keepLines w:val="0"/>
        <w:pageBreakBefore w:val="0"/>
        <w:widowControl w:val="0"/>
        <w:kinsoku/>
        <w:wordWrap/>
        <w:overflowPunct/>
        <w:topLinePunct w:val="0"/>
        <w:autoSpaceDE w:val="0"/>
        <w:autoSpaceDN w:val="0"/>
        <w:bidi w:val="0"/>
        <w:adjustRightInd/>
        <w:snapToGrid/>
        <w:spacing w:line="326" w:lineRule="auto"/>
        <w:ind w:left="97" w:leftChars="44" w:right="850" w:firstLine="422"/>
        <w:jc w:val="both"/>
        <w:textAlignment w:val="auto"/>
      </w:pPr>
      <w:r>
        <w:rPr>
          <w:color w:val="0F0F0F"/>
          <w:w w:val="105"/>
        </w:rPr>
        <w:t xml:space="preserve">The rabbit in his cloud of soft, warm </w:t>
      </w:r>
      <w:r>
        <w:rPr>
          <w:rFonts w:ascii="Arial"/>
          <w:color w:val="0F0F0F"/>
          <w:w w:val="105"/>
          <w:sz w:val="19"/>
        </w:rPr>
        <w:t xml:space="preserve">fur </w:t>
      </w:r>
      <w:r>
        <w:rPr>
          <w:color w:val="0F0F0F"/>
          <w:w w:val="105"/>
        </w:rPr>
        <w:t xml:space="preserve">had touched something deep in the child. Soapy's innocence and trust appeared to kindle those very same qualities in the little girl. </w:t>
      </w:r>
      <w:r>
        <w:rPr>
          <w:color w:val="0F0F0F"/>
          <w:w w:val="105"/>
          <w:sz w:val="21"/>
        </w:rPr>
        <w:t xml:space="preserve">It </w:t>
      </w:r>
      <w:r>
        <w:rPr>
          <w:color w:val="0F0F0F"/>
          <w:w w:val="105"/>
        </w:rPr>
        <w:t>seems the language of the heart is simple after all.</w:t>
      </w:r>
    </w:p>
    <w:p>
      <w:pPr>
        <w:pStyle w:val="10"/>
        <w:keepNext w:val="0"/>
        <w:keepLines w:val="0"/>
        <w:pageBreakBefore w:val="0"/>
        <w:widowControl w:val="0"/>
        <w:numPr>
          <w:ilvl w:val="0"/>
          <w:numId w:val="2"/>
        </w:numPr>
        <w:tabs>
          <w:tab w:val="left" w:pos="1516"/>
        </w:tabs>
        <w:kinsoku/>
        <w:wordWrap/>
        <w:overflowPunct/>
        <w:topLinePunct w:val="0"/>
        <w:autoSpaceDE w:val="0"/>
        <w:autoSpaceDN w:val="0"/>
        <w:bidi w:val="0"/>
        <w:adjustRightInd/>
        <w:snapToGrid/>
        <w:spacing w:before="0" w:after="0" w:line="240" w:lineRule="auto"/>
        <w:ind w:left="406" w:leftChars="44" w:right="850" w:hanging="309" w:firstLineChars="0"/>
        <w:jc w:val="left"/>
        <w:textAlignment w:val="auto"/>
        <w:rPr>
          <w:color w:val="0F0F0F"/>
          <w:sz w:val="20"/>
        </w:rPr>
      </w:pPr>
      <w:r>
        <w:rPr>
          <w:color w:val="0F0F0F"/>
          <w:w w:val="105"/>
          <w:sz w:val="20"/>
        </w:rPr>
        <w:t>Why didn't the little girl in the shelter</w:t>
      </w:r>
      <w:r>
        <w:rPr>
          <w:color w:val="0F0F0F"/>
          <w:spacing w:val="-1"/>
          <w:w w:val="105"/>
          <w:sz w:val="20"/>
        </w:rPr>
        <w:t xml:space="preserve"> </w:t>
      </w:r>
      <w:r>
        <w:rPr>
          <w:color w:val="0F0F0F"/>
          <w:w w:val="105"/>
          <w:sz w:val="20"/>
        </w:rPr>
        <w:t>speak?</w:t>
      </w:r>
    </w:p>
    <w:p>
      <w:pPr>
        <w:pStyle w:val="10"/>
        <w:keepNext w:val="0"/>
        <w:keepLines w:val="0"/>
        <w:pageBreakBefore w:val="0"/>
        <w:widowControl w:val="0"/>
        <w:numPr>
          <w:ilvl w:val="0"/>
          <w:numId w:val="6"/>
        </w:numPr>
        <w:tabs>
          <w:tab w:val="left" w:pos="1886"/>
        </w:tabs>
        <w:kinsoku/>
        <w:wordWrap/>
        <w:overflowPunct/>
        <w:topLinePunct w:val="0"/>
        <w:autoSpaceDE w:val="0"/>
        <w:autoSpaceDN w:val="0"/>
        <w:bidi w:val="0"/>
        <w:adjustRightInd/>
        <w:snapToGrid/>
        <w:spacing w:before="86" w:after="0" w:line="240" w:lineRule="auto"/>
        <w:ind w:left="342" w:leftChars="44" w:right="850" w:rightChars="0"/>
        <w:jc w:val="left"/>
        <w:textAlignment w:val="auto"/>
        <w:rPr>
          <w:rFonts w:ascii="Arial"/>
          <w:color w:val="0F0F0F"/>
          <w:sz w:val="20"/>
        </w:rPr>
      </w:pPr>
      <w:r>
        <w:rPr>
          <w:color w:val="0F0F0F"/>
          <w:w w:val="105"/>
          <w:sz w:val="20"/>
        </w:rPr>
        <w:t>Because she preferred staying silent and</w:t>
      </w:r>
      <w:r>
        <w:rPr>
          <w:color w:val="0F0F0F"/>
          <w:spacing w:val="21"/>
          <w:w w:val="105"/>
          <w:sz w:val="20"/>
        </w:rPr>
        <w:t xml:space="preserve"> </w:t>
      </w:r>
      <w:r>
        <w:rPr>
          <w:color w:val="0F0F0F"/>
          <w:w w:val="105"/>
          <w:sz w:val="20"/>
        </w:rPr>
        <w:t>still.</w:t>
      </w:r>
    </w:p>
    <w:p>
      <w:pPr>
        <w:pStyle w:val="10"/>
        <w:keepNext w:val="0"/>
        <w:keepLines w:val="0"/>
        <w:pageBreakBefore w:val="0"/>
        <w:widowControl w:val="0"/>
        <w:numPr>
          <w:ilvl w:val="0"/>
          <w:numId w:val="6"/>
        </w:numPr>
        <w:tabs>
          <w:tab w:val="left" w:pos="1871"/>
        </w:tabs>
        <w:kinsoku/>
        <w:wordWrap/>
        <w:overflowPunct/>
        <w:topLinePunct w:val="0"/>
        <w:autoSpaceDE w:val="0"/>
        <w:autoSpaceDN w:val="0"/>
        <w:bidi w:val="0"/>
        <w:adjustRightInd/>
        <w:snapToGrid/>
        <w:spacing w:before="92" w:after="0" w:line="240" w:lineRule="auto"/>
        <w:ind w:left="342" w:leftChars="44" w:right="850" w:rightChars="0" w:hanging="245" w:firstLineChars="0"/>
        <w:jc w:val="left"/>
        <w:textAlignment w:val="auto"/>
        <w:rPr>
          <w:color w:val="0F0F0F"/>
          <w:sz w:val="20"/>
        </w:rPr>
      </w:pPr>
      <w:r>
        <w:rPr>
          <w:color w:val="0F0F0F"/>
          <w:w w:val="105"/>
          <w:sz w:val="20"/>
        </w:rPr>
        <w:t xml:space="preserve">Because </w:t>
      </w:r>
      <w:r>
        <w:rPr>
          <w:color w:val="262626"/>
          <w:w w:val="105"/>
          <w:sz w:val="20"/>
        </w:rPr>
        <w:t xml:space="preserve">she </w:t>
      </w:r>
      <w:r>
        <w:rPr>
          <w:color w:val="0F0F0F"/>
          <w:w w:val="105"/>
          <w:sz w:val="20"/>
        </w:rPr>
        <w:t>had suffered too much hard experience</w:t>
      </w:r>
      <w:r>
        <w:rPr>
          <w:color w:val="0F0F0F"/>
          <w:spacing w:val="-4"/>
          <w:w w:val="105"/>
          <w:sz w:val="20"/>
        </w:rPr>
        <w:t xml:space="preserve"> </w:t>
      </w:r>
      <w:r>
        <w:rPr>
          <w:color w:val="484848"/>
          <w:w w:val="105"/>
          <w:sz w:val="20"/>
        </w:rPr>
        <w:t>.</w:t>
      </w:r>
    </w:p>
    <w:p>
      <w:pPr>
        <w:pStyle w:val="10"/>
        <w:keepNext w:val="0"/>
        <w:keepLines w:val="0"/>
        <w:pageBreakBefore w:val="0"/>
        <w:widowControl w:val="0"/>
        <w:numPr>
          <w:ilvl w:val="0"/>
          <w:numId w:val="6"/>
        </w:numPr>
        <w:tabs>
          <w:tab w:val="left" w:pos="1866"/>
        </w:tabs>
        <w:kinsoku/>
        <w:wordWrap/>
        <w:overflowPunct/>
        <w:topLinePunct w:val="0"/>
        <w:autoSpaceDE w:val="0"/>
        <w:autoSpaceDN w:val="0"/>
        <w:bidi w:val="0"/>
        <w:adjustRightInd/>
        <w:snapToGrid/>
        <w:spacing w:before="92" w:after="0" w:line="240" w:lineRule="auto"/>
        <w:ind w:left="342" w:leftChars="44" w:right="850" w:rightChars="0" w:hanging="245" w:firstLineChars="0"/>
        <w:jc w:val="left"/>
        <w:textAlignment w:val="auto"/>
        <w:rPr>
          <w:color w:val="0F0F0F"/>
          <w:sz w:val="20"/>
        </w:rPr>
      </w:pPr>
      <w:r>
        <w:rPr>
          <w:color w:val="0F0F0F"/>
          <w:w w:val="105"/>
          <w:sz w:val="20"/>
        </w:rPr>
        <w:t>Because she was once robbed of her favorite</w:t>
      </w:r>
      <w:r>
        <w:rPr>
          <w:color w:val="0F0F0F"/>
          <w:spacing w:val="1"/>
          <w:w w:val="105"/>
          <w:sz w:val="20"/>
        </w:rPr>
        <w:t xml:space="preserve"> </w:t>
      </w:r>
      <w:r>
        <w:rPr>
          <w:color w:val="0F0F0F"/>
          <w:w w:val="105"/>
          <w:sz w:val="20"/>
        </w:rPr>
        <w:t>rabbit.</w:t>
      </w:r>
    </w:p>
    <w:p>
      <w:pPr>
        <w:pStyle w:val="10"/>
        <w:keepNext w:val="0"/>
        <w:keepLines w:val="0"/>
        <w:pageBreakBefore w:val="0"/>
        <w:widowControl w:val="0"/>
        <w:numPr>
          <w:ilvl w:val="0"/>
          <w:numId w:val="6"/>
        </w:numPr>
        <w:tabs>
          <w:tab w:val="left" w:pos="1876"/>
        </w:tabs>
        <w:kinsoku/>
        <w:wordWrap/>
        <w:overflowPunct/>
        <w:topLinePunct w:val="0"/>
        <w:autoSpaceDE w:val="0"/>
        <w:autoSpaceDN w:val="0"/>
        <w:bidi w:val="0"/>
        <w:adjustRightInd/>
        <w:snapToGrid/>
        <w:spacing w:before="92" w:after="0" w:line="240" w:lineRule="auto"/>
        <w:ind w:left="342" w:leftChars="44" w:right="850" w:rightChars="0" w:hanging="245" w:firstLineChars="0"/>
        <w:jc w:val="left"/>
        <w:textAlignment w:val="auto"/>
        <w:rPr>
          <w:sz w:val="27"/>
        </w:rPr>
      </w:pPr>
      <w:r>
        <w:rPr>
          <w:color w:val="0F0F0F"/>
          <w:w w:val="105"/>
          <w:sz w:val="20"/>
        </w:rPr>
        <w:t>Because she found people there all unwilling to</w:t>
      </w:r>
      <w:r>
        <w:rPr>
          <w:color w:val="0F0F0F"/>
          <w:spacing w:val="17"/>
          <w:w w:val="105"/>
          <w:sz w:val="20"/>
        </w:rPr>
        <w:t xml:space="preserve"> </w:t>
      </w:r>
      <w:r>
        <w:rPr>
          <w:color w:val="0F0F0F"/>
          <w:w w:val="105"/>
          <w:sz w:val="20"/>
        </w:rPr>
        <w:t>greet.</w:t>
      </w:r>
    </w:p>
    <w:p>
      <w:pPr>
        <w:pStyle w:val="13"/>
        <w:keepNext w:val="0"/>
        <w:keepLines w:val="0"/>
        <w:pageBreakBefore w:val="0"/>
        <w:widowControl w:val="0"/>
        <w:numPr>
          <w:ilvl w:val="0"/>
          <w:numId w:val="0"/>
        </w:numPr>
        <w:shd w:val="clear" w:color="auto" w:fill="auto"/>
        <w:tabs>
          <w:tab w:val="left" w:pos="410"/>
        </w:tabs>
        <w:kinsoku/>
        <w:wordWrap/>
        <w:overflowPunct/>
        <w:topLinePunct w:val="0"/>
        <w:autoSpaceDE w:val="0"/>
        <w:autoSpaceDN w:val="0"/>
        <w:bidi w:val="0"/>
        <w:adjustRightInd/>
        <w:snapToGrid/>
        <w:spacing w:before="0" w:after="0" w:line="334" w:lineRule="auto"/>
        <w:ind w:left="97" w:leftChars="44" w:right="0" w:rightChars="0"/>
        <w:jc w:val="both"/>
        <w:textAlignment w:val="auto"/>
      </w:pPr>
      <w:bookmarkStart w:id="0" w:name="bookmark69"/>
      <w:bookmarkEnd w:id="0"/>
      <w:r>
        <w:rPr>
          <w:rFonts w:hint="eastAsia" w:eastAsia="宋体" w:cs="Times New Roman"/>
          <w:color w:val="000000"/>
          <w:spacing w:val="0"/>
          <w:w w:val="100"/>
          <w:position w:val="0"/>
          <w:lang w:val="en-US" w:eastAsia="zh-CN" w:bidi="en-US"/>
        </w:rPr>
        <w:t>22.</w:t>
      </w:r>
      <w:r>
        <w:rPr>
          <w:rFonts w:ascii="Times New Roman" w:hAnsi="Times New Roman" w:eastAsia="Times New Roman" w:cs="Times New Roman"/>
          <w:color w:val="000000"/>
          <w:spacing w:val="0"/>
          <w:w w:val="100"/>
          <w:position w:val="0"/>
          <w:lang w:val="en-US" w:eastAsia="en-US" w:bidi="en-US"/>
        </w:rPr>
        <w:t>Why did the author write the passage?</w:t>
      </w:r>
    </w:p>
    <w:p>
      <w:pPr>
        <w:pStyle w:val="13"/>
        <w:keepNext w:val="0"/>
        <w:keepLines w:val="0"/>
        <w:pageBreakBefore w:val="0"/>
        <w:widowControl w:val="0"/>
        <w:numPr>
          <w:ilvl w:val="0"/>
          <w:numId w:val="7"/>
        </w:numPr>
        <w:shd w:val="clear" w:color="auto" w:fill="auto"/>
        <w:kinsoku/>
        <w:wordWrap/>
        <w:overflowPunct/>
        <w:topLinePunct w:val="0"/>
        <w:autoSpaceDE w:val="0"/>
        <w:autoSpaceDN w:val="0"/>
        <w:bidi w:val="0"/>
        <w:adjustRightInd/>
        <w:snapToGrid/>
        <w:spacing w:before="0" w:after="0" w:line="334" w:lineRule="auto"/>
        <w:ind w:left="97" w:leftChars="44" w:right="0" w:firstLine="20"/>
        <w:jc w:val="both"/>
        <w:textAlignment w:val="auto"/>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 xml:space="preserve">To praise interpersonal kindness. </w:t>
      </w:r>
    </w:p>
    <w:p>
      <w:pPr>
        <w:pStyle w:val="13"/>
        <w:keepNext w:val="0"/>
        <w:keepLines w:val="0"/>
        <w:pageBreakBefore w:val="0"/>
        <w:widowControl w:val="0"/>
        <w:numPr>
          <w:ilvl w:val="0"/>
          <w:numId w:val="7"/>
        </w:numPr>
        <w:shd w:val="clear" w:color="auto" w:fill="auto"/>
        <w:kinsoku/>
        <w:wordWrap/>
        <w:overflowPunct/>
        <w:topLinePunct w:val="0"/>
        <w:autoSpaceDE w:val="0"/>
        <w:autoSpaceDN w:val="0"/>
        <w:bidi w:val="0"/>
        <w:adjustRightInd/>
        <w:snapToGrid/>
        <w:spacing w:before="0" w:after="0" w:line="334" w:lineRule="auto"/>
        <w:ind w:left="97" w:leftChars="44" w:right="0" w:firstLine="20"/>
        <w:jc w:val="both"/>
        <w:textAlignment w:val="auto"/>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 xml:space="preserve">To promote the pet industry. </w:t>
      </w:r>
    </w:p>
    <w:p>
      <w:pPr>
        <w:pStyle w:val="13"/>
        <w:keepNext w:val="0"/>
        <w:keepLines w:val="0"/>
        <w:pageBreakBefore w:val="0"/>
        <w:widowControl w:val="0"/>
        <w:numPr>
          <w:ilvl w:val="0"/>
          <w:numId w:val="7"/>
        </w:numPr>
        <w:shd w:val="clear" w:color="auto" w:fill="auto"/>
        <w:kinsoku/>
        <w:wordWrap/>
        <w:overflowPunct/>
        <w:topLinePunct w:val="0"/>
        <w:autoSpaceDE w:val="0"/>
        <w:autoSpaceDN w:val="0"/>
        <w:bidi w:val="0"/>
        <w:adjustRightInd/>
        <w:snapToGrid/>
        <w:spacing w:before="0" w:after="0" w:line="334" w:lineRule="auto"/>
        <w:ind w:left="97" w:leftChars="44" w:right="0" w:rightChars="0" w:firstLine="20" w:firstLineChars="0"/>
        <w:jc w:val="both"/>
        <w:textAlignment w:val="auto"/>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 xml:space="preserve">To draw attention to children.. </w:t>
      </w:r>
    </w:p>
    <w:p>
      <w:pPr>
        <w:pStyle w:val="13"/>
        <w:keepNext w:val="0"/>
        <w:keepLines w:val="0"/>
        <w:pageBreakBefore w:val="0"/>
        <w:widowControl w:val="0"/>
        <w:numPr>
          <w:ilvl w:val="0"/>
          <w:numId w:val="7"/>
        </w:numPr>
        <w:shd w:val="clear" w:color="auto" w:fill="auto"/>
        <w:kinsoku/>
        <w:wordWrap/>
        <w:overflowPunct/>
        <w:topLinePunct w:val="0"/>
        <w:autoSpaceDE w:val="0"/>
        <w:autoSpaceDN w:val="0"/>
        <w:bidi w:val="0"/>
        <w:adjustRightInd/>
        <w:snapToGrid/>
        <w:spacing w:before="0" w:after="0" w:line="334" w:lineRule="auto"/>
        <w:ind w:left="97" w:leftChars="44" w:right="0" w:rightChars="0" w:firstLine="20" w:firstLineChars="0"/>
        <w:jc w:val="both"/>
        <w:textAlignment w:val="auto"/>
      </w:pPr>
      <w:r>
        <w:rPr>
          <w:rFonts w:ascii="Times New Roman" w:hAnsi="Times New Roman" w:eastAsia="Times New Roman" w:cs="Times New Roman"/>
          <w:color w:val="000000"/>
          <w:spacing w:val="0"/>
          <w:w w:val="100"/>
          <w:position w:val="0"/>
          <w:lang w:val="en-US" w:eastAsia="en-US" w:bidi="en-US"/>
        </w:rPr>
        <w:t>To share a moving story.</w:t>
      </w:r>
    </w:p>
    <w:p>
      <w:pPr>
        <w:pStyle w:val="13"/>
        <w:keepNext w:val="0"/>
        <w:keepLines w:val="0"/>
        <w:pageBreakBefore w:val="0"/>
        <w:widowControl w:val="0"/>
        <w:numPr>
          <w:ilvl w:val="0"/>
          <w:numId w:val="2"/>
        </w:numPr>
        <w:shd w:val="clear" w:color="auto" w:fill="auto"/>
        <w:tabs>
          <w:tab w:val="left" w:pos="412"/>
        </w:tabs>
        <w:kinsoku/>
        <w:wordWrap/>
        <w:overflowPunct/>
        <w:topLinePunct w:val="0"/>
        <w:autoSpaceDE w:val="0"/>
        <w:autoSpaceDN w:val="0"/>
        <w:bidi w:val="0"/>
        <w:adjustRightInd/>
        <w:snapToGrid/>
        <w:spacing w:before="0" w:after="0" w:line="334" w:lineRule="auto"/>
        <w:ind w:left="406" w:leftChars="44" w:right="0" w:rightChars="0" w:hanging="309" w:firstLineChars="0"/>
        <w:jc w:val="both"/>
        <w:textAlignment w:val="auto"/>
        <w:rPr>
          <w:rFonts w:ascii="Times New Roman" w:hAnsi="Times New Roman" w:eastAsia="Times New Roman" w:cs="Times New Roman"/>
          <w:color w:val="000000"/>
          <w:spacing w:val="0"/>
          <w:w w:val="100"/>
          <w:position w:val="0"/>
          <w:lang w:val="en-US" w:eastAsia="en-US" w:bidi="en-US"/>
        </w:rPr>
      </w:pPr>
      <w:bookmarkStart w:id="1" w:name="bookmark70"/>
      <w:bookmarkEnd w:id="1"/>
      <w:r>
        <w:rPr>
          <w:rFonts w:ascii="Times New Roman" w:hAnsi="Times New Roman" w:eastAsia="Times New Roman" w:cs="Times New Roman"/>
          <w:color w:val="000000"/>
          <w:spacing w:val="0"/>
          <w:w w:val="100"/>
          <w:position w:val="0"/>
          <w:lang w:val="en-US" w:eastAsia="en-US" w:bidi="en-US"/>
        </w:rPr>
        <w:t>What is the best title for this passage?</w:t>
      </w:r>
    </w:p>
    <w:p>
      <w:pPr>
        <w:pStyle w:val="13"/>
        <w:keepNext w:val="0"/>
        <w:keepLines w:val="0"/>
        <w:pageBreakBefore w:val="0"/>
        <w:widowControl w:val="0"/>
        <w:numPr>
          <w:ilvl w:val="0"/>
          <w:numId w:val="0"/>
        </w:numPr>
        <w:shd w:val="clear" w:color="auto" w:fill="auto"/>
        <w:tabs>
          <w:tab w:val="left" w:pos="412"/>
        </w:tabs>
        <w:kinsoku/>
        <w:wordWrap/>
        <w:overflowPunct/>
        <w:topLinePunct w:val="0"/>
        <w:autoSpaceDE w:val="0"/>
        <w:autoSpaceDN w:val="0"/>
        <w:bidi w:val="0"/>
        <w:adjustRightInd/>
        <w:snapToGrid/>
        <w:spacing w:before="0" w:after="0" w:line="334" w:lineRule="auto"/>
        <w:ind w:left="97" w:leftChars="44" w:right="0" w:rightChars="0"/>
        <w:jc w:val="both"/>
        <w:textAlignment w:val="auto"/>
        <w:rPr>
          <w:rFonts w:ascii="Times New Roman" w:hAnsi="Times New Roman" w:eastAsia="Times New Roman" w:cs="Times New Roman"/>
          <w:color w:val="000000"/>
          <w:spacing w:val="0"/>
          <w:w w:val="100"/>
          <w:position w:val="0"/>
          <w:lang w:val="en-US" w:eastAsia="en-US" w:bidi="en-US"/>
        </w:rPr>
      </w:pPr>
      <w:r>
        <w:rPr>
          <w:rFonts w:hint="eastAsia" w:eastAsia="宋体" w:cs="Times New Roman"/>
          <w:color w:val="000000"/>
          <w:spacing w:val="0"/>
          <w:w w:val="100"/>
          <w:position w:val="0"/>
          <w:lang w:val="en-US" w:eastAsia="zh-CN" w:bidi="en-US"/>
        </w:rPr>
        <w:t xml:space="preserve">A. </w:t>
      </w:r>
      <w:r>
        <w:rPr>
          <w:rFonts w:ascii="Times New Roman" w:hAnsi="Times New Roman" w:eastAsia="Times New Roman" w:cs="Times New Roman"/>
          <w:color w:val="000000"/>
          <w:spacing w:val="0"/>
          <w:w w:val="100"/>
          <w:position w:val="0"/>
          <w:lang w:val="en-US" w:eastAsia="en-US" w:bidi="en-US"/>
        </w:rPr>
        <w:t xml:space="preserve">Soapy the Magic Rabbit </w:t>
      </w:r>
    </w:p>
    <w:p>
      <w:pPr>
        <w:pStyle w:val="13"/>
        <w:keepNext w:val="0"/>
        <w:keepLines w:val="0"/>
        <w:pageBreakBefore w:val="0"/>
        <w:widowControl w:val="0"/>
        <w:numPr>
          <w:ilvl w:val="0"/>
          <w:numId w:val="0"/>
        </w:numPr>
        <w:shd w:val="clear" w:color="auto" w:fill="auto"/>
        <w:tabs>
          <w:tab w:val="left" w:pos="412"/>
        </w:tabs>
        <w:kinsoku/>
        <w:wordWrap/>
        <w:overflowPunct/>
        <w:topLinePunct w:val="0"/>
        <w:autoSpaceDE w:val="0"/>
        <w:autoSpaceDN w:val="0"/>
        <w:bidi w:val="0"/>
        <w:adjustRightInd/>
        <w:snapToGrid/>
        <w:spacing w:before="0" w:after="0" w:line="334" w:lineRule="auto"/>
        <w:ind w:left="97" w:leftChars="44" w:right="0" w:rightChars="0"/>
        <w:jc w:val="both"/>
        <w:textAlignment w:val="auto"/>
        <w:rPr>
          <w:rFonts w:hint="eastAsia" w:eastAsia="宋体" w:cs="Times New Roman"/>
          <w:color w:val="000000"/>
          <w:spacing w:val="0"/>
          <w:w w:val="100"/>
          <w:position w:val="0"/>
          <w:lang w:val="en-US" w:eastAsia="zh-CN" w:bidi="en-US"/>
        </w:rPr>
      </w:pPr>
      <w:r>
        <w:rPr>
          <w:rFonts w:ascii="Times New Roman" w:hAnsi="Times New Roman" w:eastAsia="Times New Roman" w:cs="Times New Roman"/>
          <w:color w:val="000000"/>
          <w:spacing w:val="0"/>
          <w:w w:val="100"/>
          <w:position w:val="0"/>
          <w:lang w:val="en-US" w:eastAsia="en-US" w:bidi="en-US"/>
        </w:rPr>
        <w:t>B. An Unforgettable Surprise</w:t>
      </w:r>
    </w:p>
    <w:p>
      <w:pPr>
        <w:pStyle w:val="13"/>
        <w:keepNext w:val="0"/>
        <w:keepLines w:val="0"/>
        <w:pageBreakBefore w:val="0"/>
        <w:widowControl w:val="0"/>
        <w:numPr>
          <w:ilvl w:val="0"/>
          <w:numId w:val="0"/>
        </w:numPr>
        <w:shd w:val="clear" w:color="auto" w:fill="auto"/>
        <w:tabs>
          <w:tab w:val="left" w:pos="412"/>
        </w:tabs>
        <w:kinsoku/>
        <w:wordWrap/>
        <w:overflowPunct/>
        <w:topLinePunct w:val="0"/>
        <w:autoSpaceDE w:val="0"/>
        <w:autoSpaceDN w:val="0"/>
        <w:bidi w:val="0"/>
        <w:adjustRightInd/>
        <w:snapToGrid/>
        <w:spacing w:before="0" w:after="0" w:line="334" w:lineRule="auto"/>
        <w:ind w:left="97" w:leftChars="44" w:right="0" w:rightChars="0"/>
        <w:jc w:val="both"/>
        <w:textAlignment w:val="auto"/>
        <w:rPr>
          <w:rFonts w:ascii="Times New Roman" w:hAnsi="Times New Roman" w:eastAsia="Times New Roman" w:cs="Times New Roman"/>
          <w:color w:val="000000"/>
          <w:spacing w:val="0"/>
          <w:w w:val="100"/>
          <w:position w:val="0"/>
          <w:lang w:val="en-US" w:eastAsia="en-US" w:bidi="en-US"/>
        </w:rPr>
      </w:pPr>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The Language of the Heart</w:t>
      </w:r>
    </w:p>
    <w:p>
      <w:pPr>
        <w:pStyle w:val="13"/>
        <w:keepNext w:val="0"/>
        <w:keepLines w:val="0"/>
        <w:pageBreakBefore w:val="0"/>
        <w:widowControl w:val="0"/>
        <w:numPr>
          <w:ilvl w:val="0"/>
          <w:numId w:val="0"/>
        </w:numPr>
        <w:shd w:val="clear" w:color="auto" w:fill="auto"/>
        <w:tabs>
          <w:tab w:val="left" w:pos="412"/>
        </w:tabs>
        <w:kinsoku/>
        <w:wordWrap/>
        <w:overflowPunct/>
        <w:topLinePunct w:val="0"/>
        <w:autoSpaceDE w:val="0"/>
        <w:autoSpaceDN w:val="0"/>
        <w:bidi w:val="0"/>
        <w:adjustRightInd/>
        <w:snapToGrid/>
        <w:spacing w:before="0" w:after="0" w:line="334" w:lineRule="auto"/>
        <w:ind w:left="97" w:leftChars="44" w:right="0" w:rightChars="0"/>
        <w:jc w:val="both"/>
        <w:textAlignment w:val="auto"/>
      </w:pPr>
      <w:r>
        <w:rPr>
          <w:rFonts w:ascii="Times New Roman" w:hAnsi="Times New Roman" w:eastAsia="Times New Roman" w:cs="Times New Roman"/>
          <w:color w:val="000000"/>
          <w:spacing w:val="0"/>
          <w:w w:val="100"/>
          <w:position w:val="0"/>
          <w:lang w:val="en-US" w:eastAsia="en-US" w:bidi="en-US"/>
        </w:rPr>
        <w:t>D. Humans and Animals</w:t>
      </w:r>
    </w:p>
    <w:p>
      <w:pPr>
        <w:pStyle w:val="4"/>
        <w:keepNext w:val="0"/>
        <w:keepLines w:val="0"/>
        <w:pageBreakBefore w:val="0"/>
        <w:widowControl w:val="0"/>
        <w:kinsoku/>
        <w:wordWrap/>
        <w:overflowPunct/>
        <w:topLinePunct w:val="0"/>
        <w:autoSpaceDE w:val="0"/>
        <w:autoSpaceDN w:val="0"/>
        <w:bidi w:val="0"/>
        <w:adjustRightInd/>
        <w:snapToGrid/>
        <w:spacing w:before="2"/>
        <w:ind w:right="850"/>
        <w:textAlignment w:val="auto"/>
        <w:rPr>
          <w:sz w:val="27"/>
        </w:rPr>
      </w:pPr>
    </w:p>
    <w:p>
      <w:pPr>
        <w:pStyle w:val="3"/>
        <w:keepNext w:val="0"/>
        <w:keepLines w:val="0"/>
        <w:pageBreakBefore w:val="0"/>
        <w:widowControl w:val="0"/>
        <w:kinsoku/>
        <w:wordWrap/>
        <w:overflowPunct/>
        <w:topLinePunct w:val="0"/>
        <w:autoSpaceDE w:val="0"/>
        <w:autoSpaceDN w:val="0"/>
        <w:bidi w:val="0"/>
        <w:adjustRightInd/>
        <w:snapToGrid/>
        <w:ind w:left="330" w:leftChars="150" w:right="850" w:firstLine="0" w:firstLineChars="0"/>
        <w:textAlignment w:val="auto"/>
      </w:pPr>
      <w:r>
        <w:rPr>
          <w:color w:val="0F0F0F"/>
          <w:w w:val="109"/>
        </w:rPr>
        <w:t>B</w:t>
      </w:r>
    </w:p>
    <w:p>
      <w:pPr>
        <w:pStyle w:val="4"/>
        <w:keepNext w:val="0"/>
        <w:keepLines w:val="0"/>
        <w:pageBreakBefore w:val="0"/>
        <w:widowControl w:val="0"/>
        <w:kinsoku/>
        <w:wordWrap/>
        <w:overflowPunct/>
        <w:topLinePunct w:val="0"/>
        <w:autoSpaceDE w:val="0"/>
        <w:autoSpaceDN w:val="0"/>
        <w:bidi w:val="0"/>
        <w:adjustRightInd/>
        <w:snapToGrid/>
        <w:spacing w:before="62" w:line="316" w:lineRule="auto"/>
        <w:ind w:left="97" w:leftChars="44" w:right="850" w:firstLine="400" w:firstLineChars="200"/>
        <w:jc w:val="both"/>
        <w:textAlignment w:val="auto"/>
      </w:pPr>
      <w:r>
        <w:rPr>
          <w:color w:val="0F0F0F"/>
        </w:rPr>
        <w:t>Free school meals are back in the news. Footballer Marcus Rashford's petition</w:t>
      </w:r>
      <w:r>
        <w:rPr>
          <w:rFonts w:hint="eastAsia" w:ascii="宋体" w:eastAsia="宋体"/>
          <w:color w:val="262626"/>
        </w:rPr>
        <w:t>(请愿书）</w:t>
      </w:r>
      <w:r>
        <w:rPr>
          <w:rFonts w:hint="eastAsia" w:ascii="宋体" w:eastAsia="宋体"/>
          <w:color w:val="262626"/>
          <w:spacing w:val="-63"/>
        </w:rPr>
        <w:t xml:space="preserve"> </w:t>
      </w:r>
      <w:r>
        <w:rPr>
          <w:color w:val="0F0F0F"/>
        </w:rPr>
        <w:t xml:space="preserve">to extend free school </w:t>
      </w:r>
      <w:r>
        <w:rPr>
          <w:color w:val="0F0F0F"/>
          <w:w w:val="105"/>
        </w:rPr>
        <w:t xml:space="preserve">meals </w:t>
      </w:r>
      <w:r>
        <w:rPr>
          <w:color w:val="0F0F0F"/>
        </w:rPr>
        <w:t>provision</w:t>
      </w:r>
      <w:r>
        <w:rPr>
          <w:rFonts w:ascii="Times New Roman" w:hAnsi="Times New Roman" w:eastAsia="Times New Roman" w:cs="Times New Roman"/>
          <w:color w:val="000000"/>
          <w:spacing w:val="0"/>
          <w:w w:val="100"/>
          <w:position w:val="0"/>
          <w:lang w:val="en-US" w:eastAsia="en-US" w:bidi="en-US"/>
        </w:rPr>
        <w:t>（</w:t>
      </w:r>
      <w:r>
        <w:rPr>
          <w:rFonts w:ascii="宋体" w:hAnsi="宋体" w:eastAsia="宋体" w:cs="宋体"/>
          <w:color w:val="000000"/>
          <w:spacing w:val="0"/>
          <w:w w:val="100"/>
          <w:position w:val="0"/>
          <w:lang w:val="zh-TW" w:eastAsia="zh-TW" w:bidi="zh-TW"/>
        </w:rPr>
        <w:t>供给</w:t>
      </w:r>
      <w:r>
        <w:rPr>
          <w:rFonts w:ascii="宋体" w:hAnsi="宋体" w:eastAsia="宋体" w:cs="宋体"/>
          <w:color w:val="000000"/>
          <w:spacing w:val="0"/>
          <w:w w:val="100"/>
          <w:position w:val="0"/>
          <w:lang w:val="en-US" w:eastAsia="en-US" w:bidi="en-US"/>
        </w:rPr>
        <w:t>）</w:t>
      </w:r>
      <w:r>
        <w:rPr>
          <w:rFonts w:hint="eastAsia" w:ascii="宋体" w:eastAsia="宋体"/>
          <w:color w:val="262626"/>
        </w:rPr>
        <w:t xml:space="preserve"> </w:t>
      </w:r>
      <w:r>
        <w:rPr>
          <w:color w:val="0F0F0F"/>
        </w:rPr>
        <w:t>into the school holidays has collected 1.1 million signatures, causing the</w:t>
      </w:r>
      <w:r>
        <w:rPr>
          <w:rFonts w:hint="eastAsia" w:eastAsia="宋体"/>
          <w:color w:val="0F0F0F"/>
          <w:lang w:val="en-US" w:eastAsia="zh-CN"/>
        </w:rPr>
        <w:t xml:space="preserve"> </w:t>
      </w:r>
      <w:r>
        <w:rPr>
          <w:color w:val="0F0F0F"/>
          <w:w w:val="105"/>
        </w:rPr>
        <w:t>government to change policy</w:t>
      </w:r>
      <w:r>
        <w:rPr>
          <w:color w:val="313131"/>
          <w:w w:val="105"/>
        </w:rPr>
        <w:t xml:space="preserve">. </w:t>
      </w:r>
      <w:r>
        <w:rPr>
          <w:rFonts w:ascii="Arial" w:hAnsi="Arial" w:eastAsia="Arial"/>
          <w:color w:val="0F0F0F"/>
          <w:w w:val="105"/>
          <w:sz w:val="19"/>
        </w:rPr>
        <w:t xml:space="preserve">It </w:t>
      </w:r>
      <w:r>
        <w:rPr>
          <w:color w:val="0F0F0F"/>
          <w:w w:val="105"/>
        </w:rPr>
        <w:t>has restarted the debate over free school meals by figures forecasting that if the government ends as planned the current</w:t>
      </w:r>
      <w:r>
        <w:rPr>
          <w:rFonts w:hint="eastAsia" w:eastAsia="宋体"/>
          <w:color w:val="0F0F0F"/>
          <w:w w:val="105"/>
          <w:lang w:val="en-US" w:eastAsia="zh-CN"/>
        </w:rPr>
        <w:t xml:space="preserve"> </w:t>
      </w:r>
      <w:r>
        <w:rPr>
          <w:color w:val="0F0F0F"/>
          <w:w w:val="105"/>
        </w:rPr>
        <w:t xml:space="preserve">£20 top-up </w:t>
      </w:r>
      <w:r>
        <w:rPr>
          <w:rFonts w:hint="eastAsia" w:ascii="宋体" w:hAnsi="宋体" w:eastAsia="宋体"/>
          <w:color w:val="212121"/>
          <w:w w:val="105"/>
        </w:rPr>
        <w:t>( 附加款），</w:t>
      </w:r>
      <w:r>
        <w:rPr>
          <w:color w:val="212121"/>
          <w:w w:val="105"/>
        </w:rPr>
        <w:t xml:space="preserve">another </w:t>
      </w:r>
      <w:r>
        <w:rPr>
          <w:color w:val="0F0F0F"/>
          <w:w w:val="105"/>
        </w:rPr>
        <w:t>200,000 children will slip into poverty.</w:t>
      </w:r>
    </w:p>
    <w:p>
      <w:pPr>
        <w:pStyle w:val="4"/>
        <w:keepNext w:val="0"/>
        <w:keepLines w:val="0"/>
        <w:pageBreakBefore w:val="0"/>
        <w:widowControl w:val="0"/>
        <w:kinsoku/>
        <w:wordWrap/>
        <w:overflowPunct/>
        <w:topLinePunct w:val="0"/>
        <w:autoSpaceDE w:val="0"/>
        <w:autoSpaceDN w:val="0"/>
        <w:bidi w:val="0"/>
        <w:adjustRightInd/>
        <w:snapToGrid/>
        <w:spacing w:before="15" w:line="333" w:lineRule="auto"/>
        <w:ind w:left="97" w:leftChars="44" w:right="850" w:firstLine="420" w:firstLineChars="200"/>
        <w:textAlignment w:val="auto"/>
      </w:pPr>
      <w:r>
        <w:rPr>
          <w:color w:val="0F0F0F"/>
          <w:w w:val="105"/>
        </w:rPr>
        <w:t>The roots of the current school meals system lie in the mid-19th century. In Manchester, independent charities as well as official bodies started to provide free meals for children lacking in nutrition in the 1870s. When education became compulsory later, the extent of the issue became apparent. Proponents of feeding starving children pointed out that it was due to government order that children were in school, not working and contributing to the family food budget, so the government should pay.</w:t>
      </w:r>
    </w:p>
    <w:p>
      <w:pPr>
        <w:pStyle w:val="4"/>
        <w:keepNext w:val="0"/>
        <w:keepLines w:val="0"/>
        <w:pageBreakBefore w:val="0"/>
        <w:widowControl w:val="0"/>
        <w:kinsoku/>
        <w:wordWrap/>
        <w:overflowPunct/>
        <w:topLinePunct w:val="0"/>
        <w:autoSpaceDE w:val="0"/>
        <w:autoSpaceDN w:val="0"/>
        <w:bidi w:val="0"/>
        <w:adjustRightInd/>
        <w:snapToGrid/>
        <w:spacing w:before="7" w:line="328" w:lineRule="auto"/>
        <w:ind w:left="97" w:leftChars="44" w:right="850" w:firstLine="420" w:firstLineChars="200"/>
        <w:jc w:val="both"/>
        <w:textAlignment w:val="auto"/>
      </w:pPr>
      <w:r>
        <w:rPr>
          <w:color w:val="0F0F0F"/>
          <w:w w:val="105"/>
        </w:rPr>
        <w:t xml:space="preserve">Reception was mixed. Then, children rejected foods </w:t>
      </w:r>
      <w:r>
        <w:rPr>
          <w:color w:val="212121"/>
          <w:w w:val="105"/>
        </w:rPr>
        <w:t xml:space="preserve">they </w:t>
      </w:r>
      <w:r>
        <w:rPr>
          <w:color w:val="0F0F0F"/>
          <w:w w:val="105"/>
        </w:rPr>
        <w:t xml:space="preserve">weren't used to. Some children were put off brassicas </w:t>
      </w:r>
      <w:r>
        <w:rPr>
          <w:rFonts w:ascii="宋体" w:hAnsi="宋体" w:eastAsia="宋体" w:cs="宋体"/>
          <w:color w:val="000000"/>
          <w:spacing w:val="0"/>
          <w:w w:val="100"/>
          <w:position w:val="0"/>
          <w:lang w:val="zh-TW" w:eastAsia="zh-TW" w:bidi="zh-TW"/>
        </w:rPr>
        <w:t>（芥菜类）</w:t>
      </w:r>
      <w:r>
        <w:rPr>
          <w:rFonts w:hint="eastAsia" w:ascii="宋体" w:eastAsia="宋体"/>
          <w:color w:val="212121"/>
          <w:w w:val="105"/>
        </w:rPr>
        <w:t xml:space="preserve"> </w:t>
      </w:r>
      <w:r>
        <w:rPr>
          <w:color w:val="0F0F0F"/>
          <w:w w:val="105"/>
        </w:rPr>
        <w:t>for life. Finding the balance between cheap and good proved hard. The chief medical officer talked about the lack in calorie value and elements of a well-balanced diet which a needy child does not get at home, such as milk, cheese, eggs, green vegetables, fruit and meat. In 1980, the British government, desperate to cut costs, made provision largely optional and abolished nutritional standards. Over the next 15 years, convenience and cost became the most important.</w:t>
      </w:r>
    </w:p>
    <w:p>
      <w:pPr>
        <w:pStyle w:val="4"/>
        <w:keepNext w:val="0"/>
        <w:keepLines w:val="0"/>
        <w:pageBreakBefore w:val="0"/>
        <w:widowControl w:val="0"/>
        <w:kinsoku/>
        <w:wordWrap/>
        <w:overflowPunct/>
        <w:topLinePunct w:val="0"/>
        <w:autoSpaceDE w:val="0"/>
        <w:autoSpaceDN w:val="0"/>
        <w:bidi w:val="0"/>
        <w:adjustRightInd/>
        <w:snapToGrid/>
        <w:spacing w:line="338" w:lineRule="auto"/>
        <w:ind w:left="97" w:leftChars="44" w:right="850" w:firstLine="420" w:firstLineChars="200"/>
        <w:jc w:val="both"/>
        <w:textAlignment w:val="auto"/>
      </w:pPr>
      <w:r>
        <w:rPr>
          <w:color w:val="0F0F0F"/>
          <w:w w:val="105"/>
        </w:rPr>
        <w:t xml:space="preserve">In the last year, we've seen all of the age-old debates repeated once more. How do we guarantee quality? Who decides what children eat? Who pays? Undemutrition does not just have physical effects, but also affects behavior </w:t>
      </w:r>
      <w:r>
        <w:rPr>
          <w:color w:val="212121"/>
          <w:w w:val="105"/>
        </w:rPr>
        <w:t xml:space="preserve">and </w:t>
      </w:r>
      <w:r>
        <w:rPr>
          <w:color w:val="0F0F0F"/>
          <w:w w:val="105"/>
        </w:rPr>
        <w:t xml:space="preserve">ability to learn. </w:t>
      </w:r>
      <w:r>
        <w:rPr>
          <w:rFonts w:ascii="Arial"/>
          <w:color w:val="0F0F0F"/>
          <w:w w:val="105"/>
          <w:sz w:val="19"/>
        </w:rPr>
        <w:t xml:space="preserve">It </w:t>
      </w:r>
      <w:r>
        <w:rPr>
          <w:color w:val="0F0F0F"/>
          <w:w w:val="105"/>
        </w:rPr>
        <w:t>has a lifelong impact. The arguments arm.1 d free school meals seem never to end. But they are hugely important and, until poverty is ended, they will not and should not go away</w:t>
      </w:r>
      <w:r>
        <w:rPr>
          <w:color w:val="313131"/>
          <w:w w:val="105"/>
        </w:rPr>
        <w:t>.</w:t>
      </w:r>
    </w:p>
    <w:p>
      <w:pPr>
        <w:pStyle w:val="10"/>
        <w:keepNext w:val="0"/>
        <w:keepLines w:val="0"/>
        <w:pageBreakBefore w:val="0"/>
        <w:widowControl w:val="0"/>
        <w:numPr>
          <w:ilvl w:val="0"/>
          <w:numId w:val="0"/>
        </w:numPr>
        <w:tabs>
          <w:tab w:val="left" w:pos="1179"/>
        </w:tabs>
        <w:kinsoku/>
        <w:wordWrap/>
        <w:overflowPunct/>
        <w:topLinePunct w:val="0"/>
        <w:autoSpaceDE w:val="0"/>
        <w:autoSpaceDN w:val="0"/>
        <w:bidi w:val="0"/>
        <w:adjustRightInd/>
        <w:snapToGrid/>
        <w:spacing w:before="0" w:after="0" w:line="219" w:lineRule="exact"/>
        <w:ind w:left="342" w:leftChars="44" w:right="850" w:rightChars="0"/>
        <w:jc w:val="both"/>
        <w:textAlignment w:val="auto"/>
        <w:rPr>
          <w:color w:val="0F0F0F"/>
          <w:sz w:val="20"/>
        </w:rPr>
      </w:pPr>
      <w:r>
        <w:rPr>
          <w:rFonts w:hint="eastAsia" w:eastAsia="宋体"/>
          <w:color w:val="0F0F0F"/>
          <w:w w:val="105"/>
          <w:sz w:val="20"/>
          <w:lang w:val="en-US" w:eastAsia="zh-CN"/>
        </w:rPr>
        <w:t xml:space="preserve">22. </w:t>
      </w:r>
      <w:r>
        <w:rPr>
          <w:color w:val="0F0F0F"/>
          <w:w w:val="105"/>
          <w:sz w:val="20"/>
        </w:rPr>
        <w:t>Why did Marcus Rashford start the</w:t>
      </w:r>
      <w:r>
        <w:rPr>
          <w:color w:val="0F0F0F"/>
          <w:spacing w:val="8"/>
          <w:w w:val="105"/>
          <w:sz w:val="20"/>
        </w:rPr>
        <w:t xml:space="preserve"> </w:t>
      </w:r>
      <w:r>
        <w:rPr>
          <w:color w:val="0F0F0F"/>
          <w:w w:val="105"/>
          <w:sz w:val="20"/>
        </w:rPr>
        <w:t>petition?</w:t>
      </w:r>
    </w:p>
    <w:p>
      <w:pPr>
        <w:pStyle w:val="10"/>
        <w:keepNext w:val="0"/>
        <w:keepLines w:val="0"/>
        <w:pageBreakBefore w:val="0"/>
        <w:widowControl w:val="0"/>
        <w:numPr>
          <w:ilvl w:val="0"/>
          <w:numId w:val="0"/>
        </w:numPr>
        <w:tabs>
          <w:tab w:val="left" w:pos="1542"/>
        </w:tabs>
        <w:kinsoku/>
        <w:wordWrap/>
        <w:overflowPunct/>
        <w:topLinePunct w:val="0"/>
        <w:autoSpaceDE w:val="0"/>
        <w:autoSpaceDN w:val="0"/>
        <w:bidi w:val="0"/>
        <w:adjustRightInd/>
        <w:snapToGrid/>
        <w:spacing w:before="88" w:after="0" w:line="240" w:lineRule="auto"/>
        <w:ind w:left="342" w:leftChars="44" w:right="850" w:rightChars="0"/>
        <w:jc w:val="left"/>
        <w:textAlignment w:val="auto"/>
        <w:rPr>
          <w:color w:val="0F0F0F"/>
          <w:sz w:val="20"/>
        </w:rPr>
      </w:pPr>
      <w:r>
        <w:rPr>
          <w:rFonts w:hint="eastAsia" w:eastAsia="宋体"/>
          <w:color w:val="0F0F0F"/>
          <w:w w:val="105"/>
          <w:sz w:val="20"/>
          <w:lang w:val="en-US" w:eastAsia="zh-CN"/>
        </w:rPr>
        <w:t>A.</w:t>
      </w:r>
      <w:r>
        <w:rPr>
          <w:color w:val="0F0F0F"/>
          <w:w w:val="105"/>
          <w:sz w:val="20"/>
        </w:rPr>
        <w:t>To lift children out of</w:t>
      </w:r>
      <w:r>
        <w:rPr>
          <w:color w:val="0F0F0F"/>
          <w:spacing w:val="-3"/>
          <w:w w:val="105"/>
          <w:sz w:val="20"/>
        </w:rPr>
        <w:t xml:space="preserve"> </w:t>
      </w:r>
      <w:r>
        <w:rPr>
          <w:color w:val="0F0F0F"/>
          <w:w w:val="105"/>
          <w:sz w:val="20"/>
        </w:rPr>
        <w:t>poverty.</w:t>
      </w:r>
    </w:p>
    <w:p>
      <w:pPr>
        <w:pStyle w:val="10"/>
        <w:keepNext w:val="0"/>
        <w:keepLines w:val="0"/>
        <w:pageBreakBefore w:val="0"/>
        <w:widowControl w:val="0"/>
        <w:numPr>
          <w:ilvl w:val="0"/>
          <w:numId w:val="0"/>
        </w:numPr>
        <w:tabs>
          <w:tab w:val="left" w:pos="1532"/>
        </w:tabs>
        <w:kinsoku/>
        <w:wordWrap/>
        <w:overflowPunct/>
        <w:topLinePunct w:val="0"/>
        <w:autoSpaceDE w:val="0"/>
        <w:autoSpaceDN w:val="0"/>
        <w:bidi w:val="0"/>
        <w:adjustRightInd/>
        <w:snapToGrid/>
        <w:spacing w:before="91" w:after="0" w:line="240" w:lineRule="auto"/>
        <w:ind w:left="342" w:leftChars="44" w:right="850" w:rightChars="0"/>
        <w:jc w:val="left"/>
        <w:textAlignment w:val="auto"/>
        <w:rPr>
          <w:rFonts w:ascii="Arial"/>
          <w:color w:val="0F0F0F"/>
          <w:sz w:val="20"/>
        </w:rPr>
      </w:pPr>
      <w:r>
        <w:rPr>
          <w:rFonts w:hint="eastAsia" w:eastAsia="宋体"/>
          <w:color w:val="0F0F0F"/>
          <w:w w:val="105"/>
          <w:sz w:val="20"/>
          <w:lang w:val="en-US" w:eastAsia="zh-CN"/>
        </w:rPr>
        <w:t>B.</w:t>
      </w:r>
      <w:r>
        <w:rPr>
          <w:color w:val="0F0F0F"/>
          <w:w w:val="105"/>
          <w:sz w:val="20"/>
        </w:rPr>
        <w:t>To raise fund for hunger relief for</w:t>
      </w:r>
      <w:r>
        <w:rPr>
          <w:color w:val="0F0F0F"/>
          <w:spacing w:val="6"/>
          <w:w w:val="105"/>
          <w:sz w:val="20"/>
        </w:rPr>
        <w:t xml:space="preserve"> </w:t>
      </w:r>
      <w:r>
        <w:rPr>
          <w:color w:val="0F0F0F"/>
          <w:w w:val="105"/>
          <w:sz w:val="20"/>
        </w:rPr>
        <w:t>children.</w:t>
      </w:r>
    </w:p>
    <w:p>
      <w:pPr>
        <w:pStyle w:val="10"/>
        <w:keepNext w:val="0"/>
        <w:keepLines w:val="0"/>
        <w:pageBreakBefore w:val="0"/>
        <w:widowControl w:val="0"/>
        <w:numPr>
          <w:ilvl w:val="0"/>
          <w:numId w:val="0"/>
        </w:numPr>
        <w:tabs>
          <w:tab w:val="left" w:pos="1532"/>
        </w:tabs>
        <w:kinsoku/>
        <w:wordWrap/>
        <w:overflowPunct/>
        <w:topLinePunct w:val="0"/>
        <w:autoSpaceDE w:val="0"/>
        <w:autoSpaceDN w:val="0"/>
        <w:bidi w:val="0"/>
        <w:adjustRightInd/>
        <w:snapToGrid/>
        <w:spacing w:before="87" w:after="0" w:line="240" w:lineRule="auto"/>
        <w:ind w:left="342" w:leftChars="44" w:right="850" w:rightChars="0"/>
        <w:jc w:val="left"/>
        <w:textAlignment w:val="auto"/>
        <w:rPr>
          <w:color w:val="0F0F0F"/>
          <w:sz w:val="20"/>
        </w:rPr>
      </w:pPr>
      <w:r>
        <w:rPr>
          <w:rFonts w:hint="eastAsia" w:eastAsia="宋体"/>
          <w:color w:val="0F0F0F"/>
          <w:w w:val="105"/>
          <w:sz w:val="20"/>
          <w:lang w:val="en-US" w:eastAsia="zh-CN"/>
        </w:rPr>
        <w:t>C.</w:t>
      </w:r>
      <w:r>
        <w:rPr>
          <w:color w:val="0F0F0F"/>
          <w:w w:val="105"/>
          <w:sz w:val="20"/>
        </w:rPr>
        <w:t>To restart the debate over free school</w:t>
      </w:r>
      <w:r>
        <w:rPr>
          <w:color w:val="0F0F0F"/>
          <w:spacing w:val="6"/>
          <w:w w:val="105"/>
          <w:sz w:val="20"/>
        </w:rPr>
        <w:t xml:space="preserve"> </w:t>
      </w:r>
      <w:r>
        <w:rPr>
          <w:color w:val="0F0F0F"/>
          <w:w w:val="105"/>
          <w:sz w:val="20"/>
        </w:rPr>
        <w:t>meals.</w:t>
      </w:r>
    </w:p>
    <w:p>
      <w:pPr>
        <w:pStyle w:val="10"/>
        <w:keepNext w:val="0"/>
        <w:keepLines w:val="0"/>
        <w:pageBreakBefore w:val="0"/>
        <w:widowControl w:val="0"/>
        <w:numPr>
          <w:ilvl w:val="0"/>
          <w:numId w:val="0"/>
        </w:numPr>
        <w:tabs>
          <w:tab w:val="left" w:pos="1542"/>
        </w:tabs>
        <w:kinsoku/>
        <w:wordWrap/>
        <w:overflowPunct/>
        <w:topLinePunct w:val="0"/>
        <w:autoSpaceDE w:val="0"/>
        <w:autoSpaceDN w:val="0"/>
        <w:bidi w:val="0"/>
        <w:adjustRightInd/>
        <w:snapToGrid/>
        <w:spacing w:before="92" w:after="0" w:line="240" w:lineRule="auto"/>
        <w:ind w:left="342" w:leftChars="44" w:right="850" w:rightChars="0"/>
        <w:jc w:val="left"/>
        <w:textAlignment w:val="auto"/>
        <w:rPr>
          <w:color w:val="0F0F0F"/>
          <w:sz w:val="20"/>
        </w:rPr>
      </w:pPr>
      <w:r>
        <w:rPr>
          <w:rFonts w:hint="eastAsia" w:eastAsia="宋体"/>
          <w:color w:val="0F0F0F"/>
          <w:w w:val="105"/>
          <w:sz w:val="20"/>
          <w:lang w:val="en-US" w:eastAsia="zh-CN"/>
        </w:rPr>
        <w:t>D.</w:t>
      </w:r>
      <w:r>
        <w:rPr>
          <w:color w:val="0F0F0F"/>
          <w:w w:val="105"/>
          <w:sz w:val="20"/>
        </w:rPr>
        <w:t>To feed an increasing number of children in</w:t>
      </w:r>
      <w:r>
        <w:rPr>
          <w:color w:val="0F0F0F"/>
          <w:spacing w:val="4"/>
          <w:w w:val="105"/>
          <w:sz w:val="20"/>
        </w:rPr>
        <w:t xml:space="preserve"> </w:t>
      </w:r>
      <w:r>
        <w:rPr>
          <w:color w:val="0F0F0F"/>
          <w:w w:val="105"/>
          <w:sz w:val="20"/>
        </w:rPr>
        <w:t>poverty.</w:t>
      </w:r>
    </w:p>
    <w:p>
      <w:pPr>
        <w:pStyle w:val="10"/>
        <w:keepNext w:val="0"/>
        <w:keepLines w:val="0"/>
        <w:pageBreakBefore w:val="0"/>
        <w:widowControl w:val="0"/>
        <w:numPr>
          <w:ilvl w:val="0"/>
          <w:numId w:val="0"/>
        </w:numPr>
        <w:tabs>
          <w:tab w:val="left" w:pos="1179"/>
        </w:tabs>
        <w:kinsoku/>
        <w:wordWrap/>
        <w:overflowPunct/>
        <w:topLinePunct w:val="0"/>
        <w:autoSpaceDE w:val="0"/>
        <w:autoSpaceDN w:val="0"/>
        <w:bidi w:val="0"/>
        <w:adjustRightInd/>
        <w:snapToGrid/>
        <w:spacing w:before="92" w:after="0" w:line="240" w:lineRule="auto"/>
        <w:ind w:left="342" w:leftChars="44" w:right="850" w:rightChars="0"/>
        <w:jc w:val="both"/>
        <w:textAlignment w:val="auto"/>
        <w:rPr>
          <w:color w:val="0F0F0F"/>
          <w:sz w:val="20"/>
        </w:rPr>
      </w:pPr>
      <w:r>
        <w:rPr>
          <w:rFonts w:hint="eastAsia" w:eastAsia="宋体"/>
          <w:color w:val="0F0F0F"/>
          <w:w w:val="105"/>
          <w:sz w:val="20"/>
          <w:lang w:val="en-US" w:eastAsia="zh-CN"/>
        </w:rPr>
        <w:t>23.</w:t>
      </w:r>
      <w:r>
        <w:rPr>
          <w:color w:val="0F0F0F"/>
          <w:w w:val="105"/>
          <w:sz w:val="20"/>
        </w:rPr>
        <w:t>What can we infer about school meals from paragraph</w:t>
      </w:r>
      <w:r>
        <w:rPr>
          <w:color w:val="0F0F0F"/>
          <w:spacing w:val="10"/>
          <w:w w:val="105"/>
          <w:sz w:val="20"/>
        </w:rPr>
        <w:t xml:space="preserve"> </w:t>
      </w:r>
      <w:r>
        <w:rPr>
          <w:color w:val="0F0F0F"/>
          <w:w w:val="105"/>
          <w:sz w:val="20"/>
        </w:rPr>
        <w:t>3?</w:t>
      </w:r>
    </w:p>
    <w:p>
      <w:pPr>
        <w:pStyle w:val="10"/>
        <w:keepNext w:val="0"/>
        <w:keepLines w:val="0"/>
        <w:pageBreakBefore w:val="0"/>
        <w:widowControl w:val="0"/>
        <w:numPr>
          <w:ilvl w:val="0"/>
          <w:numId w:val="0"/>
        </w:numPr>
        <w:tabs>
          <w:tab w:val="left" w:pos="1545"/>
        </w:tabs>
        <w:kinsoku/>
        <w:wordWrap/>
        <w:overflowPunct/>
        <w:topLinePunct w:val="0"/>
        <w:autoSpaceDE w:val="0"/>
        <w:autoSpaceDN w:val="0"/>
        <w:bidi w:val="0"/>
        <w:adjustRightInd/>
        <w:snapToGrid/>
        <w:spacing w:before="92" w:after="0" w:line="240" w:lineRule="auto"/>
        <w:ind w:left="342" w:leftChars="44" w:right="850" w:rightChars="0"/>
        <w:jc w:val="left"/>
        <w:textAlignment w:val="auto"/>
        <w:rPr>
          <w:color w:val="0F0F0F"/>
          <w:sz w:val="20"/>
        </w:rPr>
      </w:pPr>
      <w:r>
        <w:rPr>
          <w:rFonts w:hint="eastAsia" w:eastAsia="宋体"/>
          <w:color w:val="0F0F0F"/>
          <w:w w:val="105"/>
          <w:sz w:val="20"/>
          <w:lang w:val="en-US" w:eastAsia="zh-CN"/>
        </w:rPr>
        <w:t>A,</w:t>
      </w:r>
      <w:r>
        <w:rPr>
          <w:color w:val="0F0F0F"/>
          <w:w w:val="105"/>
          <w:sz w:val="20"/>
        </w:rPr>
        <w:t>School meals were both tasty and</w:t>
      </w:r>
      <w:r>
        <w:rPr>
          <w:color w:val="0F0F0F"/>
          <w:spacing w:val="2"/>
          <w:w w:val="105"/>
          <w:sz w:val="20"/>
        </w:rPr>
        <w:t xml:space="preserve"> </w:t>
      </w:r>
      <w:r>
        <w:rPr>
          <w:color w:val="0F0F0F"/>
          <w:w w:val="105"/>
          <w:sz w:val="20"/>
        </w:rPr>
        <w:t>cheap.</w:t>
      </w:r>
    </w:p>
    <w:p>
      <w:pPr>
        <w:pStyle w:val="10"/>
        <w:keepNext w:val="0"/>
        <w:keepLines w:val="0"/>
        <w:pageBreakBefore w:val="0"/>
        <w:widowControl w:val="0"/>
        <w:numPr>
          <w:ilvl w:val="0"/>
          <w:numId w:val="0"/>
        </w:numPr>
        <w:tabs>
          <w:tab w:val="left" w:pos="1532"/>
        </w:tabs>
        <w:kinsoku/>
        <w:wordWrap/>
        <w:overflowPunct/>
        <w:topLinePunct w:val="0"/>
        <w:autoSpaceDE w:val="0"/>
        <w:autoSpaceDN w:val="0"/>
        <w:bidi w:val="0"/>
        <w:adjustRightInd/>
        <w:snapToGrid/>
        <w:spacing w:before="87" w:after="0" w:line="240" w:lineRule="auto"/>
        <w:ind w:left="342" w:leftChars="44" w:right="850" w:rightChars="0"/>
        <w:jc w:val="left"/>
        <w:textAlignment w:val="auto"/>
        <w:rPr>
          <w:rFonts w:ascii="Arial"/>
          <w:color w:val="0F0F0F"/>
          <w:sz w:val="20"/>
        </w:rPr>
      </w:pPr>
      <w:r>
        <w:rPr>
          <w:rFonts w:hint="eastAsia" w:eastAsia="宋体"/>
          <w:color w:val="0F0F0F"/>
          <w:w w:val="105"/>
          <w:sz w:val="20"/>
          <w:lang w:val="en-US" w:eastAsia="zh-CN"/>
        </w:rPr>
        <w:t>B.</w:t>
      </w:r>
      <w:r>
        <w:rPr>
          <w:color w:val="0F0F0F"/>
          <w:w w:val="105"/>
          <w:sz w:val="20"/>
        </w:rPr>
        <w:t>The British government chose nutrition over</w:t>
      </w:r>
      <w:r>
        <w:rPr>
          <w:color w:val="0F0F0F"/>
          <w:spacing w:val="16"/>
          <w:w w:val="105"/>
          <w:sz w:val="20"/>
        </w:rPr>
        <w:t xml:space="preserve"> </w:t>
      </w:r>
      <w:r>
        <w:rPr>
          <w:color w:val="0F0F0F"/>
          <w:w w:val="105"/>
          <w:sz w:val="20"/>
        </w:rPr>
        <w:t>cost.</w:t>
      </w:r>
    </w:p>
    <w:p>
      <w:pPr>
        <w:pStyle w:val="10"/>
        <w:keepNext w:val="0"/>
        <w:keepLines w:val="0"/>
        <w:pageBreakBefore w:val="0"/>
        <w:widowControl w:val="0"/>
        <w:numPr>
          <w:ilvl w:val="0"/>
          <w:numId w:val="0"/>
        </w:numPr>
        <w:tabs>
          <w:tab w:val="left" w:pos="1535"/>
        </w:tabs>
        <w:kinsoku/>
        <w:wordWrap/>
        <w:overflowPunct/>
        <w:topLinePunct w:val="0"/>
        <w:autoSpaceDE w:val="0"/>
        <w:autoSpaceDN w:val="0"/>
        <w:bidi w:val="0"/>
        <w:adjustRightInd/>
        <w:snapToGrid/>
        <w:spacing w:before="92" w:after="0" w:line="240" w:lineRule="auto"/>
        <w:ind w:left="342" w:leftChars="44" w:right="850" w:rightChars="0"/>
        <w:jc w:val="left"/>
        <w:textAlignment w:val="auto"/>
        <w:rPr>
          <w:color w:val="0F0F0F"/>
          <w:sz w:val="20"/>
        </w:rPr>
      </w:pPr>
      <w:r>
        <w:rPr>
          <w:rFonts w:hint="eastAsia" w:eastAsia="宋体"/>
          <w:color w:val="0F0F0F"/>
          <w:w w:val="105"/>
          <w:sz w:val="20"/>
          <w:lang w:val="en-US" w:eastAsia="zh-CN"/>
        </w:rPr>
        <w:t>C.</w:t>
      </w:r>
      <w:r>
        <w:rPr>
          <w:color w:val="0F0F0F"/>
          <w:w w:val="105"/>
          <w:sz w:val="20"/>
        </w:rPr>
        <w:t>School meals failed to meet children's nutritional</w:t>
      </w:r>
      <w:r>
        <w:rPr>
          <w:color w:val="0F0F0F"/>
          <w:spacing w:val="18"/>
          <w:w w:val="105"/>
          <w:sz w:val="20"/>
        </w:rPr>
        <w:t xml:space="preserve"> </w:t>
      </w:r>
      <w:r>
        <w:rPr>
          <w:color w:val="0F0F0F"/>
          <w:w w:val="105"/>
          <w:sz w:val="20"/>
        </w:rPr>
        <w:t>needs.</w:t>
      </w:r>
    </w:p>
    <w:p>
      <w:pPr>
        <w:pStyle w:val="10"/>
        <w:keepNext w:val="0"/>
        <w:keepLines w:val="0"/>
        <w:pageBreakBefore w:val="0"/>
        <w:widowControl w:val="0"/>
        <w:numPr>
          <w:ilvl w:val="0"/>
          <w:numId w:val="0"/>
        </w:numPr>
        <w:tabs>
          <w:tab w:val="left" w:pos="1545"/>
        </w:tabs>
        <w:kinsoku/>
        <w:wordWrap/>
        <w:overflowPunct/>
        <w:topLinePunct w:val="0"/>
        <w:autoSpaceDE w:val="0"/>
        <w:autoSpaceDN w:val="0"/>
        <w:bidi w:val="0"/>
        <w:adjustRightInd/>
        <w:snapToGrid/>
        <w:spacing w:before="92" w:after="0" w:line="240" w:lineRule="auto"/>
        <w:ind w:left="342" w:leftChars="44" w:right="850" w:rightChars="0"/>
        <w:jc w:val="left"/>
        <w:textAlignment w:val="auto"/>
        <w:rPr>
          <w:color w:val="0F0F0F"/>
          <w:sz w:val="20"/>
        </w:rPr>
      </w:pPr>
      <w:r>
        <w:rPr>
          <w:rFonts w:hint="eastAsia" w:eastAsia="宋体"/>
          <w:color w:val="0F0F0F"/>
          <w:w w:val="105"/>
          <w:sz w:val="20"/>
          <w:lang w:val="en-US" w:eastAsia="zh-CN"/>
        </w:rPr>
        <w:t>D.</w:t>
      </w:r>
      <w:r>
        <w:rPr>
          <w:color w:val="0F0F0F"/>
          <w:w w:val="105"/>
          <w:sz w:val="20"/>
        </w:rPr>
        <w:t>Some children liked brassicas provided in the school for its</w:t>
      </w:r>
      <w:r>
        <w:rPr>
          <w:color w:val="0F0F0F"/>
          <w:spacing w:val="8"/>
          <w:w w:val="105"/>
          <w:sz w:val="20"/>
        </w:rPr>
        <w:t xml:space="preserve"> </w:t>
      </w:r>
      <w:r>
        <w:rPr>
          <w:color w:val="0F0F0F"/>
          <w:w w:val="105"/>
          <w:sz w:val="20"/>
        </w:rPr>
        <w:t>nutrition.</w:t>
      </w:r>
    </w:p>
    <w:p>
      <w:pPr>
        <w:pStyle w:val="10"/>
        <w:keepNext w:val="0"/>
        <w:keepLines w:val="0"/>
        <w:pageBreakBefore w:val="0"/>
        <w:widowControl w:val="0"/>
        <w:numPr>
          <w:ilvl w:val="0"/>
          <w:numId w:val="0"/>
        </w:numPr>
        <w:tabs>
          <w:tab w:val="left" w:pos="1179"/>
        </w:tabs>
        <w:kinsoku/>
        <w:wordWrap/>
        <w:overflowPunct/>
        <w:topLinePunct w:val="0"/>
        <w:autoSpaceDE w:val="0"/>
        <w:autoSpaceDN w:val="0"/>
        <w:bidi w:val="0"/>
        <w:adjustRightInd/>
        <w:snapToGrid/>
        <w:spacing w:before="92" w:after="0" w:line="240" w:lineRule="auto"/>
        <w:ind w:left="342" w:leftChars="44" w:right="850" w:rightChars="0"/>
        <w:jc w:val="both"/>
        <w:textAlignment w:val="auto"/>
        <w:rPr>
          <w:color w:val="0F0F0F"/>
          <w:sz w:val="20"/>
        </w:rPr>
      </w:pPr>
      <w:r>
        <w:rPr>
          <w:rFonts w:hint="eastAsia" w:eastAsia="宋体"/>
          <w:color w:val="0F0F0F"/>
          <w:w w:val="105"/>
          <w:sz w:val="20"/>
          <w:lang w:val="en-US" w:eastAsia="zh-CN"/>
        </w:rPr>
        <w:t>24.</w:t>
      </w:r>
      <w:r>
        <w:rPr>
          <w:color w:val="0F0F0F"/>
          <w:w w:val="105"/>
          <w:sz w:val="20"/>
        </w:rPr>
        <w:t>What does the writer think of the debates over free school</w:t>
      </w:r>
      <w:r>
        <w:rPr>
          <w:color w:val="0F0F0F"/>
          <w:spacing w:val="-8"/>
          <w:w w:val="105"/>
          <w:sz w:val="20"/>
        </w:rPr>
        <w:t xml:space="preserve"> </w:t>
      </w:r>
      <w:r>
        <w:rPr>
          <w:color w:val="0F0F0F"/>
          <w:w w:val="105"/>
          <w:sz w:val="20"/>
        </w:rPr>
        <w:t>meals?</w:t>
      </w:r>
    </w:p>
    <w:p>
      <w:pPr>
        <w:pStyle w:val="4"/>
        <w:keepNext w:val="0"/>
        <w:keepLines w:val="0"/>
        <w:pageBreakBefore w:val="0"/>
        <w:widowControl w:val="0"/>
        <w:tabs>
          <w:tab w:val="left" w:pos="3390"/>
          <w:tab w:val="left" w:pos="5492"/>
          <w:tab w:val="left" w:pos="7593"/>
        </w:tabs>
        <w:kinsoku/>
        <w:wordWrap/>
        <w:overflowPunct/>
        <w:topLinePunct w:val="0"/>
        <w:autoSpaceDE w:val="0"/>
        <w:autoSpaceDN w:val="0"/>
        <w:bidi w:val="0"/>
        <w:adjustRightInd/>
        <w:snapToGrid/>
        <w:spacing w:before="87"/>
        <w:ind w:left="97" w:leftChars="44" w:right="850" w:firstLine="0" w:firstLineChars="0"/>
        <w:textAlignment w:val="auto"/>
      </w:pPr>
      <w:r>
        <w:rPr>
          <w:color w:val="0F0F0F"/>
          <w:w w:val="105"/>
        </w:rPr>
        <w:t>A.</w:t>
      </w:r>
      <w:r>
        <w:rPr>
          <w:color w:val="0F0F0F"/>
          <w:spacing w:val="-6"/>
          <w:w w:val="105"/>
        </w:rPr>
        <w:t xml:space="preserve"> </w:t>
      </w:r>
      <w:r>
        <w:rPr>
          <w:color w:val="0F0F0F"/>
          <w:w w:val="105"/>
        </w:rPr>
        <w:t>Influential.</w:t>
      </w:r>
      <w:r>
        <w:rPr>
          <w:color w:val="0F0F0F"/>
          <w:w w:val="105"/>
        </w:rPr>
        <w:tab/>
      </w:r>
      <w:r>
        <w:rPr>
          <w:color w:val="0F0F0F"/>
          <w:w w:val="105"/>
        </w:rPr>
        <w:t>B.</w:t>
      </w:r>
      <w:r>
        <w:rPr>
          <w:color w:val="0F0F0F"/>
          <w:spacing w:val="-11"/>
          <w:w w:val="105"/>
        </w:rPr>
        <w:t xml:space="preserve"> </w:t>
      </w:r>
      <w:r>
        <w:rPr>
          <w:color w:val="0F0F0F"/>
          <w:w w:val="105"/>
        </w:rPr>
        <w:t>Necessary.</w:t>
      </w:r>
      <w:r>
        <w:rPr>
          <w:color w:val="0F0F0F"/>
          <w:w w:val="105"/>
        </w:rPr>
        <w:tab/>
      </w:r>
      <w:r>
        <w:rPr>
          <w:color w:val="0F0F0F"/>
          <w:w w:val="105"/>
        </w:rPr>
        <w:t>C.</w:t>
      </w:r>
      <w:r>
        <w:rPr>
          <w:color w:val="0F0F0F"/>
          <w:spacing w:val="8"/>
          <w:w w:val="105"/>
        </w:rPr>
        <w:t xml:space="preserve"> </w:t>
      </w:r>
      <w:r>
        <w:rPr>
          <w:color w:val="0F0F0F"/>
          <w:spacing w:val="-4"/>
          <w:w w:val="105"/>
        </w:rPr>
        <w:t>Never-ending</w:t>
      </w:r>
      <w:r>
        <w:rPr>
          <w:color w:val="313131"/>
          <w:spacing w:val="-4"/>
          <w:w w:val="105"/>
        </w:rPr>
        <w:t>.</w:t>
      </w:r>
      <w:r>
        <w:rPr>
          <w:color w:val="313131"/>
          <w:spacing w:val="-4"/>
          <w:w w:val="105"/>
        </w:rPr>
        <w:tab/>
      </w:r>
      <w:r>
        <w:rPr>
          <w:color w:val="0F0F0F"/>
          <w:spacing w:val="-4"/>
          <w:w w:val="105"/>
        </w:rPr>
        <w:t>D</w:t>
      </w:r>
      <w:r>
        <w:rPr>
          <w:color w:val="313131"/>
          <w:spacing w:val="-4"/>
          <w:w w:val="105"/>
        </w:rPr>
        <w:t>.</w:t>
      </w:r>
      <w:r>
        <w:rPr>
          <w:color w:val="313131"/>
          <w:spacing w:val="-2"/>
          <w:w w:val="105"/>
        </w:rPr>
        <w:t xml:space="preserve"> </w:t>
      </w:r>
      <w:r>
        <w:rPr>
          <w:color w:val="0F0F0F"/>
          <w:w w:val="105"/>
        </w:rPr>
        <w:t>Meaningless.</w:t>
      </w:r>
    </w:p>
    <w:p>
      <w:pPr>
        <w:pStyle w:val="4"/>
        <w:keepNext w:val="0"/>
        <w:keepLines w:val="0"/>
        <w:pageBreakBefore w:val="0"/>
        <w:widowControl w:val="0"/>
        <w:kinsoku/>
        <w:wordWrap/>
        <w:overflowPunct/>
        <w:topLinePunct w:val="0"/>
        <w:autoSpaceDE w:val="0"/>
        <w:autoSpaceDN w:val="0"/>
        <w:bidi w:val="0"/>
        <w:adjustRightInd/>
        <w:snapToGrid/>
        <w:ind w:left="97" w:leftChars="44" w:right="850" w:firstLine="0" w:firstLineChars="0"/>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spacing w:before="38" w:line="309" w:lineRule="auto"/>
        <w:ind w:left="97" w:leftChars="44" w:right="463" w:firstLine="417"/>
        <w:jc w:val="both"/>
        <w:textAlignment w:val="auto"/>
        <w:rPr>
          <w:color w:val="0F0F0F"/>
          <w:w w:val="105"/>
        </w:rPr>
      </w:pPr>
    </w:p>
    <w:p>
      <w:pPr>
        <w:pStyle w:val="4"/>
        <w:keepNext w:val="0"/>
        <w:keepLines w:val="0"/>
        <w:pageBreakBefore w:val="0"/>
        <w:widowControl w:val="0"/>
        <w:kinsoku/>
        <w:wordWrap/>
        <w:overflowPunct/>
        <w:topLinePunct w:val="0"/>
        <w:autoSpaceDE w:val="0"/>
        <w:autoSpaceDN w:val="0"/>
        <w:bidi w:val="0"/>
        <w:adjustRightInd/>
        <w:snapToGrid/>
        <w:spacing w:before="38" w:line="310" w:lineRule="auto"/>
        <w:ind w:left="97" w:leftChars="44" w:right="465" w:firstLine="0" w:firstLineChars="0"/>
        <w:jc w:val="center"/>
        <w:textAlignment w:val="auto"/>
        <w:rPr>
          <w:rFonts w:hint="eastAsia" w:eastAsia="宋体"/>
          <w:color w:val="0F0F0F"/>
          <w:w w:val="105"/>
          <w:lang w:val="en-US" w:eastAsia="zh-CN"/>
        </w:rPr>
      </w:pPr>
      <w:r>
        <w:rPr>
          <w:rFonts w:hint="eastAsia" w:eastAsia="宋体"/>
          <w:color w:val="0F0F0F"/>
          <w:w w:val="105"/>
          <w:lang w:val="en-US" w:eastAsia="zh-CN"/>
        </w:rPr>
        <w:t>C</w:t>
      </w:r>
    </w:p>
    <w:p>
      <w:pPr>
        <w:pStyle w:val="4"/>
        <w:keepNext w:val="0"/>
        <w:keepLines w:val="0"/>
        <w:pageBreakBefore w:val="0"/>
        <w:widowControl w:val="0"/>
        <w:kinsoku/>
        <w:wordWrap/>
        <w:overflowPunct/>
        <w:topLinePunct w:val="0"/>
        <w:autoSpaceDE w:val="0"/>
        <w:autoSpaceDN w:val="0"/>
        <w:bidi w:val="0"/>
        <w:adjustRightInd/>
        <w:snapToGrid/>
        <w:spacing w:before="38" w:line="309" w:lineRule="auto"/>
        <w:ind w:left="97" w:leftChars="44" w:right="850" w:firstLine="420" w:firstLineChars="200"/>
        <w:jc w:val="both"/>
        <w:textAlignment w:val="auto"/>
        <w:rPr>
          <w:color w:val="0F0F0F"/>
          <w:w w:val="105"/>
        </w:rPr>
      </w:pPr>
      <w:r>
        <w:rPr>
          <w:color w:val="0F0F0F"/>
          <w:w w:val="105"/>
        </w:rPr>
        <w:t>"That's</w:t>
      </w:r>
      <w:r>
        <w:rPr>
          <w:color w:val="0F0F0F"/>
          <w:spacing w:val="-6"/>
          <w:w w:val="105"/>
        </w:rPr>
        <w:t xml:space="preserve"> </w:t>
      </w:r>
      <w:r>
        <w:rPr>
          <w:color w:val="0F0F0F"/>
          <w:w w:val="105"/>
        </w:rPr>
        <w:t>awesome,</w:t>
      </w:r>
      <w:r>
        <w:rPr>
          <w:color w:val="0F0F0F"/>
          <w:spacing w:val="-3"/>
          <w:w w:val="105"/>
        </w:rPr>
        <w:t xml:space="preserve">" </w:t>
      </w:r>
      <w:r>
        <w:rPr>
          <w:color w:val="0F0F0F"/>
          <w:w w:val="105"/>
        </w:rPr>
        <w:t>said</w:t>
      </w:r>
      <w:r>
        <w:rPr>
          <w:color w:val="0F0F0F"/>
          <w:spacing w:val="-2"/>
          <w:w w:val="105"/>
        </w:rPr>
        <w:t xml:space="preserve"> </w:t>
      </w:r>
      <w:r>
        <w:rPr>
          <w:color w:val="0F0F0F"/>
          <w:w w:val="105"/>
        </w:rPr>
        <w:t>NASA</w:t>
      </w:r>
      <w:r>
        <w:rPr>
          <w:color w:val="0F0F0F"/>
          <w:spacing w:val="-10"/>
          <w:w w:val="105"/>
        </w:rPr>
        <w:t xml:space="preserve"> </w:t>
      </w:r>
      <w:r>
        <w:rPr>
          <w:color w:val="0F0F0F"/>
          <w:w w:val="105"/>
        </w:rPr>
        <w:t>astronaut</w:t>
      </w:r>
      <w:r>
        <w:rPr>
          <w:color w:val="0F0F0F"/>
          <w:spacing w:val="2"/>
          <w:w w:val="105"/>
        </w:rPr>
        <w:t xml:space="preserve"> </w:t>
      </w:r>
      <w:r>
        <w:rPr>
          <w:color w:val="0F0F0F"/>
          <w:w w:val="105"/>
        </w:rPr>
        <w:t>Kjell</w:t>
      </w:r>
      <w:r>
        <w:rPr>
          <w:color w:val="0F0F0F"/>
          <w:spacing w:val="-2"/>
          <w:w w:val="105"/>
        </w:rPr>
        <w:t xml:space="preserve"> </w:t>
      </w:r>
      <w:r>
        <w:rPr>
          <w:color w:val="0F0F0F"/>
          <w:w w:val="105"/>
        </w:rPr>
        <w:t>Lindgren</w:t>
      </w:r>
      <w:r>
        <w:rPr>
          <w:color w:val="0F0F0F"/>
          <w:spacing w:val="2"/>
          <w:w w:val="105"/>
        </w:rPr>
        <w:t xml:space="preserve">, </w:t>
      </w:r>
      <w:r>
        <w:rPr>
          <w:color w:val="0F0F0F"/>
          <w:w w:val="105"/>
        </w:rPr>
        <w:t>after</w:t>
      </w:r>
      <w:r>
        <w:rPr>
          <w:color w:val="0F0F0F"/>
          <w:spacing w:val="-6"/>
          <w:w w:val="105"/>
        </w:rPr>
        <w:t xml:space="preserve"> </w:t>
      </w:r>
      <w:r>
        <w:rPr>
          <w:color w:val="0F0F0F"/>
          <w:w w:val="105"/>
        </w:rPr>
        <w:t>he</w:t>
      </w:r>
      <w:r>
        <w:rPr>
          <w:color w:val="0F0F0F"/>
          <w:spacing w:val="-7"/>
          <w:w w:val="105"/>
        </w:rPr>
        <w:t xml:space="preserve"> </w:t>
      </w:r>
      <w:r>
        <w:rPr>
          <w:color w:val="0F0F0F"/>
          <w:w w:val="105"/>
        </w:rPr>
        <w:t>ate</w:t>
      </w:r>
      <w:r>
        <w:rPr>
          <w:color w:val="0F0F0F"/>
          <w:spacing w:val="-6"/>
          <w:w w:val="105"/>
        </w:rPr>
        <w:t xml:space="preserve"> </w:t>
      </w:r>
      <w:r>
        <w:rPr>
          <w:color w:val="0F0F0F"/>
          <w:w w:val="105"/>
        </w:rPr>
        <w:t>a</w:t>
      </w:r>
      <w:r>
        <w:rPr>
          <w:color w:val="0F0F0F"/>
          <w:spacing w:val="-2"/>
          <w:w w:val="105"/>
        </w:rPr>
        <w:t xml:space="preserve"> </w:t>
      </w:r>
      <w:r>
        <w:rPr>
          <w:color w:val="0F0F0F"/>
          <w:w w:val="105"/>
        </w:rPr>
        <w:t>piece</w:t>
      </w:r>
      <w:r>
        <w:rPr>
          <w:color w:val="0F0F0F"/>
          <w:spacing w:val="-6"/>
          <w:w w:val="105"/>
        </w:rPr>
        <w:t xml:space="preserve"> </w:t>
      </w:r>
      <w:r>
        <w:rPr>
          <w:color w:val="0F0F0F"/>
          <w:w w:val="105"/>
        </w:rPr>
        <w:t>of</w:t>
      </w:r>
      <w:r>
        <w:rPr>
          <w:color w:val="0F0F0F"/>
          <w:spacing w:val="-7"/>
          <w:w w:val="105"/>
        </w:rPr>
        <w:t xml:space="preserve"> </w:t>
      </w:r>
      <w:r>
        <w:rPr>
          <w:color w:val="0F0F0F"/>
          <w:w w:val="105"/>
        </w:rPr>
        <w:t>red</w:t>
      </w:r>
      <w:r>
        <w:rPr>
          <w:color w:val="0F0F0F"/>
          <w:spacing w:val="-4"/>
          <w:w w:val="105"/>
        </w:rPr>
        <w:t xml:space="preserve"> </w:t>
      </w:r>
      <w:r>
        <w:rPr>
          <w:color w:val="0F0F0F"/>
          <w:w w:val="105"/>
        </w:rPr>
        <w:t>lettuce</w:t>
      </w:r>
      <w:r>
        <w:rPr>
          <w:color w:val="0F0F0F"/>
          <w:spacing w:val="-32"/>
          <w:w w:val="105"/>
        </w:rPr>
        <w:t xml:space="preserve"> </w:t>
      </w:r>
      <w:r>
        <w:rPr>
          <w:rFonts w:hint="eastAsia" w:ascii="宋体" w:eastAsia="宋体"/>
          <w:color w:val="0F0F0F"/>
          <w:w w:val="105"/>
          <w:sz w:val="21"/>
        </w:rPr>
        <w:t>(</w:t>
      </w:r>
      <w:r>
        <w:rPr>
          <w:rFonts w:hint="eastAsia" w:ascii="宋体" w:eastAsia="宋体"/>
          <w:color w:val="0F0F0F"/>
          <w:w w:val="105"/>
          <w:sz w:val="21"/>
          <w:lang w:val="en-US" w:eastAsia="zh-CN"/>
        </w:rPr>
        <w:t>莴苣</w:t>
      </w:r>
      <w:r>
        <w:rPr>
          <w:rFonts w:hint="eastAsia" w:ascii="宋体" w:eastAsia="宋体"/>
          <w:color w:val="0F0F0F"/>
          <w:w w:val="105"/>
          <w:sz w:val="21"/>
        </w:rPr>
        <w:t>）</w:t>
      </w:r>
      <w:r>
        <w:rPr>
          <w:rFonts w:hint="eastAsia" w:ascii="宋体" w:eastAsia="宋体"/>
          <w:color w:val="0F0F0F"/>
          <w:spacing w:val="-70"/>
          <w:w w:val="105"/>
          <w:sz w:val="21"/>
        </w:rPr>
        <w:t xml:space="preserve"> </w:t>
      </w:r>
      <w:r>
        <w:rPr>
          <w:color w:val="0F0F0F"/>
          <w:w w:val="105"/>
        </w:rPr>
        <w:t xml:space="preserve">that was grown in a special box. "Tastes good," agreed US astronaut Scott Kelly, who is spending one year at </w:t>
      </w:r>
      <w:r>
        <w:rPr>
          <w:color w:val="0F0F0F"/>
          <w:spacing w:val="-1"/>
          <w:w w:val="104"/>
        </w:rPr>
        <w:t>th</w:t>
      </w:r>
      <w:r>
        <w:rPr>
          <w:color w:val="0F0F0F"/>
          <w:w w:val="104"/>
        </w:rPr>
        <w:t>e</w:t>
      </w:r>
      <w:r>
        <w:rPr>
          <w:color w:val="0F0F0F"/>
          <w:spacing w:val="18"/>
        </w:rPr>
        <w:t xml:space="preserve"> </w:t>
      </w:r>
      <w:r>
        <w:rPr>
          <w:color w:val="0F0F0F"/>
          <w:w w:val="104"/>
        </w:rPr>
        <w:t>research</w:t>
      </w:r>
      <w:r>
        <w:rPr>
          <w:color w:val="0F0F0F"/>
          <w:spacing w:val="21"/>
        </w:rPr>
        <w:t xml:space="preserve"> </w:t>
      </w:r>
      <w:r>
        <w:rPr>
          <w:color w:val="0F0F0F"/>
          <w:spacing w:val="-1"/>
          <w:w w:val="104"/>
        </w:rPr>
        <w:t>statio</w:t>
      </w:r>
      <w:r>
        <w:rPr>
          <w:color w:val="0F0F0F"/>
          <w:spacing w:val="2"/>
          <w:w w:val="104"/>
        </w:rPr>
        <w:t>n</w:t>
      </w:r>
      <w:r>
        <w:rPr>
          <w:color w:val="313131"/>
          <w:w w:val="106"/>
        </w:rPr>
        <w:t>.</w:t>
      </w:r>
      <w:r>
        <w:rPr>
          <w:color w:val="313131"/>
          <w:spacing w:val="13"/>
        </w:rPr>
        <w:t xml:space="preserve"> </w:t>
      </w:r>
      <w:r>
        <w:rPr>
          <w:color w:val="0F0F0F"/>
          <w:spacing w:val="-1"/>
          <w:w w:val="106"/>
        </w:rPr>
        <w:t>"Kin</w:t>
      </w:r>
      <w:r>
        <w:rPr>
          <w:color w:val="0F0F0F"/>
          <w:w w:val="106"/>
        </w:rPr>
        <w:t>d</w:t>
      </w:r>
      <w:r>
        <w:rPr>
          <w:color w:val="0F0F0F"/>
          <w:spacing w:val="21"/>
        </w:rPr>
        <w:t xml:space="preserve"> </w:t>
      </w:r>
      <w:r>
        <w:rPr>
          <w:color w:val="0F0F0F"/>
          <w:w w:val="107"/>
        </w:rPr>
        <w:t>of</w:t>
      </w:r>
      <w:r>
        <w:rPr>
          <w:color w:val="0F0F0F"/>
          <w:spacing w:val="17"/>
        </w:rPr>
        <w:t xml:space="preserve"> </w:t>
      </w:r>
      <w:r>
        <w:rPr>
          <w:color w:val="0F0F0F"/>
          <w:spacing w:val="-1"/>
          <w:w w:val="105"/>
        </w:rPr>
        <w:t>lik</w:t>
      </w:r>
      <w:r>
        <w:rPr>
          <w:color w:val="0F0F0F"/>
          <w:w w:val="105"/>
        </w:rPr>
        <w:t>e</w:t>
      </w:r>
      <w:r>
        <w:rPr>
          <w:color w:val="0F0F0F"/>
          <w:spacing w:val="14"/>
        </w:rPr>
        <w:t xml:space="preserve"> </w:t>
      </w:r>
      <w:r>
        <w:rPr>
          <w:color w:val="0F0F0F"/>
          <w:spacing w:val="-1"/>
          <w:w w:val="104"/>
        </w:rPr>
        <w:t>arugul</w:t>
      </w:r>
      <w:r>
        <w:rPr>
          <w:color w:val="0F0F0F"/>
          <w:w w:val="104"/>
        </w:rPr>
        <w:t>a</w:t>
      </w:r>
      <w:r>
        <w:rPr>
          <w:color w:val="0F0F0F"/>
          <w:spacing w:val="6"/>
        </w:rPr>
        <w:t xml:space="preserve">  </w:t>
      </w:r>
      <w:r>
        <w:rPr>
          <w:rFonts w:hint="eastAsia" w:ascii="宋体" w:eastAsia="宋体"/>
          <w:color w:val="0F0F0F"/>
          <w:spacing w:val="-7"/>
          <w:w w:val="104"/>
          <w:sz w:val="21"/>
        </w:rPr>
        <w:t>(芝麻</w:t>
      </w:r>
      <w:r>
        <w:rPr>
          <w:rFonts w:hint="eastAsia" w:ascii="宋体" w:eastAsia="宋体"/>
          <w:color w:val="313131"/>
          <w:spacing w:val="-27"/>
          <w:w w:val="101"/>
          <w:sz w:val="21"/>
        </w:rPr>
        <w:t>菜</w:t>
      </w:r>
      <w:r>
        <w:rPr>
          <w:rFonts w:hint="eastAsia" w:ascii="宋体" w:eastAsia="宋体"/>
          <w:color w:val="0F0F0F"/>
          <w:spacing w:val="-92"/>
          <w:w w:val="98"/>
          <w:sz w:val="21"/>
        </w:rPr>
        <w:t>）</w:t>
      </w:r>
      <w:r>
        <w:rPr>
          <w:rFonts w:hint="eastAsia" w:ascii="宋体" w:eastAsia="宋体"/>
          <w:color w:val="0F0F0F"/>
          <w:spacing w:val="7"/>
          <w:w w:val="66"/>
          <w:sz w:val="21"/>
        </w:rPr>
        <w:t>，"</w:t>
      </w:r>
      <w:r>
        <w:rPr>
          <w:color w:val="0F0F0F"/>
          <w:spacing w:val="-1"/>
          <w:w w:val="105"/>
        </w:rPr>
        <w:t>Kell</w:t>
      </w:r>
      <w:r>
        <w:rPr>
          <w:color w:val="0F0F0F"/>
          <w:w w:val="105"/>
        </w:rPr>
        <w:t>y</w:t>
      </w:r>
      <w:r>
        <w:rPr>
          <w:color w:val="0F0F0F"/>
          <w:spacing w:val="22"/>
        </w:rPr>
        <w:t xml:space="preserve"> </w:t>
      </w:r>
      <w:r>
        <w:rPr>
          <w:color w:val="0F0F0F"/>
          <w:spacing w:val="-1"/>
          <w:w w:val="104"/>
        </w:rPr>
        <w:t>added</w:t>
      </w:r>
      <w:r>
        <w:rPr>
          <w:color w:val="0F0F0F"/>
          <w:w w:val="104"/>
        </w:rPr>
        <w:t>,</w:t>
      </w:r>
      <w:r>
        <w:rPr>
          <w:color w:val="0F0F0F"/>
          <w:spacing w:val="21"/>
        </w:rPr>
        <w:t xml:space="preserve"> </w:t>
      </w:r>
      <w:r>
        <w:rPr>
          <w:color w:val="0F0F0F"/>
          <w:spacing w:val="-1"/>
          <w:w w:val="105"/>
        </w:rPr>
        <w:t>an</w:t>
      </w:r>
      <w:r>
        <w:rPr>
          <w:color w:val="0F0F0F"/>
          <w:w w:val="105"/>
        </w:rPr>
        <w:t>d</w:t>
      </w:r>
      <w:r>
        <w:rPr>
          <w:color w:val="0F0F0F"/>
          <w:spacing w:val="2"/>
        </w:rPr>
        <w:t xml:space="preserve"> </w:t>
      </w:r>
      <w:r>
        <w:rPr>
          <w:color w:val="0F0F0F"/>
          <w:spacing w:val="-1"/>
          <w:w w:val="105"/>
        </w:rPr>
        <w:t>the</w:t>
      </w:r>
      <w:r>
        <w:rPr>
          <w:color w:val="0F0F0F"/>
          <w:w w:val="105"/>
        </w:rPr>
        <w:t>n</w:t>
      </w:r>
      <w:r>
        <w:rPr>
          <w:color w:val="0F0F0F"/>
          <w:spacing w:val="13"/>
        </w:rPr>
        <w:t xml:space="preserve"> </w:t>
      </w:r>
      <w:r>
        <w:rPr>
          <w:color w:val="0F0F0F"/>
          <w:w w:val="105"/>
        </w:rPr>
        <w:t>used</w:t>
      </w:r>
      <w:r>
        <w:rPr>
          <w:color w:val="0F0F0F"/>
          <w:spacing w:val="21"/>
        </w:rPr>
        <w:t xml:space="preserve"> </w:t>
      </w:r>
      <w:r>
        <w:rPr>
          <w:color w:val="0F0F0F"/>
          <w:spacing w:val="-1"/>
          <w:w w:val="105"/>
        </w:rPr>
        <w:t>smal</w:t>
      </w:r>
      <w:r>
        <w:rPr>
          <w:color w:val="0F0F0F"/>
          <w:w w:val="105"/>
        </w:rPr>
        <w:t>l</w:t>
      </w:r>
      <w:r>
        <w:rPr>
          <w:color w:val="0F0F0F"/>
          <w:spacing w:val="14"/>
        </w:rPr>
        <w:t xml:space="preserve"> </w:t>
      </w:r>
      <w:r>
        <w:rPr>
          <w:color w:val="0F0F0F"/>
          <w:w w:val="105"/>
        </w:rPr>
        <w:t>bottles</w:t>
      </w:r>
      <w:r>
        <w:rPr>
          <w:color w:val="0F0F0F"/>
          <w:spacing w:val="16"/>
        </w:rPr>
        <w:t xml:space="preserve"> </w:t>
      </w:r>
      <w:r>
        <w:rPr>
          <w:color w:val="0F0F0F"/>
          <w:spacing w:val="-1"/>
          <w:w w:val="106"/>
        </w:rPr>
        <w:t>t</w:t>
      </w:r>
      <w:r>
        <w:rPr>
          <w:color w:val="0F0F0F"/>
          <w:w w:val="106"/>
        </w:rPr>
        <w:t>o</w:t>
      </w:r>
      <w:r>
        <w:rPr>
          <w:color w:val="0F0F0F"/>
          <w:spacing w:val="17"/>
        </w:rPr>
        <w:t xml:space="preserve"> </w:t>
      </w:r>
      <w:r>
        <w:rPr>
          <w:color w:val="0F0F0F"/>
          <w:spacing w:val="-1"/>
          <w:w w:val="103"/>
        </w:rPr>
        <w:t xml:space="preserve">spread </w:t>
      </w:r>
      <w:r>
        <w:rPr>
          <w:color w:val="0F0F0F"/>
          <w:w w:val="105"/>
        </w:rPr>
        <w:t>olive oil and vinegar on his leaf, much as one might spread ketchup on a hot</w:t>
      </w:r>
      <w:r>
        <w:rPr>
          <w:color w:val="0F0F0F"/>
          <w:spacing w:val="-5"/>
          <w:w w:val="105"/>
        </w:rPr>
        <w:t xml:space="preserve"> </w:t>
      </w:r>
      <w:r>
        <w:rPr>
          <w:color w:val="0F0F0F"/>
          <w:w w:val="105"/>
        </w:rPr>
        <w:t>dog.</w:t>
      </w:r>
    </w:p>
    <w:p>
      <w:pPr>
        <w:pStyle w:val="4"/>
        <w:keepNext w:val="0"/>
        <w:keepLines w:val="0"/>
        <w:pageBreakBefore w:val="0"/>
        <w:widowControl w:val="0"/>
        <w:kinsoku/>
        <w:wordWrap/>
        <w:overflowPunct/>
        <w:topLinePunct w:val="0"/>
        <w:autoSpaceDE w:val="0"/>
        <w:autoSpaceDN w:val="0"/>
        <w:bidi w:val="0"/>
        <w:adjustRightInd/>
        <w:snapToGrid/>
        <w:spacing w:before="19" w:line="338" w:lineRule="auto"/>
        <w:ind w:left="97" w:leftChars="44" w:right="850" w:firstLine="420" w:firstLineChars="200"/>
        <w:jc w:val="both"/>
        <w:textAlignment w:val="auto"/>
        <w:rPr>
          <w:rFonts w:hint="eastAsia" w:eastAsia="宋体"/>
          <w:color w:val="0F0F0F"/>
          <w:w w:val="105"/>
          <w:lang w:val="en-US" w:eastAsia="zh-CN"/>
        </w:rPr>
      </w:pPr>
      <w:r>
        <w:rPr>
          <w:color w:val="0F0F0F"/>
          <w:w w:val="105"/>
        </w:rPr>
        <w:t>NASA says that if space explorers can grow their own food while they are away from the Earth they would be more likely to survive the deep space exploration, which can last months or even years</w:t>
      </w:r>
      <w:r>
        <w:rPr>
          <w:color w:val="494949"/>
          <w:w w:val="105"/>
        </w:rPr>
        <w:t xml:space="preserve">. </w:t>
      </w:r>
      <w:r>
        <w:rPr>
          <w:color w:val="0F0F0F"/>
          <w:w w:val="105"/>
        </w:rPr>
        <w:t>With no way to resupply a spacecraft making a long journey to and from Mars, the ability to grow food during the trip will be key to survive. "Having the ability for us to grow our own food is a big step in that direction," Kelly said</w:t>
      </w:r>
      <w:r>
        <w:rPr>
          <w:rFonts w:hint="eastAsia" w:eastAsia="宋体"/>
          <w:color w:val="0F0F0F"/>
          <w:w w:val="105"/>
          <w:lang w:val="en-US" w:eastAsia="zh-CN"/>
        </w:rPr>
        <w:t>.</w:t>
      </w:r>
    </w:p>
    <w:p>
      <w:pPr>
        <w:pStyle w:val="4"/>
        <w:keepNext w:val="0"/>
        <w:keepLines w:val="0"/>
        <w:pageBreakBefore w:val="0"/>
        <w:widowControl w:val="0"/>
        <w:kinsoku/>
        <w:wordWrap/>
        <w:overflowPunct/>
        <w:topLinePunct w:val="0"/>
        <w:autoSpaceDE w:val="0"/>
        <w:autoSpaceDN w:val="0"/>
        <w:bidi w:val="0"/>
        <w:adjustRightInd/>
        <w:snapToGrid/>
        <w:spacing w:before="19" w:line="338" w:lineRule="auto"/>
        <w:ind w:left="97" w:leftChars="44" w:right="850" w:firstLine="420" w:firstLineChars="200"/>
        <w:jc w:val="both"/>
        <w:textAlignment w:val="auto"/>
        <w:rPr>
          <w:color w:val="0F0F0F"/>
          <w:w w:val="105"/>
        </w:rPr>
      </w:pPr>
      <w:r>
        <w:rPr>
          <w:color w:val="0F0F0F"/>
          <w:w w:val="105"/>
        </w:rPr>
        <w:t xml:space="preserve">Ray Wheeler, NASA's lead scientist for advanced life support activities at Kennedy Space Center in Florida, also </w:t>
      </w:r>
      <w:r>
        <w:rPr>
          <w:color w:val="232323"/>
          <w:w w:val="105"/>
        </w:rPr>
        <w:t xml:space="preserve">said </w:t>
      </w:r>
      <w:r>
        <w:rPr>
          <w:color w:val="0F0F0F"/>
          <w:w w:val="105"/>
        </w:rPr>
        <w:t xml:space="preserve">fresh foods that contain antioxidants, such as tomatoes, blueberries and red </w:t>
      </w:r>
      <w:r>
        <w:rPr>
          <w:color w:val="0F0F0F"/>
          <w:spacing w:val="-3"/>
          <w:w w:val="105"/>
        </w:rPr>
        <w:t>lettuce</w:t>
      </w:r>
      <w:r>
        <w:rPr>
          <w:color w:val="333333"/>
          <w:spacing w:val="-3"/>
          <w:w w:val="105"/>
        </w:rPr>
        <w:t xml:space="preserve">, </w:t>
      </w:r>
      <w:r>
        <w:rPr>
          <w:color w:val="232323"/>
          <w:w w:val="105"/>
        </w:rPr>
        <w:t xml:space="preserve">"could </w:t>
      </w:r>
      <w:r>
        <w:rPr>
          <w:color w:val="0F0F0F"/>
          <w:w w:val="105"/>
        </w:rPr>
        <w:t>have a positive impact on people's moods and also could provide some protection against radiation  in space.</w:t>
      </w:r>
    </w:p>
    <w:p>
      <w:pPr>
        <w:pStyle w:val="4"/>
        <w:keepNext w:val="0"/>
        <w:keepLines w:val="0"/>
        <w:pageBreakBefore w:val="0"/>
        <w:widowControl w:val="0"/>
        <w:kinsoku/>
        <w:wordWrap/>
        <w:overflowPunct/>
        <w:topLinePunct w:val="0"/>
        <w:autoSpaceDE w:val="0"/>
        <w:autoSpaceDN w:val="0"/>
        <w:bidi w:val="0"/>
        <w:adjustRightInd/>
        <w:snapToGrid/>
        <w:spacing w:before="19" w:line="338" w:lineRule="auto"/>
        <w:ind w:left="97" w:leftChars="44" w:right="850" w:firstLine="420" w:firstLineChars="200"/>
        <w:jc w:val="both"/>
        <w:textAlignment w:val="auto"/>
        <w:rPr>
          <w:color w:val="0F0F0F"/>
          <w:w w:val="105"/>
        </w:rPr>
      </w:pPr>
      <w:r>
        <w:rPr>
          <w:color w:val="0F0F0F"/>
          <w:w w:val="105"/>
        </w:rPr>
        <w:t>The red romaine lettuce was grown in a special plant-growing box called a Veggie unit, and was flown</w:t>
      </w:r>
      <w:r>
        <w:rPr>
          <w:rFonts w:hint="eastAsia" w:eastAsia="宋体"/>
          <w:color w:val="0F0F0F"/>
          <w:w w:val="105"/>
          <w:lang w:val="en-US" w:eastAsia="zh-CN"/>
        </w:rPr>
        <w:t xml:space="preserve"> </w:t>
      </w:r>
      <w:r>
        <w:rPr>
          <w:color w:val="0F0F0F"/>
          <w:w w:val="105"/>
        </w:rPr>
        <w:t>to space. The seeds are contained in rooting pillows</w:t>
      </w:r>
      <w:r>
        <w:rPr>
          <w:color w:val="333333"/>
          <w:w w:val="105"/>
        </w:rPr>
        <w:t xml:space="preserve">, </w:t>
      </w:r>
      <w:r>
        <w:rPr>
          <w:color w:val="0F0F0F"/>
          <w:w w:val="105"/>
        </w:rPr>
        <w:t xml:space="preserve">which come complete with soil and fertilizer. Since water cannot be poured in space, a special irrigation </w:t>
      </w:r>
      <w:r>
        <w:rPr>
          <w:color w:val="232323"/>
          <w:w w:val="105"/>
        </w:rPr>
        <w:t xml:space="preserve">system </w:t>
      </w:r>
      <w:r>
        <w:rPr>
          <w:color w:val="0F0F0F"/>
          <w:w w:val="105"/>
        </w:rPr>
        <w:t>delivers moisture to the plant pillows from below.</w:t>
      </w:r>
    </w:p>
    <w:p>
      <w:pPr>
        <w:pStyle w:val="4"/>
        <w:keepNext w:val="0"/>
        <w:keepLines w:val="0"/>
        <w:pageBreakBefore w:val="0"/>
        <w:widowControl w:val="0"/>
        <w:kinsoku/>
        <w:wordWrap/>
        <w:overflowPunct/>
        <w:topLinePunct w:val="0"/>
        <w:autoSpaceDE w:val="0"/>
        <w:autoSpaceDN w:val="0"/>
        <w:bidi w:val="0"/>
        <w:adjustRightInd/>
        <w:snapToGrid/>
        <w:spacing w:before="19" w:line="338" w:lineRule="auto"/>
        <w:ind w:left="97" w:leftChars="44" w:right="850" w:firstLine="420" w:firstLineChars="200"/>
        <w:jc w:val="both"/>
        <w:textAlignment w:val="auto"/>
        <w:rPr>
          <w:color w:val="0F0F0F"/>
          <w:w w:val="105"/>
        </w:rPr>
      </w:pPr>
      <w:r>
        <w:rPr>
          <w:color w:val="0F0F0F"/>
          <w:w w:val="105"/>
        </w:rPr>
        <w:t>The seeds were "activated" by Kelly on July 8 and grew for 33 days. On Monday, Lindgren used tongs</w:t>
      </w:r>
      <w:r>
        <w:rPr>
          <w:rFonts w:hint="eastAsia" w:ascii="宋体" w:eastAsia="宋体"/>
          <w:color w:val="0F0F0F"/>
          <w:w w:val="105"/>
          <w:sz w:val="21"/>
        </w:rPr>
        <w:t>（</w:t>
      </w:r>
      <w:r>
        <w:rPr>
          <w:rFonts w:hint="eastAsia" w:ascii="宋体" w:eastAsia="宋体"/>
          <w:color w:val="333333"/>
          <w:w w:val="105"/>
          <w:sz w:val="21"/>
        </w:rPr>
        <w:t>夹子</w:t>
      </w:r>
      <w:r>
        <w:rPr>
          <w:rFonts w:hint="eastAsia" w:ascii="宋体" w:eastAsia="宋体"/>
          <w:color w:val="0F0F0F"/>
          <w:w w:val="105"/>
          <w:sz w:val="21"/>
        </w:rPr>
        <w:t>）</w:t>
      </w:r>
      <w:r>
        <w:rPr>
          <w:color w:val="0F0F0F"/>
          <w:w w:val="105"/>
        </w:rPr>
        <w:t>to harvest the lettuce from its growing box, before attaching the leaves carefully to a tray. He cleaned them with food-safe bag and shared with other four members.</w:t>
      </w:r>
    </w:p>
    <w:p>
      <w:pPr>
        <w:pStyle w:val="4"/>
        <w:keepNext w:val="0"/>
        <w:keepLines w:val="0"/>
        <w:pageBreakBefore w:val="0"/>
        <w:widowControl w:val="0"/>
        <w:kinsoku/>
        <w:wordWrap/>
        <w:overflowPunct/>
        <w:topLinePunct w:val="0"/>
        <w:autoSpaceDE w:val="0"/>
        <w:autoSpaceDN w:val="0"/>
        <w:bidi w:val="0"/>
        <w:adjustRightInd/>
        <w:snapToGrid/>
        <w:spacing w:before="19" w:line="338" w:lineRule="auto"/>
        <w:ind w:left="97" w:leftChars="44" w:right="850" w:firstLine="420" w:firstLineChars="200"/>
        <w:jc w:val="both"/>
        <w:textAlignment w:val="auto"/>
        <w:rPr>
          <w:color w:val="0F0F0F"/>
          <w:w w:val="105"/>
        </w:rPr>
      </w:pPr>
      <w:r>
        <w:rPr>
          <w:color w:val="0F0F0F"/>
          <w:w w:val="105"/>
        </w:rPr>
        <w:t>A previous crop of lettuce was grown in space last year but was not eaten by astronauts. Instead, it underwent-and passed-food safety tests back on Earth.</w:t>
      </w:r>
    </w:p>
    <w:p>
      <w:pPr>
        <w:pStyle w:val="4"/>
        <w:keepNext w:val="0"/>
        <w:keepLines w:val="0"/>
        <w:pageBreakBefore w:val="0"/>
        <w:widowControl w:val="0"/>
        <w:kinsoku/>
        <w:wordWrap/>
        <w:overflowPunct/>
        <w:topLinePunct w:val="0"/>
        <w:autoSpaceDE w:val="0"/>
        <w:autoSpaceDN w:val="0"/>
        <w:bidi w:val="0"/>
        <w:adjustRightInd/>
        <w:snapToGrid/>
        <w:spacing w:before="19" w:line="338" w:lineRule="auto"/>
        <w:ind w:left="97" w:leftChars="44" w:right="467" w:firstLine="420" w:firstLineChars="200"/>
        <w:jc w:val="both"/>
        <w:textAlignment w:val="auto"/>
        <w:rPr>
          <w:color w:val="0F0F0F"/>
          <w:w w:val="105"/>
        </w:rPr>
      </w:pPr>
    </w:p>
    <w:p>
      <w:pPr>
        <w:pStyle w:val="10"/>
        <w:keepNext w:val="0"/>
        <w:keepLines w:val="0"/>
        <w:pageBreakBefore w:val="0"/>
        <w:widowControl w:val="0"/>
        <w:numPr>
          <w:ilvl w:val="0"/>
          <w:numId w:val="2"/>
        </w:numPr>
        <w:tabs>
          <w:tab w:val="left" w:pos="582"/>
        </w:tabs>
        <w:kinsoku/>
        <w:wordWrap/>
        <w:overflowPunct/>
        <w:topLinePunct w:val="0"/>
        <w:autoSpaceDE w:val="0"/>
        <w:autoSpaceDN w:val="0"/>
        <w:bidi w:val="0"/>
        <w:adjustRightInd/>
        <w:snapToGrid/>
        <w:spacing w:before="0" w:after="0" w:line="225" w:lineRule="exact"/>
        <w:ind w:left="410" w:leftChars="44" w:right="0" w:hanging="313" w:firstLineChars="0"/>
        <w:jc w:val="both"/>
        <w:textAlignment w:val="auto"/>
        <w:rPr>
          <w:color w:val="0F0F0F"/>
          <w:sz w:val="20"/>
        </w:rPr>
      </w:pPr>
      <w:r>
        <w:rPr>
          <w:color w:val="0F0F0F"/>
          <w:w w:val="105"/>
          <w:sz w:val="20"/>
        </w:rPr>
        <w:t>How did Scott prepare the space-grown</w:t>
      </w:r>
      <w:r>
        <w:rPr>
          <w:color w:val="0F0F0F"/>
          <w:spacing w:val="15"/>
          <w:w w:val="105"/>
          <w:sz w:val="20"/>
        </w:rPr>
        <w:t xml:space="preserve"> </w:t>
      </w:r>
      <w:r>
        <w:rPr>
          <w:color w:val="0F0F0F"/>
          <w:w w:val="105"/>
          <w:sz w:val="20"/>
        </w:rPr>
        <w:t>lettuce?</w:t>
      </w:r>
    </w:p>
    <w:p>
      <w:pPr>
        <w:pStyle w:val="10"/>
        <w:keepNext w:val="0"/>
        <w:keepLines w:val="0"/>
        <w:pageBreakBefore w:val="0"/>
        <w:widowControl w:val="0"/>
        <w:numPr>
          <w:ilvl w:val="1"/>
          <w:numId w:val="2"/>
        </w:numPr>
        <w:tabs>
          <w:tab w:val="left" w:pos="943"/>
        </w:tabs>
        <w:kinsoku/>
        <w:wordWrap/>
        <w:overflowPunct/>
        <w:topLinePunct w:val="0"/>
        <w:autoSpaceDE w:val="0"/>
        <w:autoSpaceDN w:val="0"/>
        <w:bidi w:val="0"/>
        <w:adjustRightInd/>
        <w:snapToGrid/>
        <w:spacing w:before="92" w:after="0" w:line="240" w:lineRule="auto"/>
        <w:ind w:left="350" w:leftChars="44" w:right="0" w:hanging="253" w:firstLineChars="0"/>
        <w:jc w:val="left"/>
        <w:textAlignment w:val="auto"/>
        <w:rPr>
          <w:color w:val="0F0F0F"/>
          <w:sz w:val="20"/>
        </w:rPr>
      </w:pPr>
      <w:r>
        <w:rPr>
          <w:color w:val="0F0F0F"/>
          <w:w w:val="105"/>
          <w:sz w:val="20"/>
        </w:rPr>
        <w:t>He cooked it in a special</w:t>
      </w:r>
      <w:r>
        <w:rPr>
          <w:color w:val="0F0F0F"/>
          <w:spacing w:val="-9"/>
          <w:w w:val="105"/>
          <w:sz w:val="20"/>
        </w:rPr>
        <w:t xml:space="preserve"> </w:t>
      </w:r>
      <w:r>
        <w:rPr>
          <w:color w:val="0F0F0F"/>
          <w:w w:val="105"/>
          <w:sz w:val="20"/>
        </w:rPr>
        <w:t>box.</w:t>
      </w:r>
    </w:p>
    <w:p>
      <w:pPr>
        <w:pStyle w:val="10"/>
        <w:keepNext w:val="0"/>
        <w:keepLines w:val="0"/>
        <w:pageBreakBefore w:val="0"/>
        <w:widowControl w:val="0"/>
        <w:numPr>
          <w:ilvl w:val="1"/>
          <w:numId w:val="2"/>
        </w:numPr>
        <w:tabs>
          <w:tab w:val="left" w:pos="933"/>
        </w:tabs>
        <w:kinsoku/>
        <w:wordWrap/>
        <w:overflowPunct/>
        <w:topLinePunct w:val="0"/>
        <w:autoSpaceDE w:val="0"/>
        <w:autoSpaceDN w:val="0"/>
        <w:bidi w:val="0"/>
        <w:adjustRightInd/>
        <w:snapToGrid/>
        <w:spacing w:before="92" w:after="0" w:line="240" w:lineRule="auto"/>
        <w:ind w:left="342" w:leftChars="44" w:right="0" w:hanging="245" w:firstLineChars="0"/>
        <w:jc w:val="left"/>
        <w:textAlignment w:val="auto"/>
        <w:rPr>
          <w:color w:val="0F0F0F"/>
          <w:sz w:val="20"/>
        </w:rPr>
      </w:pPr>
      <w:r>
        <w:rPr>
          <w:color w:val="0F0F0F"/>
          <w:w w:val="105"/>
          <w:sz w:val="20"/>
        </w:rPr>
        <w:t>He mixed it with some</w:t>
      </w:r>
      <w:r>
        <w:rPr>
          <w:color w:val="0F0F0F"/>
          <w:spacing w:val="11"/>
          <w:w w:val="105"/>
          <w:sz w:val="20"/>
        </w:rPr>
        <w:t xml:space="preserve"> </w:t>
      </w:r>
      <w:r>
        <w:rPr>
          <w:color w:val="0F0F0F"/>
          <w:w w:val="105"/>
          <w:sz w:val="20"/>
        </w:rPr>
        <w:t>arugula.</w:t>
      </w:r>
    </w:p>
    <w:p>
      <w:pPr>
        <w:pStyle w:val="10"/>
        <w:keepNext w:val="0"/>
        <w:keepLines w:val="0"/>
        <w:pageBreakBefore w:val="0"/>
        <w:widowControl w:val="0"/>
        <w:numPr>
          <w:ilvl w:val="1"/>
          <w:numId w:val="2"/>
        </w:numPr>
        <w:tabs>
          <w:tab w:val="left" w:pos="929"/>
        </w:tabs>
        <w:kinsoku/>
        <w:wordWrap/>
        <w:overflowPunct/>
        <w:topLinePunct w:val="0"/>
        <w:autoSpaceDE w:val="0"/>
        <w:autoSpaceDN w:val="0"/>
        <w:bidi w:val="0"/>
        <w:adjustRightInd/>
        <w:snapToGrid/>
        <w:spacing w:before="92" w:after="0" w:line="240" w:lineRule="auto"/>
        <w:ind w:left="342" w:leftChars="44" w:right="0" w:hanging="245" w:firstLineChars="0"/>
        <w:jc w:val="left"/>
        <w:textAlignment w:val="auto"/>
        <w:rPr>
          <w:color w:val="0F0F0F"/>
          <w:sz w:val="20"/>
        </w:rPr>
      </w:pPr>
      <w:r>
        <w:rPr>
          <w:color w:val="0F0F0F"/>
          <w:w w:val="105"/>
          <w:sz w:val="20"/>
        </w:rPr>
        <w:t>He spread a little bit ketchup on</w:t>
      </w:r>
      <w:r>
        <w:rPr>
          <w:color w:val="0F0F0F"/>
          <w:spacing w:val="5"/>
          <w:w w:val="105"/>
          <w:sz w:val="20"/>
        </w:rPr>
        <w:t xml:space="preserve"> </w:t>
      </w:r>
      <w:r>
        <w:rPr>
          <w:color w:val="0F0F0F"/>
          <w:w w:val="105"/>
          <w:sz w:val="20"/>
        </w:rPr>
        <w:t>it.</w:t>
      </w:r>
    </w:p>
    <w:p>
      <w:pPr>
        <w:pStyle w:val="10"/>
        <w:keepNext w:val="0"/>
        <w:keepLines w:val="0"/>
        <w:pageBreakBefore w:val="0"/>
        <w:widowControl w:val="0"/>
        <w:numPr>
          <w:ilvl w:val="1"/>
          <w:numId w:val="2"/>
        </w:numPr>
        <w:tabs>
          <w:tab w:val="left" w:pos="943"/>
        </w:tabs>
        <w:kinsoku/>
        <w:wordWrap/>
        <w:overflowPunct/>
        <w:topLinePunct w:val="0"/>
        <w:autoSpaceDE w:val="0"/>
        <w:autoSpaceDN w:val="0"/>
        <w:bidi w:val="0"/>
        <w:adjustRightInd/>
        <w:snapToGrid/>
        <w:spacing w:before="92" w:after="0" w:line="240" w:lineRule="auto"/>
        <w:ind w:left="357" w:leftChars="44" w:right="0" w:hanging="260" w:firstLineChars="0"/>
        <w:jc w:val="left"/>
        <w:textAlignment w:val="auto"/>
        <w:rPr>
          <w:color w:val="0F0F0F"/>
          <w:sz w:val="20"/>
        </w:rPr>
      </w:pPr>
      <w:r>
        <w:rPr>
          <w:color w:val="0F0F0F"/>
          <w:w w:val="105"/>
          <w:sz w:val="20"/>
        </w:rPr>
        <w:t>He put olive oil and vinegar on</w:t>
      </w:r>
      <w:r>
        <w:rPr>
          <w:color w:val="0F0F0F"/>
          <w:spacing w:val="-11"/>
          <w:w w:val="105"/>
          <w:sz w:val="20"/>
        </w:rPr>
        <w:t xml:space="preserve"> </w:t>
      </w:r>
      <w:r>
        <w:rPr>
          <w:color w:val="0F0F0F"/>
          <w:w w:val="105"/>
          <w:sz w:val="20"/>
        </w:rPr>
        <w:t>it.</w:t>
      </w:r>
    </w:p>
    <w:p>
      <w:pPr>
        <w:pStyle w:val="10"/>
        <w:keepNext w:val="0"/>
        <w:keepLines w:val="0"/>
        <w:pageBreakBefore w:val="0"/>
        <w:widowControl w:val="0"/>
        <w:numPr>
          <w:ilvl w:val="0"/>
          <w:numId w:val="2"/>
        </w:numPr>
        <w:tabs>
          <w:tab w:val="left" w:pos="578"/>
        </w:tabs>
        <w:kinsoku/>
        <w:wordWrap/>
        <w:overflowPunct/>
        <w:topLinePunct w:val="0"/>
        <w:autoSpaceDE w:val="0"/>
        <w:autoSpaceDN w:val="0"/>
        <w:bidi w:val="0"/>
        <w:adjustRightInd/>
        <w:snapToGrid/>
        <w:spacing w:before="87" w:after="0" w:line="240" w:lineRule="auto"/>
        <w:ind w:left="411" w:leftChars="44" w:right="0" w:hanging="314" w:firstLineChars="0"/>
        <w:jc w:val="both"/>
        <w:textAlignment w:val="auto"/>
        <w:rPr>
          <w:color w:val="0F0F0F"/>
          <w:sz w:val="20"/>
        </w:rPr>
      </w:pPr>
      <w:r>
        <w:rPr>
          <w:color w:val="0F0F0F"/>
          <w:w w:val="105"/>
          <w:sz w:val="20"/>
        </w:rPr>
        <w:t>What does the underlined part "that direction" refer</w:t>
      </w:r>
      <w:r>
        <w:rPr>
          <w:color w:val="0F0F0F"/>
          <w:spacing w:val="9"/>
          <w:w w:val="105"/>
          <w:sz w:val="20"/>
        </w:rPr>
        <w:t xml:space="preserve"> </w:t>
      </w:r>
      <w:r>
        <w:rPr>
          <w:color w:val="0F0F0F"/>
          <w:w w:val="105"/>
          <w:sz w:val="20"/>
        </w:rPr>
        <w:t>to?</w:t>
      </w:r>
    </w:p>
    <w:p>
      <w:pPr>
        <w:pStyle w:val="4"/>
        <w:keepNext w:val="0"/>
        <w:keepLines w:val="0"/>
        <w:pageBreakBefore w:val="0"/>
        <w:widowControl w:val="0"/>
        <w:tabs>
          <w:tab w:val="left" w:pos="4890"/>
        </w:tabs>
        <w:kinsoku/>
        <w:wordWrap/>
        <w:overflowPunct/>
        <w:topLinePunct w:val="0"/>
        <w:autoSpaceDE w:val="0"/>
        <w:autoSpaceDN w:val="0"/>
        <w:bidi w:val="0"/>
        <w:adjustRightInd/>
        <w:snapToGrid/>
        <w:spacing w:before="92"/>
        <w:ind w:left="97" w:leftChars="44"/>
        <w:textAlignment w:val="auto"/>
      </w:pPr>
      <w:r>
        <w:rPr>
          <w:color w:val="0F0F0F"/>
          <w:w w:val="105"/>
        </w:rPr>
        <w:t>A. The journey to and</w:t>
      </w:r>
      <w:r>
        <w:rPr>
          <w:color w:val="0F0F0F"/>
          <w:spacing w:val="-18"/>
          <w:w w:val="105"/>
        </w:rPr>
        <w:t xml:space="preserve"> </w:t>
      </w:r>
      <w:r>
        <w:rPr>
          <w:color w:val="0F0F0F"/>
          <w:w w:val="105"/>
        </w:rPr>
        <w:t>from</w:t>
      </w:r>
      <w:r>
        <w:rPr>
          <w:color w:val="0F0F0F"/>
          <w:spacing w:val="1"/>
          <w:w w:val="105"/>
        </w:rPr>
        <w:t xml:space="preserve"> </w:t>
      </w:r>
      <w:r>
        <w:rPr>
          <w:color w:val="0F0F0F"/>
          <w:w w:val="105"/>
        </w:rPr>
        <w:t>Mars.</w:t>
      </w:r>
      <w:r>
        <w:rPr>
          <w:color w:val="0F0F0F"/>
          <w:w w:val="105"/>
        </w:rPr>
        <w:tab/>
      </w:r>
      <w:r>
        <w:rPr>
          <w:color w:val="0F0F0F"/>
          <w:w w:val="105"/>
        </w:rPr>
        <w:t>B. The way to grow</w:t>
      </w:r>
      <w:r>
        <w:rPr>
          <w:color w:val="0F0F0F"/>
          <w:spacing w:val="-13"/>
          <w:w w:val="105"/>
        </w:rPr>
        <w:t xml:space="preserve"> </w:t>
      </w:r>
      <w:r>
        <w:rPr>
          <w:color w:val="0F0F0F"/>
          <w:w w:val="105"/>
        </w:rPr>
        <w:t>food.</w:t>
      </w:r>
    </w:p>
    <w:p>
      <w:pPr>
        <w:pStyle w:val="4"/>
        <w:keepNext w:val="0"/>
        <w:keepLines w:val="0"/>
        <w:pageBreakBefore w:val="0"/>
        <w:widowControl w:val="0"/>
        <w:tabs>
          <w:tab w:val="left" w:pos="4890"/>
        </w:tabs>
        <w:kinsoku/>
        <w:wordWrap/>
        <w:overflowPunct/>
        <w:topLinePunct w:val="0"/>
        <w:autoSpaceDE w:val="0"/>
        <w:autoSpaceDN w:val="0"/>
        <w:bidi w:val="0"/>
        <w:adjustRightInd/>
        <w:snapToGrid/>
        <w:spacing w:before="92"/>
        <w:ind w:left="97" w:leftChars="44"/>
        <w:textAlignment w:val="auto"/>
      </w:pPr>
      <w:r>
        <w:rPr>
          <w:color w:val="0F0F0F"/>
          <w:w w:val="105"/>
        </w:rPr>
        <w:t>C. The building of a</w:t>
      </w:r>
      <w:r>
        <w:rPr>
          <w:color w:val="0F0F0F"/>
          <w:spacing w:val="-14"/>
          <w:w w:val="105"/>
        </w:rPr>
        <w:t xml:space="preserve"> </w:t>
      </w:r>
      <w:r>
        <w:rPr>
          <w:color w:val="0F0F0F"/>
          <w:w w:val="105"/>
        </w:rPr>
        <w:t>research</w:t>
      </w:r>
      <w:r>
        <w:rPr>
          <w:color w:val="0F0F0F"/>
          <w:spacing w:val="4"/>
          <w:w w:val="105"/>
        </w:rPr>
        <w:t xml:space="preserve"> </w:t>
      </w:r>
      <w:r>
        <w:rPr>
          <w:color w:val="0F0F0F"/>
          <w:w w:val="105"/>
        </w:rPr>
        <w:t>station.</w:t>
      </w:r>
      <w:r>
        <w:rPr>
          <w:color w:val="0F0F0F"/>
          <w:w w:val="105"/>
        </w:rPr>
        <w:tab/>
      </w:r>
      <w:r>
        <w:rPr>
          <w:color w:val="0F0F0F"/>
          <w:w w:val="105"/>
        </w:rPr>
        <w:t>D. The ability of flying in</w:t>
      </w:r>
      <w:r>
        <w:rPr>
          <w:color w:val="0F0F0F"/>
          <w:spacing w:val="-15"/>
          <w:w w:val="105"/>
        </w:rPr>
        <w:t xml:space="preserve"> </w:t>
      </w:r>
      <w:r>
        <w:rPr>
          <w:color w:val="0F0F0F"/>
          <w:w w:val="105"/>
        </w:rPr>
        <w:t>space.</w:t>
      </w:r>
    </w:p>
    <w:p>
      <w:pPr>
        <w:pStyle w:val="10"/>
        <w:keepNext w:val="0"/>
        <w:keepLines w:val="0"/>
        <w:pageBreakBefore w:val="0"/>
        <w:widowControl w:val="0"/>
        <w:numPr>
          <w:ilvl w:val="0"/>
          <w:numId w:val="2"/>
        </w:numPr>
        <w:tabs>
          <w:tab w:val="left" w:pos="578"/>
        </w:tabs>
        <w:kinsoku/>
        <w:wordWrap/>
        <w:overflowPunct/>
        <w:topLinePunct w:val="0"/>
        <w:autoSpaceDE w:val="0"/>
        <w:autoSpaceDN w:val="0"/>
        <w:bidi w:val="0"/>
        <w:adjustRightInd/>
        <w:snapToGrid/>
        <w:spacing w:before="92" w:after="0" w:line="240" w:lineRule="auto"/>
        <w:ind w:left="411" w:leftChars="44" w:right="0" w:hanging="314" w:firstLineChars="0"/>
        <w:jc w:val="both"/>
        <w:textAlignment w:val="auto"/>
        <w:rPr>
          <w:color w:val="0F0F0F"/>
          <w:sz w:val="20"/>
        </w:rPr>
      </w:pPr>
      <w:r>
        <w:rPr>
          <w:color w:val="0F0F0F"/>
          <w:w w:val="105"/>
          <w:sz w:val="20"/>
        </w:rPr>
        <w:t>Which of the following may Ray Wheeler agree</w:t>
      </w:r>
      <w:r>
        <w:rPr>
          <w:color w:val="0F0F0F"/>
          <w:spacing w:val="-2"/>
          <w:w w:val="105"/>
          <w:sz w:val="20"/>
        </w:rPr>
        <w:t xml:space="preserve"> </w:t>
      </w:r>
      <w:r>
        <w:rPr>
          <w:color w:val="0F0F0F"/>
          <w:w w:val="105"/>
          <w:sz w:val="20"/>
        </w:rPr>
        <w:t>to?</w:t>
      </w:r>
    </w:p>
    <w:p>
      <w:pPr>
        <w:pStyle w:val="10"/>
        <w:keepNext w:val="0"/>
        <w:keepLines w:val="0"/>
        <w:pageBreakBefore w:val="0"/>
        <w:widowControl w:val="0"/>
        <w:numPr>
          <w:ilvl w:val="1"/>
          <w:numId w:val="2"/>
        </w:numPr>
        <w:tabs>
          <w:tab w:val="left" w:pos="936"/>
        </w:tabs>
        <w:kinsoku/>
        <w:wordWrap/>
        <w:overflowPunct/>
        <w:topLinePunct w:val="0"/>
        <w:autoSpaceDE w:val="0"/>
        <w:autoSpaceDN w:val="0"/>
        <w:bidi w:val="0"/>
        <w:adjustRightInd/>
        <w:snapToGrid/>
        <w:spacing w:before="87" w:after="0" w:line="240" w:lineRule="auto"/>
        <w:ind w:left="348" w:leftChars="44" w:right="0" w:hanging="251" w:firstLineChars="0"/>
        <w:jc w:val="left"/>
        <w:textAlignment w:val="auto"/>
        <w:rPr>
          <w:color w:val="0F0F0F"/>
          <w:sz w:val="20"/>
        </w:rPr>
      </w:pPr>
      <w:r>
        <w:rPr>
          <w:color w:val="0F0F0F"/>
          <w:w w:val="105"/>
          <w:sz w:val="20"/>
        </w:rPr>
        <w:t>The lettuce is a great step enabling human to travel to</w:t>
      </w:r>
      <w:r>
        <w:rPr>
          <w:color w:val="0F0F0F"/>
          <w:spacing w:val="5"/>
          <w:w w:val="105"/>
          <w:sz w:val="20"/>
        </w:rPr>
        <w:t xml:space="preserve"> </w:t>
      </w:r>
      <w:r>
        <w:rPr>
          <w:color w:val="0F0F0F"/>
          <w:w w:val="105"/>
          <w:sz w:val="20"/>
        </w:rPr>
        <w:t>Mars.</w:t>
      </w:r>
    </w:p>
    <w:p>
      <w:pPr>
        <w:pStyle w:val="10"/>
        <w:keepNext w:val="0"/>
        <w:keepLines w:val="0"/>
        <w:pageBreakBefore w:val="0"/>
        <w:widowControl w:val="0"/>
        <w:numPr>
          <w:ilvl w:val="1"/>
          <w:numId w:val="2"/>
        </w:numPr>
        <w:tabs>
          <w:tab w:val="left" w:pos="929"/>
        </w:tabs>
        <w:kinsoku/>
        <w:wordWrap/>
        <w:overflowPunct/>
        <w:topLinePunct w:val="0"/>
        <w:autoSpaceDE w:val="0"/>
        <w:autoSpaceDN w:val="0"/>
        <w:bidi w:val="0"/>
        <w:adjustRightInd/>
        <w:snapToGrid/>
        <w:spacing w:before="92" w:after="0" w:line="240" w:lineRule="auto"/>
        <w:ind w:left="343" w:leftChars="44" w:right="0" w:hanging="246" w:firstLineChars="0"/>
        <w:jc w:val="left"/>
        <w:textAlignment w:val="auto"/>
        <w:rPr>
          <w:color w:val="0F0F0F"/>
          <w:sz w:val="20"/>
        </w:rPr>
      </w:pPr>
      <w:r>
        <w:rPr>
          <w:color w:val="0F0F0F"/>
          <w:w w:val="105"/>
          <w:sz w:val="20"/>
        </w:rPr>
        <w:t>Humans won't be able to arrive at Mars without the</w:t>
      </w:r>
      <w:r>
        <w:rPr>
          <w:color w:val="0F0F0F"/>
          <w:spacing w:val="2"/>
          <w:w w:val="105"/>
          <w:sz w:val="20"/>
        </w:rPr>
        <w:t xml:space="preserve"> </w:t>
      </w:r>
      <w:r>
        <w:rPr>
          <w:color w:val="0F0F0F"/>
          <w:w w:val="105"/>
          <w:sz w:val="20"/>
        </w:rPr>
        <w:t>lettuce.</w:t>
      </w:r>
    </w:p>
    <w:p>
      <w:pPr>
        <w:pStyle w:val="10"/>
        <w:keepNext w:val="0"/>
        <w:keepLines w:val="0"/>
        <w:pageBreakBefore w:val="0"/>
        <w:widowControl w:val="0"/>
        <w:numPr>
          <w:ilvl w:val="1"/>
          <w:numId w:val="2"/>
        </w:numPr>
        <w:tabs>
          <w:tab w:val="left" w:pos="926"/>
        </w:tabs>
        <w:kinsoku/>
        <w:wordWrap/>
        <w:overflowPunct/>
        <w:topLinePunct w:val="0"/>
        <w:autoSpaceDE w:val="0"/>
        <w:autoSpaceDN w:val="0"/>
        <w:bidi w:val="0"/>
        <w:adjustRightInd/>
        <w:snapToGrid/>
        <w:spacing w:before="92" w:after="0" w:line="240" w:lineRule="auto"/>
        <w:ind w:left="339" w:leftChars="44" w:right="0" w:hanging="242" w:firstLineChars="0"/>
        <w:jc w:val="left"/>
        <w:textAlignment w:val="auto"/>
        <w:rPr>
          <w:color w:val="0F0F0F"/>
          <w:sz w:val="20"/>
        </w:rPr>
      </w:pPr>
      <w:r>
        <w:rPr>
          <w:color w:val="0F0F0F"/>
          <w:w w:val="105"/>
          <w:sz w:val="20"/>
        </w:rPr>
        <w:t>Tomatoes are obviously better than blueberries in</w:t>
      </w:r>
      <w:r>
        <w:rPr>
          <w:color w:val="0F0F0F"/>
          <w:spacing w:val="29"/>
          <w:w w:val="105"/>
          <w:sz w:val="20"/>
        </w:rPr>
        <w:t xml:space="preserve"> </w:t>
      </w:r>
      <w:r>
        <w:rPr>
          <w:color w:val="0F0F0F"/>
          <w:w w:val="105"/>
          <w:sz w:val="20"/>
        </w:rPr>
        <w:t>size.</w:t>
      </w:r>
    </w:p>
    <w:p>
      <w:pPr>
        <w:pStyle w:val="10"/>
        <w:keepNext w:val="0"/>
        <w:keepLines w:val="0"/>
        <w:pageBreakBefore w:val="0"/>
        <w:widowControl w:val="0"/>
        <w:numPr>
          <w:ilvl w:val="1"/>
          <w:numId w:val="2"/>
        </w:numPr>
        <w:tabs>
          <w:tab w:val="left" w:pos="938"/>
        </w:tabs>
        <w:kinsoku/>
        <w:wordWrap/>
        <w:overflowPunct/>
        <w:topLinePunct w:val="0"/>
        <w:autoSpaceDE w:val="0"/>
        <w:autoSpaceDN w:val="0"/>
        <w:bidi w:val="0"/>
        <w:adjustRightInd/>
        <w:snapToGrid/>
        <w:spacing w:before="92" w:after="0" w:line="240" w:lineRule="auto"/>
        <w:ind w:left="352" w:leftChars="44" w:right="0" w:hanging="255" w:firstLineChars="0"/>
        <w:jc w:val="left"/>
        <w:textAlignment w:val="auto"/>
        <w:rPr>
          <w:color w:val="0F0F0F"/>
          <w:sz w:val="20"/>
        </w:rPr>
      </w:pPr>
      <w:r>
        <w:rPr>
          <w:color w:val="0F0F0F"/>
          <w:w w:val="105"/>
          <w:sz w:val="20"/>
        </w:rPr>
        <w:t>Radiation wouldn't be harmful if people ate some</w:t>
      </w:r>
      <w:r>
        <w:rPr>
          <w:color w:val="0F0F0F"/>
          <w:spacing w:val="24"/>
          <w:w w:val="105"/>
          <w:sz w:val="20"/>
        </w:rPr>
        <w:t xml:space="preserve"> </w:t>
      </w:r>
      <w:r>
        <w:rPr>
          <w:color w:val="0F0F0F"/>
          <w:w w:val="105"/>
          <w:sz w:val="20"/>
        </w:rPr>
        <w:t>lettuce</w:t>
      </w:r>
      <w:r>
        <w:rPr>
          <w:color w:val="333333"/>
          <w:w w:val="105"/>
          <w:sz w:val="20"/>
        </w:rPr>
        <w:t>.</w:t>
      </w:r>
    </w:p>
    <w:p>
      <w:pPr>
        <w:pStyle w:val="10"/>
        <w:keepNext w:val="0"/>
        <w:keepLines w:val="0"/>
        <w:pageBreakBefore w:val="0"/>
        <w:widowControl w:val="0"/>
        <w:numPr>
          <w:ilvl w:val="0"/>
          <w:numId w:val="2"/>
        </w:numPr>
        <w:tabs>
          <w:tab w:val="left" w:pos="578"/>
        </w:tabs>
        <w:kinsoku/>
        <w:wordWrap/>
        <w:overflowPunct/>
        <w:topLinePunct w:val="0"/>
        <w:autoSpaceDE w:val="0"/>
        <w:autoSpaceDN w:val="0"/>
        <w:bidi w:val="0"/>
        <w:adjustRightInd/>
        <w:snapToGrid/>
        <w:spacing w:before="92" w:after="0" w:line="240" w:lineRule="auto"/>
        <w:ind w:left="410" w:leftChars="44" w:right="0" w:hanging="313" w:firstLineChars="0"/>
        <w:jc w:val="both"/>
        <w:textAlignment w:val="auto"/>
        <w:rPr>
          <w:color w:val="0F0F0F"/>
          <w:sz w:val="20"/>
        </w:rPr>
      </w:pPr>
      <w:r>
        <w:rPr>
          <w:color w:val="0F0F0F"/>
          <w:w w:val="105"/>
          <w:sz w:val="20"/>
        </w:rPr>
        <w:t>What is difficult in growing lettuce in</w:t>
      </w:r>
      <w:r>
        <w:rPr>
          <w:color w:val="0F0F0F"/>
          <w:spacing w:val="-3"/>
          <w:w w:val="105"/>
          <w:sz w:val="20"/>
        </w:rPr>
        <w:t xml:space="preserve"> </w:t>
      </w:r>
      <w:r>
        <w:rPr>
          <w:color w:val="0F0F0F"/>
          <w:w w:val="105"/>
          <w:sz w:val="20"/>
        </w:rPr>
        <w:t>space?</w:t>
      </w:r>
    </w:p>
    <w:p>
      <w:pPr>
        <w:pStyle w:val="10"/>
        <w:keepNext w:val="0"/>
        <w:keepLines w:val="0"/>
        <w:pageBreakBefore w:val="0"/>
        <w:widowControl w:val="0"/>
        <w:numPr>
          <w:ilvl w:val="1"/>
          <w:numId w:val="2"/>
        </w:numPr>
        <w:tabs>
          <w:tab w:val="left" w:pos="936"/>
        </w:tabs>
        <w:kinsoku/>
        <w:wordWrap/>
        <w:overflowPunct/>
        <w:topLinePunct w:val="0"/>
        <w:autoSpaceDE w:val="0"/>
        <w:autoSpaceDN w:val="0"/>
        <w:bidi w:val="0"/>
        <w:adjustRightInd/>
        <w:snapToGrid/>
        <w:spacing w:before="88" w:after="0" w:line="240" w:lineRule="auto"/>
        <w:ind w:left="348" w:leftChars="44" w:right="0" w:hanging="251" w:firstLineChars="0"/>
        <w:jc w:val="left"/>
        <w:textAlignment w:val="auto"/>
        <w:rPr>
          <w:color w:val="0F0F0F"/>
          <w:sz w:val="20"/>
        </w:rPr>
      </w:pPr>
      <w:r>
        <w:rPr>
          <w:color w:val="0F0F0F"/>
          <w:w w:val="105"/>
          <w:sz w:val="20"/>
        </w:rPr>
        <w:t>There is no enough growing</w:t>
      </w:r>
      <w:r>
        <w:rPr>
          <w:color w:val="0F0F0F"/>
          <w:spacing w:val="3"/>
          <w:w w:val="105"/>
          <w:sz w:val="20"/>
        </w:rPr>
        <w:t xml:space="preserve"> </w:t>
      </w:r>
      <w:r>
        <w:rPr>
          <w:color w:val="0F0F0F"/>
          <w:w w:val="105"/>
          <w:sz w:val="20"/>
        </w:rPr>
        <w:t>area.</w:t>
      </w:r>
    </w:p>
    <w:p>
      <w:pPr>
        <w:pStyle w:val="10"/>
        <w:keepNext w:val="0"/>
        <w:keepLines w:val="0"/>
        <w:pageBreakBefore w:val="0"/>
        <w:widowControl w:val="0"/>
        <w:numPr>
          <w:ilvl w:val="1"/>
          <w:numId w:val="2"/>
        </w:numPr>
        <w:tabs>
          <w:tab w:val="left" w:pos="914"/>
        </w:tabs>
        <w:kinsoku/>
        <w:wordWrap/>
        <w:overflowPunct/>
        <w:topLinePunct w:val="0"/>
        <w:autoSpaceDE w:val="0"/>
        <w:autoSpaceDN w:val="0"/>
        <w:bidi w:val="0"/>
        <w:adjustRightInd/>
        <w:snapToGrid/>
        <w:spacing w:before="92" w:after="0" w:line="240" w:lineRule="auto"/>
        <w:ind w:left="328" w:leftChars="44" w:right="0" w:hanging="231" w:firstLineChars="0"/>
        <w:jc w:val="left"/>
        <w:textAlignment w:val="auto"/>
        <w:rPr>
          <w:color w:val="0F0F0F"/>
          <w:sz w:val="20"/>
        </w:rPr>
      </w:pPr>
      <w:r>
        <w:rPr>
          <w:rFonts w:ascii="Arial"/>
          <w:color w:val="0F0F0F"/>
          <w:w w:val="105"/>
          <w:sz w:val="19"/>
        </w:rPr>
        <w:t xml:space="preserve">It </w:t>
      </w:r>
      <w:r>
        <w:rPr>
          <w:color w:val="0F0F0F"/>
          <w:w w:val="105"/>
          <w:sz w:val="20"/>
        </w:rPr>
        <w:t>is very hard to send up the</w:t>
      </w:r>
      <w:r>
        <w:rPr>
          <w:color w:val="0F0F0F"/>
          <w:spacing w:val="9"/>
          <w:w w:val="105"/>
          <w:sz w:val="20"/>
        </w:rPr>
        <w:t xml:space="preserve"> </w:t>
      </w:r>
      <w:r>
        <w:rPr>
          <w:color w:val="232323"/>
          <w:w w:val="105"/>
          <w:sz w:val="20"/>
        </w:rPr>
        <w:t>seeds.</w:t>
      </w:r>
    </w:p>
    <w:p>
      <w:pPr>
        <w:pStyle w:val="10"/>
        <w:keepNext w:val="0"/>
        <w:keepLines w:val="0"/>
        <w:pageBreakBefore w:val="0"/>
        <w:widowControl w:val="0"/>
        <w:numPr>
          <w:ilvl w:val="1"/>
          <w:numId w:val="2"/>
        </w:numPr>
        <w:tabs>
          <w:tab w:val="left" w:pos="916"/>
        </w:tabs>
        <w:kinsoku/>
        <w:wordWrap/>
        <w:overflowPunct/>
        <w:topLinePunct w:val="0"/>
        <w:autoSpaceDE w:val="0"/>
        <w:autoSpaceDN w:val="0"/>
        <w:bidi w:val="0"/>
        <w:adjustRightInd/>
        <w:snapToGrid/>
        <w:spacing w:before="92" w:after="0" w:line="240" w:lineRule="auto"/>
        <w:ind w:left="329" w:leftChars="44" w:right="0" w:hanging="232" w:firstLineChars="0"/>
        <w:jc w:val="left"/>
        <w:textAlignment w:val="auto"/>
        <w:rPr>
          <w:color w:val="0F0F0F"/>
          <w:sz w:val="20"/>
        </w:rPr>
      </w:pPr>
      <w:r>
        <w:rPr>
          <w:color w:val="0F0F0F"/>
          <w:w w:val="105"/>
          <w:sz w:val="20"/>
        </w:rPr>
        <w:t>A special way of watering is</w:t>
      </w:r>
      <w:r>
        <w:rPr>
          <w:color w:val="0F0F0F"/>
          <w:spacing w:val="-29"/>
          <w:w w:val="105"/>
          <w:sz w:val="20"/>
        </w:rPr>
        <w:t xml:space="preserve"> </w:t>
      </w:r>
      <w:r>
        <w:rPr>
          <w:color w:val="0F0F0F"/>
          <w:w w:val="105"/>
          <w:sz w:val="20"/>
        </w:rPr>
        <w:t>needed.</w:t>
      </w:r>
    </w:p>
    <w:p>
      <w:pPr>
        <w:pStyle w:val="10"/>
        <w:keepNext w:val="0"/>
        <w:keepLines w:val="0"/>
        <w:pageBreakBefore w:val="0"/>
        <w:widowControl w:val="0"/>
        <w:numPr>
          <w:ilvl w:val="1"/>
          <w:numId w:val="2"/>
        </w:numPr>
        <w:tabs>
          <w:tab w:val="left" w:pos="924"/>
        </w:tabs>
        <w:kinsoku/>
        <w:wordWrap/>
        <w:overflowPunct/>
        <w:topLinePunct w:val="0"/>
        <w:autoSpaceDE w:val="0"/>
        <w:autoSpaceDN w:val="0"/>
        <w:bidi w:val="0"/>
        <w:adjustRightInd/>
        <w:snapToGrid/>
        <w:spacing w:before="92" w:after="0" w:line="240" w:lineRule="auto"/>
        <w:ind w:left="338" w:leftChars="44" w:right="0" w:hanging="241" w:firstLineChars="0"/>
        <w:jc w:val="left"/>
        <w:textAlignment w:val="auto"/>
        <w:rPr>
          <w:color w:val="0F0F0F"/>
          <w:sz w:val="20"/>
        </w:rPr>
      </w:pPr>
      <w:r>
        <w:rPr>
          <w:rFonts w:ascii="Arial"/>
          <w:color w:val="0F0F0F"/>
          <w:w w:val="105"/>
          <w:sz w:val="19"/>
        </w:rPr>
        <w:t xml:space="preserve">It  </w:t>
      </w:r>
      <w:r>
        <w:rPr>
          <w:color w:val="0F0F0F"/>
          <w:w w:val="105"/>
          <w:sz w:val="20"/>
        </w:rPr>
        <w:t>does not need soil or the</w:t>
      </w:r>
      <w:r>
        <w:rPr>
          <w:color w:val="0F0F0F"/>
          <w:spacing w:val="-7"/>
          <w:w w:val="105"/>
          <w:sz w:val="20"/>
        </w:rPr>
        <w:t xml:space="preserve"> </w:t>
      </w:r>
      <w:r>
        <w:rPr>
          <w:color w:val="0F0F0F"/>
          <w:spacing w:val="-3"/>
          <w:w w:val="105"/>
          <w:sz w:val="20"/>
        </w:rPr>
        <w:t>fertilizer</w:t>
      </w:r>
      <w:r>
        <w:rPr>
          <w:color w:val="333333"/>
          <w:spacing w:val="-3"/>
          <w:w w:val="105"/>
          <w:sz w:val="20"/>
        </w:rPr>
        <w:t>.</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spacing w:before="171"/>
        <w:ind w:left="97" w:leftChars="44"/>
        <w:jc w:val="both"/>
        <w:textAlignment w:val="auto"/>
        <w:rPr>
          <w:rFonts w:hint="eastAsia" w:ascii="宋体" w:eastAsia="宋体"/>
        </w:rPr>
      </w:pPr>
      <w:r>
        <w:rPr>
          <w:rFonts w:hint="eastAsia" w:ascii="宋体" w:eastAsia="宋体"/>
          <w:color w:val="333333"/>
        </w:rPr>
        <w:t>第二</w:t>
      </w:r>
      <w:r>
        <w:rPr>
          <w:rFonts w:hint="eastAsia" w:ascii="宋体" w:eastAsia="宋体"/>
          <w:color w:val="0F0F0F"/>
        </w:rPr>
        <w:t xml:space="preserve">节（共 </w:t>
      </w:r>
      <w:r>
        <w:rPr>
          <w:color w:val="0F0F0F"/>
        </w:rPr>
        <w:t xml:space="preserve">5 </w:t>
      </w:r>
      <w:r>
        <w:rPr>
          <w:rFonts w:hint="eastAsia" w:ascii="宋体" w:eastAsia="宋体"/>
          <w:color w:val="0F0F0F"/>
        </w:rPr>
        <w:t>小题</w:t>
      </w:r>
      <w:r>
        <w:rPr>
          <w:rFonts w:hint="eastAsia" w:ascii="宋体" w:eastAsia="宋体"/>
          <w:color w:val="0F0F0F"/>
          <w:w w:val="75"/>
        </w:rPr>
        <w:t xml:space="preserve">； </w:t>
      </w:r>
      <w:r>
        <w:rPr>
          <w:rFonts w:hint="eastAsia" w:ascii="宋体" w:eastAsia="宋体"/>
          <w:color w:val="333333"/>
        </w:rPr>
        <w:t>每</w:t>
      </w:r>
      <w:r>
        <w:rPr>
          <w:rFonts w:hint="eastAsia" w:ascii="宋体" w:eastAsia="宋体"/>
          <w:color w:val="0F0F0F"/>
        </w:rPr>
        <w:t xml:space="preserve">小题 </w:t>
      </w:r>
      <w:r>
        <w:rPr>
          <w:color w:val="0F0F0F"/>
        </w:rPr>
        <w:t xml:space="preserve">2 </w:t>
      </w:r>
      <w:r>
        <w:rPr>
          <w:rFonts w:hint="eastAsia" w:ascii="宋体" w:eastAsia="宋体"/>
          <w:color w:val="0F0F0F"/>
        </w:rPr>
        <w:t>分</w:t>
      </w:r>
      <w:r>
        <w:rPr>
          <w:rFonts w:hint="eastAsia" w:ascii="宋体" w:eastAsia="宋体"/>
          <w:color w:val="0F0F0F"/>
          <w:w w:val="75"/>
        </w:rPr>
        <w:t xml:space="preserve">， </w:t>
      </w:r>
      <w:r>
        <w:rPr>
          <w:rFonts w:hint="eastAsia" w:ascii="宋体" w:eastAsia="宋体"/>
          <w:color w:val="0F0F0F"/>
        </w:rPr>
        <w:t xml:space="preserve">满分 </w:t>
      </w:r>
      <w:r>
        <w:rPr>
          <w:color w:val="0F0F0F"/>
        </w:rPr>
        <w:t xml:space="preserve">10 </w:t>
      </w:r>
      <w:r>
        <w:rPr>
          <w:rFonts w:hint="eastAsia" w:ascii="宋体" w:eastAsia="宋体"/>
          <w:color w:val="0F0F0F"/>
        </w:rPr>
        <w:t>分）</w:t>
      </w:r>
    </w:p>
    <w:p>
      <w:pPr>
        <w:pStyle w:val="4"/>
        <w:keepNext w:val="0"/>
        <w:keepLines w:val="0"/>
        <w:pageBreakBefore w:val="0"/>
        <w:widowControl w:val="0"/>
        <w:kinsoku/>
        <w:wordWrap/>
        <w:overflowPunct/>
        <w:topLinePunct w:val="0"/>
        <w:autoSpaceDE w:val="0"/>
        <w:autoSpaceDN w:val="0"/>
        <w:bidi w:val="0"/>
        <w:adjustRightInd/>
        <w:snapToGrid/>
        <w:spacing w:before="61" w:line="360" w:lineRule="auto"/>
        <w:ind w:left="97" w:leftChars="44" w:right="1079" w:firstLine="426"/>
        <w:jc w:val="left"/>
        <w:textAlignment w:val="auto"/>
        <w:rPr>
          <w:rFonts w:hint="eastAsia" w:ascii="宋体" w:eastAsia="宋体"/>
          <w:color w:val="333333"/>
          <w:w w:val="105"/>
        </w:rPr>
      </w:pPr>
      <w:r>
        <w:rPr>
          <w:rFonts w:hint="eastAsia" w:ascii="宋体" w:eastAsia="宋体"/>
          <w:color w:val="0F0F0F"/>
          <w:w w:val="105"/>
        </w:rPr>
        <w:t>根据</w:t>
      </w:r>
      <w:r>
        <w:rPr>
          <w:rFonts w:hint="eastAsia" w:ascii="宋体" w:eastAsia="宋体"/>
          <w:color w:val="333333"/>
          <w:w w:val="105"/>
        </w:rPr>
        <w:t>短文</w:t>
      </w:r>
      <w:r>
        <w:rPr>
          <w:rFonts w:hint="eastAsia" w:ascii="宋体" w:eastAsia="宋体"/>
          <w:color w:val="0F0F0F"/>
          <w:spacing w:val="-4"/>
          <w:w w:val="105"/>
        </w:rPr>
        <w:t>内容</w:t>
      </w:r>
      <w:r>
        <w:rPr>
          <w:rFonts w:hint="eastAsia" w:ascii="宋体" w:eastAsia="宋体"/>
          <w:color w:val="0F0F0F"/>
          <w:spacing w:val="-19"/>
        </w:rPr>
        <w:t xml:space="preserve">， </w:t>
      </w:r>
      <w:r>
        <w:rPr>
          <w:rFonts w:hint="eastAsia" w:ascii="宋体" w:eastAsia="宋体"/>
          <w:color w:val="0F0F0F"/>
          <w:w w:val="105"/>
        </w:rPr>
        <w:t>从</w:t>
      </w:r>
      <w:r>
        <w:rPr>
          <w:rFonts w:hint="eastAsia" w:ascii="宋体" w:eastAsia="宋体"/>
          <w:color w:val="333333"/>
          <w:w w:val="105"/>
        </w:rPr>
        <w:t>短文后</w:t>
      </w:r>
      <w:r>
        <w:rPr>
          <w:rFonts w:hint="eastAsia" w:ascii="宋体" w:eastAsia="宋体"/>
          <w:color w:val="0F0F0F"/>
          <w:spacing w:val="-2"/>
          <w:w w:val="105"/>
        </w:rPr>
        <w:t>的选项中选出能填入</w:t>
      </w:r>
      <w:r>
        <w:rPr>
          <w:rFonts w:hint="eastAsia" w:ascii="宋体" w:eastAsia="宋体"/>
          <w:color w:val="333333"/>
          <w:w w:val="105"/>
        </w:rPr>
        <w:t>空白</w:t>
      </w:r>
      <w:r>
        <w:rPr>
          <w:rFonts w:hint="eastAsia" w:ascii="宋体" w:eastAsia="宋体"/>
          <w:color w:val="0F0F0F"/>
          <w:spacing w:val="-1"/>
          <w:w w:val="105"/>
        </w:rPr>
        <w:t>处的最佳选项</w:t>
      </w:r>
      <w:r>
        <w:rPr>
          <w:rFonts w:hint="eastAsia" w:ascii="宋体" w:eastAsia="宋体"/>
          <w:color w:val="333333"/>
          <w:spacing w:val="3"/>
          <w:w w:val="105"/>
        </w:rPr>
        <w:t>。</w:t>
      </w:r>
      <w:r>
        <w:rPr>
          <w:rFonts w:hint="eastAsia" w:ascii="宋体" w:eastAsia="宋体"/>
          <w:color w:val="0F0F0F"/>
          <w:spacing w:val="-5"/>
          <w:w w:val="105"/>
        </w:rPr>
        <w:t>选项中有两项为</w:t>
      </w:r>
      <w:r>
        <w:rPr>
          <w:rFonts w:hint="eastAsia" w:ascii="宋体" w:eastAsia="宋体"/>
          <w:color w:val="333333"/>
          <w:spacing w:val="2"/>
          <w:w w:val="105"/>
        </w:rPr>
        <w:t>多余选</w:t>
      </w:r>
      <w:r>
        <w:rPr>
          <w:rFonts w:hint="eastAsia" w:ascii="宋体" w:eastAsia="宋体"/>
          <w:color w:val="0F0F0F"/>
          <w:w w:val="105"/>
        </w:rPr>
        <w:t>项</w:t>
      </w:r>
      <w:r>
        <w:rPr>
          <w:rFonts w:hint="eastAsia" w:ascii="宋体" w:eastAsia="宋体"/>
          <w:color w:val="333333"/>
          <w:w w:val="105"/>
        </w:rPr>
        <w:t>。</w:t>
      </w:r>
    </w:p>
    <w:p>
      <w:pPr>
        <w:pStyle w:val="4"/>
        <w:keepNext w:val="0"/>
        <w:keepLines w:val="0"/>
        <w:pageBreakBefore w:val="0"/>
        <w:widowControl w:val="0"/>
        <w:kinsoku/>
        <w:wordWrap/>
        <w:overflowPunct/>
        <w:topLinePunct w:val="0"/>
        <w:autoSpaceDE w:val="0"/>
        <w:autoSpaceDN w:val="0"/>
        <w:bidi w:val="0"/>
        <w:adjustRightInd/>
        <w:snapToGrid/>
        <w:spacing w:before="61" w:line="360" w:lineRule="auto"/>
        <w:ind w:left="97" w:leftChars="44" w:right="1079" w:firstLine="426"/>
        <w:jc w:val="left"/>
        <w:textAlignment w:val="auto"/>
      </w:pPr>
      <w:r>
        <w:rPr>
          <w:color w:val="0F0F0F"/>
          <w:w w:val="105"/>
        </w:rPr>
        <w:t>For decades, doctors have warned patients that too much salt can be bad for the heart. Heart</w:t>
      </w:r>
      <w:r>
        <w:rPr>
          <w:color w:val="0F0F0F"/>
          <w:spacing w:val="26"/>
          <w:w w:val="105"/>
        </w:rPr>
        <w:t xml:space="preserve"> </w:t>
      </w:r>
      <w:r>
        <w:rPr>
          <w:color w:val="0F0F0F"/>
          <w:w w:val="105"/>
        </w:rPr>
        <w:t>attack has</w:t>
      </w:r>
      <w:r>
        <w:rPr>
          <w:color w:val="0F0F0F"/>
          <w:w w:val="104"/>
        </w:rPr>
        <w:t xml:space="preserve"> </w:t>
      </w:r>
      <w:r>
        <w:rPr>
          <w:color w:val="0F0F0F"/>
          <w:w w:val="105"/>
        </w:rPr>
        <w:t>long been considered a grown-up problem.</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31</w:t>
      </w:r>
      <w:r>
        <w:rPr>
          <w:rFonts w:hint="eastAsia" w:ascii="Times New Roman" w:hAnsi="Times New Roman" w:eastAsia="宋体" w:cs="Times New Roman"/>
          <w:color w:val="000000"/>
          <w:spacing w:val="0"/>
          <w:w w:val="100"/>
          <w:position w:val="0"/>
          <w:u w:val="single"/>
          <w:lang w:val="en-US" w:eastAsia="zh-CN" w:bidi="en-US"/>
        </w:rPr>
        <w:t xml:space="preserve">  </w:t>
      </w:r>
      <w:r>
        <w:rPr>
          <w:u w:val="single"/>
        </w:rPr>
        <w:t xml:space="preserve"> </w:t>
      </w:r>
      <w:r>
        <w:rPr>
          <w:color w:val="0F0F0F"/>
          <w:w w:val="105"/>
        </w:rPr>
        <w:t>Eating too much salty food when you're young</w:t>
      </w:r>
      <w:r>
        <w:rPr>
          <w:color w:val="0F0F0F"/>
          <w:spacing w:val="29"/>
          <w:w w:val="105"/>
        </w:rPr>
        <w:t xml:space="preserve"> </w:t>
      </w:r>
      <w:r>
        <w:rPr>
          <w:color w:val="0F0F0F"/>
          <w:w w:val="105"/>
        </w:rPr>
        <w:t>can</w:t>
      </w:r>
    </w:p>
    <w:p>
      <w:pPr>
        <w:pStyle w:val="4"/>
        <w:keepNext w:val="0"/>
        <w:keepLines w:val="0"/>
        <w:pageBreakBefore w:val="0"/>
        <w:widowControl w:val="0"/>
        <w:kinsoku/>
        <w:wordWrap/>
        <w:overflowPunct/>
        <w:topLinePunct w:val="0"/>
        <w:autoSpaceDE w:val="0"/>
        <w:autoSpaceDN w:val="0"/>
        <w:bidi w:val="0"/>
        <w:adjustRightInd/>
        <w:snapToGrid/>
        <w:spacing w:before="18" w:line="360" w:lineRule="auto"/>
        <w:ind w:left="97" w:leftChars="44"/>
        <w:textAlignment w:val="auto"/>
      </w:pPr>
      <w:r>
        <w:rPr>
          <w:color w:val="0F0F0F"/>
          <w:w w:val="105"/>
        </w:rPr>
        <w:t>lead to health problems later</w:t>
      </w:r>
      <w:r>
        <w:rPr>
          <w:color w:val="333333"/>
          <w:w w:val="105"/>
        </w:rPr>
        <w:t>.</w:t>
      </w:r>
    </w:p>
    <w:p>
      <w:pPr>
        <w:pStyle w:val="4"/>
        <w:keepNext w:val="0"/>
        <w:keepLines w:val="0"/>
        <w:pageBreakBefore w:val="0"/>
        <w:widowControl w:val="0"/>
        <w:kinsoku/>
        <w:wordWrap/>
        <w:overflowPunct/>
        <w:topLinePunct w:val="0"/>
        <w:autoSpaceDE w:val="0"/>
        <w:autoSpaceDN w:val="0"/>
        <w:bidi w:val="0"/>
        <w:adjustRightInd/>
        <w:snapToGrid/>
        <w:spacing w:before="144" w:line="360" w:lineRule="auto"/>
        <w:ind w:left="97" w:leftChars="44" w:right="994" w:firstLine="422"/>
        <w:textAlignment w:val="auto"/>
      </w:pPr>
      <w:r>
        <w:rPr>
          <w:color w:val="0F0F0F"/>
          <w:spacing w:val="-1"/>
          <w:w w:val="106"/>
        </w:rPr>
        <w:t>Sal</w:t>
      </w:r>
      <w:r>
        <w:rPr>
          <w:color w:val="0F0F0F"/>
          <w:w w:val="106"/>
        </w:rPr>
        <w:t>t</w:t>
      </w:r>
      <w:r>
        <w:rPr>
          <w:color w:val="0F0F0F"/>
          <w:spacing w:val="20"/>
        </w:rPr>
        <w:t xml:space="preserve"> </w:t>
      </w:r>
      <w:r>
        <w:rPr>
          <w:color w:val="0F0F0F"/>
          <w:spacing w:val="-1"/>
          <w:w w:val="106"/>
        </w:rPr>
        <w:t>i</w:t>
      </w:r>
      <w:r>
        <w:rPr>
          <w:color w:val="0F0F0F"/>
          <w:w w:val="106"/>
        </w:rPr>
        <w:t>s</w:t>
      </w:r>
      <w:r>
        <w:rPr>
          <w:color w:val="0F0F0F"/>
          <w:spacing w:val="19"/>
        </w:rPr>
        <w:t xml:space="preserve"> </w:t>
      </w:r>
      <w:r>
        <w:rPr>
          <w:color w:val="0F0F0F"/>
          <w:spacing w:val="-1"/>
          <w:w w:val="104"/>
        </w:rPr>
        <w:t>mad</w:t>
      </w:r>
      <w:r>
        <w:rPr>
          <w:color w:val="0F0F0F"/>
          <w:w w:val="104"/>
        </w:rPr>
        <w:t>e</w:t>
      </w:r>
      <w:r>
        <w:rPr>
          <w:color w:val="0F0F0F"/>
          <w:spacing w:val="-13"/>
        </w:rPr>
        <w:t xml:space="preserve">  </w:t>
      </w:r>
      <w:r>
        <w:rPr>
          <w:color w:val="0F0F0F"/>
          <w:w w:val="105"/>
        </w:rPr>
        <w:t>up</w:t>
      </w:r>
      <w:r>
        <w:rPr>
          <w:color w:val="0F0F0F"/>
          <w:spacing w:val="21"/>
        </w:rPr>
        <w:t xml:space="preserve"> </w:t>
      </w:r>
      <w:r>
        <w:rPr>
          <w:color w:val="0F0F0F"/>
          <w:w w:val="105"/>
        </w:rPr>
        <w:t>of</w:t>
      </w:r>
      <w:r>
        <w:rPr>
          <w:color w:val="0F0F0F"/>
          <w:spacing w:val="20"/>
        </w:rPr>
        <w:t xml:space="preserve"> </w:t>
      </w:r>
      <w:r>
        <w:rPr>
          <w:color w:val="0F0F0F"/>
          <w:spacing w:val="-1"/>
          <w:w w:val="105"/>
        </w:rPr>
        <w:t>tw</w:t>
      </w:r>
      <w:r>
        <w:rPr>
          <w:color w:val="0F0F0F"/>
          <w:w w:val="105"/>
        </w:rPr>
        <w:t>o</w:t>
      </w:r>
      <w:r>
        <w:rPr>
          <w:color w:val="0F0F0F"/>
          <w:spacing w:val="18"/>
        </w:rPr>
        <w:t xml:space="preserve"> </w:t>
      </w:r>
      <w:r>
        <w:rPr>
          <w:color w:val="0F0F0F"/>
          <w:spacing w:val="-1"/>
          <w:w w:val="104"/>
        </w:rPr>
        <w:t>elements</w:t>
      </w:r>
      <w:r>
        <w:rPr>
          <w:color w:val="0F0F0F"/>
          <w:w w:val="104"/>
        </w:rPr>
        <w:t>:</w:t>
      </w:r>
      <w:r>
        <w:rPr>
          <w:color w:val="0F0F0F"/>
          <w:spacing w:val="-10"/>
        </w:rPr>
        <w:t xml:space="preserve">  </w:t>
      </w:r>
      <w:r>
        <w:rPr>
          <w:color w:val="0F0F0F"/>
          <w:spacing w:val="-1"/>
          <w:w w:val="104"/>
        </w:rPr>
        <w:t>sodiu</w:t>
      </w:r>
      <w:r>
        <w:rPr>
          <w:color w:val="0F0F0F"/>
          <w:w w:val="104"/>
        </w:rPr>
        <w:t>m</w:t>
      </w:r>
      <w:r>
        <w:rPr>
          <w:color w:val="0F0F0F"/>
          <w:spacing w:val="22"/>
        </w:rPr>
        <w:t xml:space="preserve"> </w:t>
      </w:r>
      <w:r>
        <w:rPr>
          <w:color w:val="0F0F0F"/>
          <w:spacing w:val="-1"/>
          <w:w w:val="105"/>
        </w:rPr>
        <w:t>an</w:t>
      </w:r>
      <w:r>
        <w:rPr>
          <w:color w:val="0F0F0F"/>
          <w:w w:val="105"/>
        </w:rPr>
        <w:t>d</w:t>
      </w:r>
      <w:r>
        <w:rPr>
          <w:color w:val="0F0F0F"/>
          <w:spacing w:val="-12"/>
        </w:rPr>
        <w:t xml:space="preserve">  </w:t>
      </w:r>
      <w:r>
        <w:rPr>
          <w:color w:val="0F0F0F"/>
          <w:spacing w:val="-1"/>
          <w:w w:val="103"/>
        </w:rPr>
        <w:t>chlorin</w:t>
      </w:r>
      <w:r>
        <w:rPr>
          <w:color w:val="0F0F0F"/>
          <w:w w:val="103"/>
        </w:rPr>
        <w:t>e</w:t>
      </w:r>
      <w:r>
        <w:rPr>
          <w:color w:val="0F0F0F"/>
        </w:rPr>
        <w:t xml:space="preserve"> </w:t>
      </w:r>
      <w:r>
        <w:rPr>
          <w:rFonts w:hint="eastAsia" w:ascii="宋体" w:hAnsi="宋体" w:eastAsia="宋体"/>
          <w:color w:val="0F0F0F"/>
          <w:spacing w:val="10"/>
          <w:w w:val="103"/>
          <w:sz w:val="19"/>
        </w:rPr>
        <w:t>(钠和</w:t>
      </w:r>
      <w:r>
        <w:rPr>
          <w:rFonts w:hint="eastAsia" w:ascii="宋体" w:hAnsi="宋体" w:eastAsia="宋体"/>
          <w:color w:val="333333"/>
          <w:spacing w:val="-24"/>
          <w:w w:val="110"/>
          <w:sz w:val="19"/>
        </w:rPr>
        <w:t>氯</w:t>
      </w:r>
      <w:r>
        <w:rPr>
          <w:rFonts w:hint="eastAsia" w:ascii="宋体" w:hAnsi="宋体" w:eastAsia="宋体"/>
          <w:color w:val="0F0F0F"/>
          <w:spacing w:val="-115"/>
          <w:w w:val="110"/>
          <w:sz w:val="19"/>
        </w:rPr>
        <w:t>）</w:t>
      </w:r>
      <w:r>
        <w:rPr>
          <w:rFonts w:hint="eastAsia" w:ascii="宋体" w:hAnsi="宋体" w:eastAsia="宋体"/>
          <w:color w:val="0F0F0F"/>
          <w:spacing w:val="15"/>
          <w:w w:val="110"/>
          <w:sz w:val="19"/>
        </w:rPr>
        <w:t>.</w:t>
      </w:r>
      <w:r>
        <w:rPr>
          <w:color w:val="0F0F0F"/>
          <w:spacing w:val="-1"/>
          <w:w w:val="105"/>
        </w:rPr>
        <w:t>Dietar</w:t>
      </w:r>
      <w:r>
        <w:rPr>
          <w:color w:val="0F0F0F"/>
          <w:w w:val="105"/>
        </w:rPr>
        <w:t>y</w:t>
      </w:r>
      <w:r>
        <w:rPr>
          <w:color w:val="0F0F0F"/>
          <w:spacing w:val="23"/>
        </w:rPr>
        <w:t xml:space="preserve"> </w:t>
      </w:r>
      <w:r>
        <w:rPr>
          <w:color w:val="0F0F0F"/>
          <w:w w:val="104"/>
        </w:rPr>
        <w:t>guidelines</w:t>
      </w:r>
      <w:r>
        <w:rPr>
          <w:color w:val="0F0F0F"/>
          <w:spacing w:val="-10"/>
        </w:rPr>
        <w:t xml:space="preserve">  </w:t>
      </w:r>
      <w:r>
        <w:rPr>
          <w:color w:val="0F0F0F"/>
          <w:w w:val="101"/>
        </w:rPr>
        <w:t>recorrunend</w:t>
      </w:r>
      <w:r>
        <w:rPr>
          <w:color w:val="0F0F0F"/>
          <w:spacing w:val="-8"/>
        </w:rPr>
        <w:t xml:space="preserve">  </w:t>
      </w:r>
      <w:r>
        <w:rPr>
          <w:color w:val="0F0F0F"/>
          <w:spacing w:val="-1"/>
          <w:w w:val="103"/>
        </w:rPr>
        <w:t xml:space="preserve">that </w:t>
      </w:r>
      <w:r>
        <w:rPr>
          <w:color w:val="0F0F0F"/>
          <w:spacing w:val="-1"/>
          <w:w w:val="105"/>
        </w:rPr>
        <w:t>adult</w:t>
      </w:r>
      <w:r>
        <w:rPr>
          <w:color w:val="0F0F0F"/>
          <w:w w:val="105"/>
        </w:rPr>
        <w:t>s</w:t>
      </w:r>
      <w:r>
        <w:rPr>
          <w:color w:val="0F0F0F"/>
          <w:spacing w:val="-8"/>
        </w:rPr>
        <w:t xml:space="preserve">  </w:t>
      </w:r>
      <w:r>
        <w:rPr>
          <w:color w:val="0F0F0F"/>
          <w:spacing w:val="-1"/>
          <w:w w:val="103"/>
        </w:rPr>
        <w:t>an</w:t>
      </w:r>
      <w:r>
        <w:rPr>
          <w:color w:val="0F0F0F"/>
          <w:w w:val="103"/>
        </w:rPr>
        <w:t>d</w:t>
      </w:r>
      <w:r>
        <w:rPr>
          <w:color w:val="0F0F0F"/>
          <w:spacing w:val="-9"/>
        </w:rPr>
        <w:t xml:space="preserve">  </w:t>
      </w:r>
      <w:r>
        <w:rPr>
          <w:color w:val="0F0F0F"/>
          <w:w w:val="105"/>
        </w:rPr>
        <w:t>kids</w:t>
      </w:r>
      <w:r>
        <w:rPr>
          <w:color w:val="0F0F0F"/>
          <w:spacing w:val="-10"/>
        </w:rPr>
        <w:t xml:space="preserve">  </w:t>
      </w:r>
      <w:r>
        <w:rPr>
          <w:color w:val="0F0F0F"/>
          <w:spacing w:val="-1"/>
          <w:w w:val="104"/>
        </w:rPr>
        <w:t>age</w:t>
      </w:r>
      <w:r>
        <w:rPr>
          <w:color w:val="0F0F0F"/>
          <w:w w:val="104"/>
        </w:rPr>
        <w:t>d</w:t>
      </w:r>
      <w:r>
        <w:rPr>
          <w:color w:val="0F0F0F"/>
          <w:spacing w:val="-9"/>
        </w:rPr>
        <w:t xml:space="preserve">  </w:t>
      </w:r>
      <w:r>
        <w:rPr>
          <w:color w:val="0F0F0F"/>
          <w:w w:val="105"/>
        </w:rPr>
        <w:t>9-13</w:t>
      </w:r>
      <w:r>
        <w:rPr>
          <w:color w:val="0F0F0F"/>
          <w:spacing w:val="-11"/>
        </w:rPr>
        <w:t xml:space="preserve">  </w:t>
      </w:r>
      <w:r>
        <w:rPr>
          <w:color w:val="0F0F0F"/>
          <w:spacing w:val="-1"/>
          <w:w w:val="107"/>
        </w:rPr>
        <w:t>shouldn'</w:t>
      </w:r>
      <w:r>
        <w:rPr>
          <w:color w:val="0F0F0F"/>
          <w:w w:val="107"/>
        </w:rPr>
        <w:t>t</w:t>
      </w:r>
      <w:r>
        <w:rPr>
          <w:color w:val="0F0F0F"/>
          <w:spacing w:val="-5"/>
        </w:rPr>
        <w:t xml:space="preserve">  </w:t>
      </w:r>
      <w:r>
        <w:rPr>
          <w:color w:val="0F0F0F"/>
          <w:spacing w:val="-1"/>
          <w:w w:val="104"/>
        </w:rPr>
        <w:t>consum</w:t>
      </w:r>
      <w:r>
        <w:rPr>
          <w:color w:val="0F0F0F"/>
          <w:w w:val="104"/>
        </w:rPr>
        <w:t>e</w:t>
      </w:r>
      <w:r>
        <w:rPr>
          <w:color w:val="0F0F0F"/>
          <w:spacing w:val="-7"/>
        </w:rPr>
        <w:t xml:space="preserve">  </w:t>
      </w:r>
      <w:r>
        <w:rPr>
          <w:color w:val="0F0F0F"/>
          <w:spacing w:val="-1"/>
          <w:w w:val="105"/>
        </w:rPr>
        <w:t>mor</w:t>
      </w:r>
      <w:r>
        <w:rPr>
          <w:color w:val="0F0F0F"/>
          <w:w w:val="105"/>
        </w:rPr>
        <w:t>e</w:t>
      </w:r>
      <w:r>
        <w:rPr>
          <w:color w:val="0F0F0F"/>
          <w:spacing w:val="-9"/>
        </w:rPr>
        <w:t xml:space="preserve">  </w:t>
      </w:r>
      <w:r>
        <w:rPr>
          <w:color w:val="0F0F0F"/>
          <w:spacing w:val="-1"/>
          <w:w w:val="104"/>
        </w:rPr>
        <w:t>tha</w:t>
      </w:r>
      <w:r>
        <w:rPr>
          <w:color w:val="0F0F0F"/>
          <w:w w:val="104"/>
        </w:rPr>
        <w:t>n</w:t>
      </w:r>
      <w:r>
        <w:rPr>
          <w:color w:val="0F0F0F"/>
          <w:spacing w:val="-9"/>
        </w:rPr>
        <w:t xml:space="preserve">  </w:t>
      </w:r>
      <w:r>
        <w:rPr>
          <w:color w:val="0F0F0F"/>
          <w:spacing w:val="-1"/>
          <w:w w:val="104"/>
        </w:rPr>
        <w:t>abou</w:t>
      </w:r>
      <w:r>
        <w:rPr>
          <w:color w:val="0F0F0F"/>
          <w:w w:val="104"/>
        </w:rPr>
        <w:t>t</w:t>
      </w:r>
      <w:r>
        <w:rPr>
          <w:color w:val="0F0F0F"/>
          <w:spacing w:val="-8"/>
        </w:rPr>
        <w:t xml:space="preserve">  </w:t>
      </w:r>
      <w:r>
        <w:rPr>
          <w:color w:val="0F0F0F"/>
          <w:w w:val="110"/>
        </w:rPr>
        <w:t>a</w:t>
      </w:r>
      <w:r>
        <w:rPr>
          <w:color w:val="0F0F0F"/>
          <w:spacing w:val="-13"/>
        </w:rPr>
        <w:t xml:space="preserve">  </w:t>
      </w:r>
      <w:r>
        <w:rPr>
          <w:color w:val="0F0F0F"/>
          <w:spacing w:val="-1"/>
          <w:w w:val="103"/>
        </w:rPr>
        <w:t>teaspoo</w:t>
      </w:r>
      <w:r>
        <w:rPr>
          <w:color w:val="0F0F0F"/>
          <w:w w:val="103"/>
        </w:rPr>
        <w:t>n</w:t>
      </w:r>
      <w:r>
        <w:rPr>
          <w:color w:val="0F0F0F"/>
          <w:spacing w:val="-3"/>
        </w:rPr>
        <w:t xml:space="preserve">  </w:t>
      </w:r>
      <w:r>
        <w:rPr>
          <w:color w:val="0F0F0F"/>
          <w:w w:val="105"/>
        </w:rPr>
        <w:t>of</w:t>
      </w:r>
      <w:r>
        <w:rPr>
          <w:color w:val="0F0F0F"/>
          <w:spacing w:val="-12"/>
        </w:rPr>
        <w:t xml:space="preserve">  </w:t>
      </w:r>
      <w:r>
        <w:rPr>
          <w:color w:val="0F0F0F"/>
          <w:spacing w:val="-1"/>
          <w:w w:val="104"/>
        </w:rPr>
        <w:t>sodiu</w:t>
      </w:r>
      <w:r>
        <w:rPr>
          <w:color w:val="0F0F0F"/>
          <w:w w:val="104"/>
        </w:rPr>
        <w:t>m</w:t>
      </w:r>
      <w:r>
        <w:rPr>
          <w:color w:val="0F0F0F"/>
          <w:spacing w:val="-7"/>
        </w:rPr>
        <w:t xml:space="preserve">  </w:t>
      </w:r>
      <w:r>
        <w:rPr>
          <w:color w:val="0F0F0F"/>
          <w:w w:val="101"/>
        </w:rPr>
        <w:t>daily.</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2  </w:t>
      </w:r>
    </w:p>
    <w:p>
      <w:pPr>
        <w:pStyle w:val="4"/>
        <w:keepNext w:val="0"/>
        <w:keepLines w:val="0"/>
        <w:pageBreakBefore w:val="0"/>
        <w:widowControl w:val="0"/>
        <w:kinsoku/>
        <w:wordWrap/>
        <w:overflowPunct/>
        <w:topLinePunct w:val="0"/>
        <w:autoSpaceDE w:val="0"/>
        <w:autoSpaceDN w:val="0"/>
        <w:bidi w:val="0"/>
        <w:adjustRightInd/>
        <w:snapToGrid/>
        <w:spacing w:before="50" w:line="360" w:lineRule="auto"/>
        <w:ind w:left="97" w:leftChars="44" w:right="1080" w:firstLine="420" w:firstLineChars="200"/>
        <w:jc w:val="both"/>
        <w:textAlignment w:val="auto"/>
        <w:rPr>
          <w:color w:val="0F0F0F"/>
          <w:w w:val="105"/>
        </w:rPr>
      </w:pPr>
      <w:r>
        <w:rPr>
          <w:color w:val="0F0F0F"/>
          <w:w w:val="105"/>
        </w:rPr>
        <w:t>This worries doctors because too much sodium results in the body producing more blood. To pump the extra blood, the heart has to work harder. This causes a rise in blood pressure --- a measurement of how stressed the heart is. High blood pressure often leads to heart</w:t>
      </w:r>
      <w:r>
        <w:rPr>
          <w:color w:val="0F0F0F"/>
          <w:spacing w:val="-2"/>
          <w:w w:val="105"/>
        </w:rPr>
        <w:t xml:space="preserve"> </w:t>
      </w:r>
      <w:r>
        <w:rPr>
          <w:color w:val="0F0F0F"/>
          <w:w w:val="105"/>
        </w:rPr>
        <w:t>disease.</w:t>
      </w:r>
    </w:p>
    <w:p>
      <w:pPr>
        <w:pStyle w:val="4"/>
        <w:keepNext w:val="0"/>
        <w:keepLines w:val="0"/>
        <w:pageBreakBefore w:val="0"/>
        <w:widowControl w:val="0"/>
        <w:kinsoku/>
        <w:wordWrap/>
        <w:overflowPunct/>
        <w:topLinePunct w:val="0"/>
        <w:autoSpaceDE w:val="0"/>
        <w:autoSpaceDN w:val="0"/>
        <w:bidi w:val="0"/>
        <w:adjustRightInd/>
        <w:snapToGrid/>
        <w:spacing w:before="50" w:line="360" w:lineRule="auto"/>
        <w:ind w:left="97" w:leftChars="44" w:right="1080" w:firstLine="420" w:firstLineChars="200"/>
        <w:jc w:val="both"/>
        <w:textAlignment w:val="auto"/>
        <w:rPr>
          <w:color w:val="0F0F0F"/>
          <w:w w:val="105"/>
        </w:rPr>
      </w:pPr>
      <w:r>
        <w:rPr>
          <w:color w:val="0F0F0F"/>
          <w:w w:val="105"/>
        </w:rPr>
        <w:t>A kid with high blood pressure is more likely to become a grown-up with high blood pressure.</w:t>
      </w:r>
    </w:p>
    <w:p>
      <w:pPr>
        <w:pStyle w:val="4"/>
        <w:keepNext w:val="0"/>
        <w:keepLines w:val="0"/>
        <w:pageBreakBefore w:val="0"/>
        <w:widowControl w:val="0"/>
        <w:kinsoku/>
        <w:wordWrap/>
        <w:overflowPunct/>
        <w:topLinePunct w:val="0"/>
        <w:autoSpaceDE w:val="0"/>
        <w:autoSpaceDN w:val="0"/>
        <w:bidi w:val="0"/>
        <w:adjustRightInd/>
        <w:snapToGrid/>
        <w:spacing w:line="360" w:lineRule="auto"/>
        <w:ind w:left="97" w:leftChars="44" w:firstLine="400" w:firstLineChars="200"/>
        <w:textAlignment w:val="auto"/>
        <w:rPr>
          <w:color w:val="111111"/>
          <w:w w:val="110"/>
          <w:sz w:val="19"/>
        </w:rPr>
      </w:pP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3  </w:t>
      </w:r>
      <w:r>
        <w:rPr>
          <w:color w:val="111111"/>
          <w:w w:val="110"/>
          <w:sz w:val="19"/>
        </w:rPr>
        <w:t xml:space="preserve"> British researchers recently found that kids who eat less salt also drink fewer sugary soft </w:t>
      </w:r>
      <w:r>
        <w:rPr>
          <w:color w:val="111111"/>
          <w:w w:val="109"/>
          <w:sz w:val="19"/>
        </w:rPr>
        <w:t>drinks.</w:t>
      </w:r>
      <w:r>
        <w:rPr>
          <w:color w:val="111111"/>
          <w:sz w:val="19"/>
        </w:rPr>
        <w:t xml:space="preserve"> </w:t>
      </w:r>
      <w:r>
        <w:rPr>
          <w:color w:val="111111"/>
          <w:spacing w:val="5"/>
          <w:sz w:val="19"/>
        </w:rPr>
        <w:t xml:space="preserve"> </w:t>
      </w:r>
      <w:r>
        <w:rPr>
          <w:color w:val="111111"/>
          <w:spacing w:val="-1"/>
          <w:w w:val="110"/>
          <w:sz w:val="19"/>
        </w:rPr>
        <w:t>Drinkin</w:t>
      </w:r>
      <w:r>
        <w:rPr>
          <w:color w:val="111111"/>
          <w:w w:val="110"/>
          <w:sz w:val="19"/>
        </w:rPr>
        <w:t>g</w:t>
      </w:r>
      <w:r>
        <w:rPr>
          <w:color w:val="111111"/>
          <w:spacing w:val="2"/>
          <w:sz w:val="19"/>
        </w:rPr>
        <w:t xml:space="preserve">  </w:t>
      </w:r>
      <w:r>
        <w:rPr>
          <w:color w:val="111111"/>
          <w:w w:val="111"/>
          <w:sz w:val="19"/>
        </w:rPr>
        <w:t>fewer</w:t>
      </w:r>
      <w:r>
        <w:rPr>
          <w:color w:val="111111"/>
          <w:spacing w:val="3"/>
          <w:sz w:val="19"/>
        </w:rPr>
        <w:t xml:space="preserve">  </w:t>
      </w:r>
      <w:r>
        <w:rPr>
          <w:color w:val="111111"/>
          <w:w w:val="111"/>
          <w:sz w:val="19"/>
        </w:rPr>
        <w:t>fi</w:t>
      </w:r>
      <w:r>
        <w:rPr>
          <w:color w:val="111111"/>
          <w:spacing w:val="-6"/>
          <w:w w:val="111"/>
          <w:sz w:val="19"/>
        </w:rPr>
        <w:t>z</w:t>
      </w:r>
      <w:r>
        <w:rPr>
          <w:rFonts w:hint="eastAsia" w:ascii="宋体" w:eastAsia="宋体"/>
          <w:color w:val="111111"/>
          <w:w w:val="107"/>
          <w:sz w:val="20"/>
          <w:lang w:val="en-US" w:eastAsia="zh-CN"/>
        </w:rPr>
        <w:t>zy</w:t>
      </w:r>
      <w:r>
        <w:rPr>
          <w:rFonts w:hint="eastAsia" w:ascii="宋体" w:eastAsia="宋体"/>
          <w:color w:val="111111"/>
          <w:w w:val="107"/>
          <w:sz w:val="20"/>
        </w:rPr>
        <w:t>（碳酸</w:t>
      </w:r>
      <w:r>
        <w:rPr>
          <w:rFonts w:hint="eastAsia" w:ascii="宋体" w:eastAsia="宋体"/>
          <w:color w:val="111111"/>
          <w:spacing w:val="-111"/>
          <w:w w:val="107"/>
          <w:sz w:val="20"/>
        </w:rPr>
        <w:t>）</w:t>
      </w:r>
      <w:r>
        <w:rPr>
          <w:color w:val="111111"/>
          <w:w w:val="109"/>
          <w:sz w:val="19"/>
        </w:rPr>
        <w:t>drinks</w:t>
      </w:r>
      <w:r>
        <w:rPr>
          <w:color w:val="111111"/>
          <w:spacing w:val="5"/>
          <w:sz w:val="19"/>
        </w:rPr>
        <w:t xml:space="preserve">  </w:t>
      </w:r>
      <w:r>
        <w:rPr>
          <w:color w:val="111111"/>
          <w:spacing w:val="-1"/>
          <w:w w:val="109"/>
          <w:sz w:val="19"/>
        </w:rPr>
        <w:t>make</w:t>
      </w:r>
      <w:r>
        <w:rPr>
          <w:color w:val="111111"/>
          <w:w w:val="109"/>
          <w:sz w:val="19"/>
        </w:rPr>
        <w:t>s</w:t>
      </w:r>
      <w:r>
        <w:rPr>
          <w:color w:val="111111"/>
          <w:spacing w:val="5"/>
          <w:sz w:val="19"/>
        </w:rPr>
        <w:t xml:space="preserve">  </w:t>
      </w:r>
      <w:r>
        <w:rPr>
          <w:color w:val="111111"/>
          <w:w w:val="110"/>
          <w:sz w:val="19"/>
        </w:rPr>
        <w:t>kids</w:t>
      </w:r>
      <w:r>
        <w:rPr>
          <w:color w:val="111111"/>
          <w:spacing w:val="4"/>
          <w:sz w:val="19"/>
        </w:rPr>
        <w:t xml:space="preserve">  </w:t>
      </w:r>
      <w:r>
        <w:rPr>
          <w:color w:val="111111"/>
          <w:spacing w:val="-1"/>
          <w:w w:val="111"/>
          <w:sz w:val="19"/>
        </w:rPr>
        <w:t>les</w:t>
      </w:r>
      <w:r>
        <w:rPr>
          <w:color w:val="111111"/>
          <w:w w:val="111"/>
          <w:sz w:val="19"/>
        </w:rPr>
        <w:t>s</w:t>
      </w:r>
      <w:r>
        <w:rPr>
          <w:color w:val="111111"/>
          <w:spacing w:val="1"/>
          <w:sz w:val="19"/>
        </w:rPr>
        <w:t xml:space="preserve">  </w:t>
      </w:r>
      <w:r>
        <w:rPr>
          <w:color w:val="111111"/>
          <w:spacing w:val="-1"/>
          <w:w w:val="110"/>
          <w:sz w:val="19"/>
        </w:rPr>
        <w:t>likel</w:t>
      </w:r>
      <w:r>
        <w:rPr>
          <w:color w:val="111111"/>
          <w:w w:val="110"/>
          <w:sz w:val="19"/>
        </w:rPr>
        <w:t>y</w:t>
      </w:r>
      <w:r>
        <w:rPr>
          <w:color w:val="111111"/>
          <w:spacing w:val="5"/>
          <w:sz w:val="19"/>
        </w:rPr>
        <w:t xml:space="preserve">  </w:t>
      </w:r>
      <w:r>
        <w:rPr>
          <w:color w:val="111111"/>
          <w:spacing w:val="-1"/>
          <w:w w:val="108"/>
          <w:sz w:val="19"/>
        </w:rPr>
        <w:t>t</w:t>
      </w:r>
      <w:r>
        <w:rPr>
          <w:color w:val="111111"/>
          <w:w w:val="108"/>
          <w:sz w:val="19"/>
        </w:rPr>
        <w:t>o</w:t>
      </w:r>
      <w:r>
        <w:rPr>
          <w:color w:val="111111"/>
          <w:sz w:val="19"/>
        </w:rPr>
        <w:t xml:space="preserve">  </w:t>
      </w:r>
      <w:r>
        <w:rPr>
          <w:color w:val="111111"/>
          <w:w w:val="110"/>
          <w:sz w:val="19"/>
        </w:rPr>
        <w:t>gain</w:t>
      </w:r>
      <w:r>
        <w:rPr>
          <w:color w:val="111111"/>
          <w:spacing w:val="5"/>
          <w:sz w:val="19"/>
        </w:rPr>
        <w:t xml:space="preserve">  </w:t>
      </w:r>
      <w:r>
        <w:rPr>
          <w:color w:val="111111"/>
          <w:spacing w:val="-1"/>
          <w:w w:val="109"/>
          <w:sz w:val="19"/>
        </w:rPr>
        <w:t>weight</w:t>
      </w:r>
      <w:r>
        <w:rPr>
          <w:color w:val="111111"/>
          <w:w w:val="109"/>
          <w:sz w:val="19"/>
        </w:rPr>
        <w:t>,</w:t>
      </w:r>
      <w:r>
        <w:rPr>
          <w:color w:val="111111"/>
          <w:spacing w:val="5"/>
          <w:sz w:val="19"/>
        </w:rPr>
        <w:t xml:space="preserve">  </w:t>
      </w:r>
      <w:r>
        <w:rPr>
          <w:color w:val="111111"/>
          <w:w w:val="109"/>
          <w:sz w:val="19"/>
        </w:rPr>
        <w:t>become</w:t>
      </w:r>
      <w:r>
        <w:rPr>
          <w:color w:val="111111"/>
          <w:spacing w:val="3"/>
          <w:sz w:val="19"/>
        </w:rPr>
        <w:t xml:space="preserve">  </w:t>
      </w:r>
      <w:r>
        <w:rPr>
          <w:color w:val="111111"/>
          <w:w w:val="110"/>
          <w:sz w:val="19"/>
        </w:rPr>
        <w:t>obese</w:t>
      </w:r>
      <w:r>
        <w:rPr>
          <w:color w:val="111111"/>
          <w:spacing w:val="2"/>
          <w:sz w:val="19"/>
        </w:rPr>
        <w:t xml:space="preserve">  </w:t>
      </w:r>
      <w:r>
        <w:rPr>
          <w:color w:val="111111"/>
          <w:spacing w:val="-1"/>
          <w:w w:val="110"/>
          <w:sz w:val="19"/>
        </w:rPr>
        <w:t xml:space="preserve">and </w:t>
      </w:r>
      <w:r>
        <w:rPr>
          <w:color w:val="111111"/>
          <w:w w:val="110"/>
          <w:sz w:val="19"/>
        </w:rPr>
        <w:t>develop high blood pressure.</w:t>
      </w:r>
    </w:p>
    <w:p>
      <w:pPr>
        <w:pStyle w:val="4"/>
        <w:keepNext w:val="0"/>
        <w:keepLines w:val="0"/>
        <w:pageBreakBefore w:val="0"/>
        <w:widowControl w:val="0"/>
        <w:kinsoku/>
        <w:wordWrap/>
        <w:overflowPunct/>
        <w:topLinePunct w:val="0"/>
        <w:autoSpaceDE w:val="0"/>
        <w:autoSpaceDN w:val="0"/>
        <w:bidi w:val="0"/>
        <w:adjustRightInd/>
        <w:snapToGrid/>
        <w:spacing w:line="360" w:lineRule="auto"/>
        <w:ind w:left="97" w:leftChars="44" w:firstLine="400" w:firstLineChars="200"/>
        <w:textAlignment w:val="auto"/>
        <w:rPr>
          <w:color w:val="111111"/>
          <w:w w:val="110"/>
          <w:sz w:val="19"/>
        </w:rPr>
      </w:pP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4  </w:t>
      </w:r>
      <w:r>
        <w:rPr>
          <w:color w:val="111111"/>
          <w:w w:val="110"/>
          <w:sz w:val="19"/>
        </w:rPr>
        <w:t>A</w:t>
      </w:r>
      <w:r>
        <w:rPr>
          <w:color w:val="111111"/>
          <w:spacing w:val="31"/>
          <w:w w:val="110"/>
          <w:sz w:val="19"/>
        </w:rPr>
        <w:t xml:space="preserve"> </w:t>
      </w:r>
      <w:r>
        <w:rPr>
          <w:color w:val="111111"/>
          <w:w w:val="110"/>
          <w:sz w:val="19"/>
        </w:rPr>
        <w:t>recent study found that a growing number of kids in the US are suffering from kidney</w:t>
      </w:r>
      <w:r>
        <w:rPr>
          <w:rFonts w:hint="eastAsia" w:eastAsia="宋体"/>
          <w:color w:val="111111"/>
          <w:w w:val="110"/>
          <w:sz w:val="19"/>
          <w:lang w:val="en-US" w:eastAsia="zh-CN"/>
        </w:rPr>
        <w:t xml:space="preserve"> </w:t>
      </w:r>
      <w:r>
        <w:rPr>
          <w:color w:val="111111"/>
          <w:w w:val="110"/>
          <w:sz w:val="19"/>
        </w:rPr>
        <w:t>stones</w:t>
      </w:r>
      <w:r>
        <w:rPr>
          <w:rFonts w:hint="eastAsia" w:ascii="宋体" w:eastAsia="宋体"/>
          <w:color w:val="282828"/>
          <w:w w:val="110"/>
          <w:sz w:val="20"/>
        </w:rPr>
        <w:t>(肾结石）</w:t>
      </w:r>
      <w:r>
        <w:rPr>
          <w:rFonts w:hint="eastAsia" w:ascii="宋体" w:eastAsia="宋体"/>
          <w:color w:val="282828"/>
          <w:spacing w:val="-90"/>
          <w:w w:val="110"/>
          <w:sz w:val="20"/>
        </w:rPr>
        <w:t xml:space="preserve"> </w:t>
      </w:r>
      <w:r>
        <w:rPr>
          <w:rFonts w:hint="eastAsia" w:ascii="宋体" w:eastAsia="宋体"/>
          <w:color w:val="111111"/>
          <w:w w:val="110"/>
          <w:sz w:val="20"/>
        </w:rPr>
        <w:t>.</w:t>
      </w:r>
      <w:r>
        <w:rPr>
          <w:color w:val="111111"/>
          <w:w w:val="110"/>
          <w:sz w:val="19"/>
        </w:rPr>
        <w:t>This</w:t>
      </w:r>
      <w:r>
        <w:rPr>
          <w:color w:val="111111"/>
          <w:spacing w:val="-11"/>
          <w:w w:val="110"/>
          <w:sz w:val="19"/>
        </w:rPr>
        <w:t xml:space="preserve"> </w:t>
      </w:r>
      <w:r>
        <w:rPr>
          <w:color w:val="111111"/>
          <w:w w:val="110"/>
          <w:sz w:val="19"/>
        </w:rPr>
        <w:t>painful</w:t>
      </w:r>
      <w:r>
        <w:rPr>
          <w:color w:val="111111"/>
          <w:spacing w:val="-1"/>
          <w:w w:val="110"/>
          <w:sz w:val="19"/>
        </w:rPr>
        <w:t xml:space="preserve"> </w:t>
      </w:r>
      <w:r>
        <w:rPr>
          <w:color w:val="111111"/>
          <w:w w:val="110"/>
          <w:sz w:val="19"/>
        </w:rPr>
        <w:t>condition</w:t>
      </w:r>
      <w:r>
        <w:rPr>
          <w:color w:val="111111"/>
          <w:spacing w:val="-8"/>
          <w:w w:val="110"/>
          <w:sz w:val="19"/>
        </w:rPr>
        <w:t xml:space="preserve"> </w:t>
      </w:r>
      <w:r>
        <w:rPr>
          <w:color w:val="111111"/>
          <w:w w:val="110"/>
          <w:sz w:val="19"/>
        </w:rPr>
        <w:t>usually</w:t>
      </w:r>
      <w:r>
        <w:rPr>
          <w:color w:val="111111"/>
          <w:spacing w:val="-7"/>
          <w:w w:val="110"/>
          <w:sz w:val="19"/>
        </w:rPr>
        <w:t xml:space="preserve"> </w:t>
      </w:r>
      <w:r>
        <w:rPr>
          <w:color w:val="111111"/>
          <w:w w:val="110"/>
          <w:sz w:val="19"/>
        </w:rPr>
        <w:t>affects</w:t>
      </w:r>
      <w:r>
        <w:rPr>
          <w:color w:val="111111"/>
          <w:spacing w:val="-6"/>
          <w:w w:val="110"/>
          <w:sz w:val="19"/>
        </w:rPr>
        <w:t xml:space="preserve"> </w:t>
      </w:r>
      <w:r>
        <w:rPr>
          <w:color w:val="111111"/>
          <w:w w:val="110"/>
          <w:sz w:val="19"/>
        </w:rPr>
        <w:t>people</w:t>
      </w:r>
      <w:r>
        <w:rPr>
          <w:color w:val="111111"/>
          <w:spacing w:val="-8"/>
          <w:w w:val="110"/>
          <w:sz w:val="19"/>
        </w:rPr>
        <w:t xml:space="preserve"> </w:t>
      </w:r>
      <w:r>
        <w:rPr>
          <w:color w:val="111111"/>
          <w:w w:val="110"/>
          <w:sz w:val="19"/>
        </w:rPr>
        <w:t>aged</w:t>
      </w:r>
      <w:r>
        <w:rPr>
          <w:color w:val="111111"/>
          <w:spacing w:val="-9"/>
          <w:w w:val="110"/>
          <w:sz w:val="19"/>
        </w:rPr>
        <w:t xml:space="preserve"> </w:t>
      </w:r>
      <w:r>
        <w:rPr>
          <w:color w:val="111111"/>
          <w:w w:val="110"/>
          <w:sz w:val="19"/>
        </w:rPr>
        <w:t>over</w:t>
      </w:r>
      <w:r>
        <w:rPr>
          <w:color w:val="111111"/>
          <w:spacing w:val="-11"/>
          <w:w w:val="110"/>
          <w:sz w:val="19"/>
        </w:rPr>
        <w:t xml:space="preserve"> </w:t>
      </w:r>
      <w:r>
        <w:rPr>
          <w:color w:val="111111"/>
          <w:w w:val="110"/>
          <w:sz w:val="19"/>
        </w:rPr>
        <w:t>40.</w:t>
      </w:r>
      <w:r>
        <w:rPr>
          <w:color w:val="111111"/>
          <w:spacing w:val="-9"/>
          <w:w w:val="110"/>
          <w:sz w:val="19"/>
        </w:rPr>
        <w:t xml:space="preserve"> </w:t>
      </w:r>
      <w:r>
        <w:rPr>
          <w:color w:val="111111"/>
          <w:w w:val="110"/>
          <w:sz w:val="19"/>
        </w:rPr>
        <w:t>Now</w:t>
      </w:r>
      <w:r>
        <w:rPr>
          <w:color w:val="111111"/>
          <w:spacing w:val="-5"/>
          <w:w w:val="110"/>
          <w:sz w:val="19"/>
        </w:rPr>
        <w:t xml:space="preserve">, </w:t>
      </w:r>
      <w:r>
        <w:rPr>
          <w:color w:val="111111"/>
          <w:w w:val="110"/>
          <w:sz w:val="19"/>
        </w:rPr>
        <w:t>kids</w:t>
      </w:r>
      <w:r>
        <w:rPr>
          <w:color w:val="111111"/>
          <w:spacing w:val="-14"/>
          <w:w w:val="110"/>
          <w:sz w:val="19"/>
        </w:rPr>
        <w:t xml:space="preserve"> </w:t>
      </w:r>
      <w:r>
        <w:rPr>
          <w:color w:val="111111"/>
          <w:w w:val="110"/>
          <w:sz w:val="19"/>
        </w:rPr>
        <w:t>as</w:t>
      </w:r>
      <w:r>
        <w:rPr>
          <w:color w:val="111111"/>
          <w:spacing w:val="-12"/>
          <w:w w:val="110"/>
          <w:sz w:val="19"/>
        </w:rPr>
        <w:t xml:space="preserve"> </w:t>
      </w:r>
      <w:r>
        <w:rPr>
          <w:color w:val="111111"/>
          <w:w w:val="110"/>
          <w:sz w:val="19"/>
        </w:rPr>
        <w:t>young</w:t>
      </w:r>
      <w:r>
        <w:rPr>
          <w:color w:val="111111"/>
          <w:spacing w:val="-9"/>
          <w:w w:val="110"/>
          <w:sz w:val="19"/>
        </w:rPr>
        <w:t xml:space="preserve"> </w:t>
      </w:r>
      <w:r>
        <w:rPr>
          <w:color w:val="111111"/>
          <w:w w:val="110"/>
          <w:sz w:val="19"/>
        </w:rPr>
        <w:t>as</w:t>
      </w:r>
      <w:r>
        <w:rPr>
          <w:color w:val="111111"/>
          <w:spacing w:val="-7"/>
          <w:w w:val="110"/>
          <w:sz w:val="19"/>
        </w:rPr>
        <w:t xml:space="preserve"> </w:t>
      </w:r>
      <w:r>
        <w:rPr>
          <w:color w:val="111111"/>
          <w:w w:val="110"/>
          <w:sz w:val="19"/>
        </w:rPr>
        <w:t>five</w:t>
      </w:r>
      <w:r>
        <w:rPr>
          <w:color w:val="111111"/>
          <w:spacing w:val="-13"/>
          <w:w w:val="110"/>
          <w:sz w:val="19"/>
        </w:rPr>
        <w:t xml:space="preserve"> </w:t>
      </w:r>
      <w:r>
        <w:rPr>
          <w:color w:val="111111"/>
          <w:w w:val="110"/>
          <w:sz w:val="19"/>
        </w:rPr>
        <w:t>are getting it.</w:t>
      </w:r>
    </w:p>
    <w:p>
      <w:pPr>
        <w:pStyle w:val="4"/>
        <w:keepNext w:val="0"/>
        <w:keepLines w:val="0"/>
        <w:pageBreakBefore w:val="0"/>
        <w:widowControl w:val="0"/>
        <w:kinsoku/>
        <w:wordWrap/>
        <w:overflowPunct/>
        <w:topLinePunct w:val="0"/>
        <w:autoSpaceDE w:val="0"/>
        <w:autoSpaceDN w:val="0"/>
        <w:bidi w:val="0"/>
        <w:adjustRightInd/>
        <w:snapToGrid/>
        <w:spacing w:line="360" w:lineRule="auto"/>
        <w:ind w:left="97" w:leftChars="44" w:firstLine="418" w:firstLineChars="200"/>
        <w:textAlignment w:val="auto"/>
        <w:rPr>
          <w:sz w:val="19"/>
        </w:rPr>
      </w:pPr>
      <w:r>
        <w:rPr>
          <w:color w:val="111111"/>
          <w:w w:val="110"/>
          <w:sz w:val="19"/>
        </w:rPr>
        <w:t>Cutting down on salt can be hard, but you can retrain yourself to prefer less salty food. The best way</w:t>
      </w:r>
      <w:r>
        <w:rPr>
          <w:color w:val="111111"/>
          <w:spacing w:val="52"/>
          <w:w w:val="110"/>
          <w:sz w:val="19"/>
        </w:rPr>
        <w:t xml:space="preserve"> </w:t>
      </w:r>
      <w:r>
        <w:rPr>
          <w:color w:val="111111"/>
          <w:w w:val="110"/>
          <w:sz w:val="19"/>
        </w:rPr>
        <w:t>to reduce the amount  of sodium you  eat is to make changes  gradually</w:t>
      </w:r>
      <w:r>
        <w:rPr>
          <w:color w:val="3D3D3D"/>
          <w:w w:val="110"/>
          <w:sz w:val="19"/>
        </w:rPr>
        <w:t>.</w:t>
      </w:r>
      <w:r>
        <w:rPr>
          <w:color w:val="3D3D3D"/>
          <w:spacing w:val="3"/>
          <w:w w:val="110"/>
          <w:sz w:val="19"/>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5  </w:t>
      </w:r>
      <w:r>
        <w:rPr>
          <w:color w:val="111111"/>
          <w:w w:val="110"/>
          <w:sz w:val="19"/>
        </w:rPr>
        <w:t>Switch to fresh</w:t>
      </w:r>
      <w:r>
        <w:rPr>
          <w:color w:val="111111"/>
          <w:spacing w:val="3"/>
          <w:w w:val="110"/>
          <w:sz w:val="19"/>
        </w:rPr>
        <w:t xml:space="preserve"> </w:t>
      </w:r>
      <w:r>
        <w:rPr>
          <w:color w:val="111111"/>
          <w:w w:val="110"/>
          <w:sz w:val="19"/>
        </w:rPr>
        <w:t>foods</w:t>
      </w:r>
      <w:r>
        <w:rPr>
          <w:rFonts w:hint="eastAsia" w:eastAsia="宋体"/>
          <w:color w:val="111111"/>
          <w:w w:val="110"/>
          <w:sz w:val="19"/>
          <w:lang w:val="en-US" w:eastAsia="zh-CN"/>
        </w:rPr>
        <w:t xml:space="preserve"> </w:t>
      </w:r>
      <w:r>
        <w:rPr>
          <w:color w:val="111111"/>
          <w:w w:val="110"/>
          <w:sz w:val="19"/>
        </w:rPr>
        <w:t>instead</w:t>
      </w:r>
      <w:r>
        <w:rPr>
          <w:color w:val="111111"/>
          <w:spacing w:val="-8"/>
          <w:w w:val="110"/>
          <w:sz w:val="19"/>
        </w:rPr>
        <w:t xml:space="preserve"> </w:t>
      </w:r>
      <w:r>
        <w:rPr>
          <w:color w:val="111111"/>
          <w:w w:val="110"/>
          <w:sz w:val="19"/>
        </w:rPr>
        <w:t>of</w:t>
      </w:r>
      <w:r>
        <w:rPr>
          <w:color w:val="111111"/>
          <w:spacing w:val="-8"/>
          <w:w w:val="110"/>
          <w:sz w:val="19"/>
        </w:rPr>
        <w:t xml:space="preserve"> </w:t>
      </w:r>
      <w:r>
        <w:rPr>
          <w:color w:val="111111"/>
          <w:w w:val="110"/>
          <w:sz w:val="19"/>
        </w:rPr>
        <w:t>canned</w:t>
      </w:r>
      <w:r>
        <w:rPr>
          <w:color w:val="111111"/>
          <w:spacing w:val="-6"/>
          <w:w w:val="110"/>
          <w:sz w:val="19"/>
        </w:rPr>
        <w:t xml:space="preserve"> </w:t>
      </w:r>
      <w:r>
        <w:rPr>
          <w:color w:val="111111"/>
          <w:w w:val="110"/>
          <w:sz w:val="19"/>
        </w:rPr>
        <w:t>and</w:t>
      </w:r>
      <w:r>
        <w:rPr>
          <w:color w:val="111111"/>
          <w:spacing w:val="-6"/>
          <w:w w:val="110"/>
          <w:sz w:val="19"/>
        </w:rPr>
        <w:t xml:space="preserve"> </w:t>
      </w:r>
      <w:r>
        <w:rPr>
          <w:color w:val="111111"/>
          <w:w w:val="110"/>
          <w:sz w:val="19"/>
        </w:rPr>
        <w:t>bottled</w:t>
      </w:r>
      <w:r>
        <w:rPr>
          <w:color w:val="111111"/>
          <w:spacing w:val="-8"/>
          <w:w w:val="110"/>
          <w:sz w:val="19"/>
        </w:rPr>
        <w:t xml:space="preserve"> </w:t>
      </w:r>
      <w:r>
        <w:rPr>
          <w:color w:val="111111"/>
          <w:w w:val="110"/>
          <w:sz w:val="19"/>
        </w:rPr>
        <w:t>versions.</w:t>
      </w:r>
      <w:r>
        <w:rPr>
          <w:color w:val="111111"/>
          <w:spacing w:val="-2"/>
          <w:w w:val="110"/>
          <w:sz w:val="19"/>
        </w:rPr>
        <w:t xml:space="preserve"> </w:t>
      </w:r>
      <w:r>
        <w:rPr>
          <w:color w:val="111111"/>
          <w:w w:val="110"/>
          <w:sz w:val="19"/>
        </w:rPr>
        <w:t>And</w:t>
      </w:r>
      <w:r>
        <w:rPr>
          <w:color w:val="111111"/>
          <w:spacing w:val="-5"/>
          <w:w w:val="110"/>
          <w:sz w:val="19"/>
        </w:rPr>
        <w:t xml:space="preserve"> </w:t>
      </w:r>
      <w:r>
        <w:rPr>
          <w:color w:val="111111"/>
          <w:w w:val="110"/>
          <w:sz w:val="19"/>
        </w:rPr>
        <w:t>go</w:t>
      </w:r>
      <w:r>
        <w:rPr>
          <w:color w:val="111111"/>
          <w:spacing w:val="-6"/>
          <w:w w:val="110"/>
          <w:sz w:val="19"/>
        </w:rPr>
        <w:t xml:space="preserve"> </w:t>
      </w:r>
      <w:r>
        <w:rPr>
          <w:color w:val="111111"/>
          <w:w w:val="110"/>
          <w:sz w:val="19"/>
        </w:rPr>
        <w:t>easy</w:t>
      </w:r>
      <w:r>
        <w:rPr>
          <w:color w:val="111111"/>
          <w:spacing w:val="-7"/>
          <w:w w:val="110"/>
          <w:sz w:val="19"/>
        </w:rPr>
        <w:t xml:space="preserve"> </w:t>
      </w:r>
      <w:r>
        <w:rPr>
          <w:color w:val="111111"/>
          <w:w w:val="110"/>
          <w:sz w:val="19"/>
        </w:rPr>
        <w:t>on</w:t>
      </w:r>
      <w:r>
        <w:rPr>
          <w:color w:val="111111"/>
          <w:spacing w:val="-7"/>
          <w:w w:val="110"/>
          <w:sz w:val="19"/>
        </w:rPr>
        <w:t xml:space="preserve"> </w:t>
      </w:r>
      <w:r>
        <w:rPr>
          <w:color w:val="111111"/>
          <w:w w:val="110"/>
          <w:sz w:val="19"/>
        </w:rPr>
        <w:t>the</w:t>
      </w:r>
      <w:r>
        <w:rPr>
          <w:color w:val="111111"/>
          <w:spacing w:val="-8"/>
          <w:w w:val="110"/>
          <w:sz w:val="19"/>
        </w:rPr>
        <w:t xml:space="preserve"> </w:t>
      </w:r>
      <w:r>
        <w:rPr>
          <w:color w:val="111111"/>
          <w:w w:val="110"/>
          <w:sz w:val="19"/>
        </w:rPr>
        <w:t>condiments</w:t>
      </w:r>
      <w:r>
        <w:rPr>
          <w:color w:val="111111"/>
          <w:spacing w:val="15"/>
          <w:w w:val="110"/>
          <w:sz w:val="19"/>
        </w:rPr>
        <w:t xml:space="preserve"> </w:t>
      </w:r>
      <w:r>
        <w:rPr>
          <w:rFonts w:hint="eastAsia" w:ascii="宋体" w:eastAsia="宋体"/>
          <w:color w:val="282828"/>
          <w:w w:val="110"/>
          <w:sz w:val="20"/>
        </w:rPr>
        <w:t>(调味品）</w:t>
      </w:r>
      <w:r>
        <w:rPr>
          <w:rFonts w:hint="eastAsia" w:ascii="宋体" w:eastAsia="宋体"/>
          <w:color w:val="282828"/>
          <w:spacing w:val="-28"/>
          <w:w w:val="110"/>
          <w:sz w:val="20"/>
        </w:rPr>
        <w:t xml:space="preserve"> </w:t>
      </w:r>
      <w:r>
        <w:rPr>
          <w:rFonts w:hint="eastAsia" w:ascii="宋体" w:eastAsia="宋体"/>
          <w:color w:val="111111"/>
          <w:w w:val="110"/>
          <w:sz w:val="20"/>
        </w:rPr>
        <w:t>.</w:t>
      </w:r>
      <w:r>
        <w:rPr>
          <w:color w:val="111111"/>
          <w:w w:val="110"/>
          <w:sz w:val="19"/>
        </w:rPr>
        <w:t>You</w:t>
      </w:r>
      <w:r>
        <w:rPr>
          <w:color w:val="111111"/>
          <w:spacing w:val="-9"/>
          <w:w w:val="110"/>
          <w:sz w:val="19"/>
        </w:rPr>
        <w:t xml:space="preserve"> </w:t>
      </w:r>
      <w:r>
        <w:rPr>
          <w:color w:val="111111"/>
          <w:w w:val="110"/>
          <w:sz w:val="19"/>
        </w:rPr>
        <w:t>might</w:t>
      </w:r>
      <w:r>
        <w:rPr>
          <w:color w:val="111111"/>
          <w:spacing w:val="-9"/>
          <w:w w:val="110"/>
          <w:sz w:val="19"/>
        </w:rPr>
        <w:t xml:space="preserve"> </w:t>
      </w:r>
      <w:r>
        <w:rPr>
          <w:color w:val="111111"/>
          <w:w w:val="110"/>
          <w:sz w:val="19"/>
        </w:rPr>
        <w:t>also</w:t>
      </w:r>
      <w:r>
        <w:rPr>
          <w:color w:val="111111"/>
          <w:spacing w:val="-9"/>
          <w:w w:val="110"/>
          <w:sz w:val="19"/>
        </w:rPr>
        <w:t xml:space="preserve"> </w:t>
      </w:r>
      <w:r>
        <w:rPr>
          <w:color w:val="111111"/>
          <w:w w:val="110"/>
          <w:sz w:val="19"/>
        </w:rPr>
        <w:t>want</w:t>
      </w:r>
      <w:r>
        <w:rPr>
          <w:color w:val="111111"/>
          <w:spacing w:val="-10"/>
          <w:w w:val="110"/>
          <w:sz w:val="19"/>
        </w:rPr>
        <w:t xml:space="preserve"> </w:t>
      </w:r>
      <w:r>
        <w:rPr>
          <w:color w:val="111111"/>
          <w:w w:val="110"/>
          <w:sz w:val="19"/>
        </w:rPr>
        <w:t>to start reading nutrition labels. You may be surprised to learn that there are 1,150 mg of sodium in a double cheeseburger, and over 2,000 mg in many frozen</w:t>
      </w:r>
      <w:r>
        <w:rPr>
          <w:color w:val="111111"/>
          <w:spacing w:val="21"/>
          <w:w w:val="110"/>
          <w:sz w:val="19"/>
        </w:rPr>
        <w:t xml:space="preserve"> </w:t>
      </w:r>
      <w:r>
        <w:rPr>
          <w:color w:val="111111"/>
          <w:w w:val="110"/>
          <w:sz w:val="19"/>
        </w:rPr>
        <w:t>meals.</w:t>
      </w:r>
    </w:p>
    <w:p>
      <w:pPr>
        <w:pStyle w:val="4"/>
        <w:spacing w:before="2"/>
        <w:rPr>
          <w:sz w:val="29"/>
        </w:rPr>
      </w:pPr>
    </w:p>
    <w:p>
      <w:pPr>
        <w:pStyle w:val="10"/>
        <w:keepNext w:val="0"/>
        <w:keepLines w:val="0"/>
        <w:pageBreakBefore w:val="0"/>
        <w:widowControl w:val="0"/>
        <w:numPr>
          <w:ilvl w:val="0"/>
          <w:numId w:val="8"/>
        </w:numPr>
        <w:tabs>
          <w:tab w:val="left" w:pos="829"/>
        </w:tabs>
        <w:kinsoku/>
        <w:wordWrap/>
        <w:overflowPunct/>
        <w:topLinePunct w:val="0"/>
        <w:autoSpaceDE w:val="0"/>
        <w:autoSpaceDN w:val="0"/>
        <w:bidi w:val="0"/>
        <w:adjustRightInd/>
        <w:snapToGrid/>
        <w:spacing w:before="0" w:after="0" w:line="240" w:lineRule="auto"/>
        <w:ind w:left="356" w:leftChars="44" w:right="0" w:hanging="259"/>
        <w:jc w:val="both"/>
        <w:textAlignment w:val="auto"/>
        <w:rPr>
          <w:color w:val="111111"/>
          <w:sz w:val="19"/>
        </w:rPr>
      </w:pPr>
      <w:r>
        <w:rPr>
          <w:color w:val="111111"/>
          <w:w w:val="110"/>
          <w:sz w:val="19"/>
        </w:rPr>
        <w:t>Salt isn't the only cause of</w:t>
      </w:r>
      <w:r>
        <w:rPr>
          <w:color w:val="111111"/>
          <w:spacing w:val="-24"/>
          <w:w w:val="110"/>
          <w:sz w:val="19"/>
        </w:rPr>
        <w:t xml:space="preserve"> </w:t>
      </w:r>
      <w:r>
        <w:rPr>
          <w:color w:val="111111"/>
          <w:w w:val="110"/>
          <w:sz w:val="19"/>
        </w:rPr>
        <w:t>diseases.</w:t>
      </w:r>
    </w:p>
    <w:p>
      <w:pPr>
        <w:pStyle w:val="10"/>
        <w:keepNext w:val="0"/>
        <w:keepLines w:val="0"/>
        <w:pageBreakBefore w:val="0"/>
        <w:widowControl w:val="0"/>
        <w:numPr>
          <w:ilvl w:val="0"/>
          <w:numId w:val="8"/>
        </w:numPr>
        <w:tabs>
          <w:tab w:val="left" w:pos="811"/>
        </w:tabs>
        <w:kinsoku/>
        <w:wordWrap/>
        <w:overflowPunct/>
        <w:topLinePunct w:val="0"/>
        <w:autoSpaceDE w:val="0"/>
        <w:autoSpaceDN w:val="0"/>
        <w:bidi w:val="0"/>
        <w:adjustRightInd/>
        <w:snapToGrid/>
        <w:spacing w:before="103" w:after="0" w:line="240" w:lineRule="auto"/>
        <w:ind w:left="340" w:leftChars="44" w:right="0" w:hanging="243"/>
        <w:jc w:val="both"/>
        <w:textAlignment w:val="auto"/>
        <w:rPr>
          <w:color w:val="111111"/>
          <w:sz w:val="19"/>
        </w:rPr>
      </w:pPr>
      <w:r>
        <w:rPr>
          <w:color w:val="111111"/>
          <w:w w:val="110"/>
          <w:sz w:val="19"/>
        </w:rPr>
        <w:t>The average American eats twice this</w:t>
      </w:r>
      <w:r>
        <w:rPr>
          <w:color w:val="111111"/>
          <w:spacing w:val="8"/>
          <w:w w:val="110"/>
          <w:sz w:val="19"/>
        </w:rPr>
        <w:t xml:space="preserve"> </w:t>
      </w:r>
      <w:r>
        <w:rPr>
          <w:color w:val="111111"/>
          <w:w w:val="110"/>
          <w:sz w:val="19"/>
        </w:rPr>
        <w:t>amount.</w:t>
      </w:r>
    </w:p>
    <w:p>
      <w:pPr>
        <w:pStyle w:val="10"/>
        <w:keepNext w:val="0"/>
        <w:keepLines w:val="0"/>
        <w:pageBreakBefore w:val="0"/>
        <w:widowControl w:val="0"/>
        <w:numPr>
          <w:ilvl w:val="0"/>
          <w:numId w:val="8"/>
        </w:numPr>
        <w:tabs>
          <w:tab w:val="left" w:pos="814"/>
        </w:tabs>
        <w:kinsoku/>
        <w:wordWrap/>
        <w:overflowPunct/>
        <w:topLinePunct w:val="0"/>
        <w:autoSpaceDE w:val="0"/>
        <w:autoSpaceDN w:val="0"/>
        <w:bidi w:val="0"/>
        <w:adjustRightInd/>
        <w:snapToGrid/>
        <w:spacing w:before="99" w:after="0" w:line="240" w:lineRule="auto"/>
        <w:ind w:left="342" w:leftChars="44" w:right="0" w:hanging="245"/>
        <w:jc w:val="both"/>
        <w:textAlignment w:val="auto"/>
        <w:rPr>
          <w:color w:val="111111"/>
          <w:sz w:val="19"/>
        </w:rPr>
      </w:pPr>
      <w:r>
        <w:rPr>
          <w:color w:val="111111"/>
          <w:w w:val="110"/>
          <w:sz w:val="19"/>
        </w:rPr>
        <w:t>Salt can affect more than just your heart and</w:t>
      </w:r>
      <w:r>
        <w:rPr>
          <w:color w:val="111111"/>
          <w:spacing w:val="-3"/>
          <w:w w:val="110"/>
          <w:sz w:val="19"/>
        </w:rPr>
        <w:t xml:space="preserve"> </w:t>
      </w:r>
      <w:r>
        <w:rPr>
          <w:color w:val="111111"/>
          <w:w w:val="110"/>
          <w:sz w:val="19"/>
        </w:rPr>
        <w:t>weight.</w:t>
      </w:r>
    </w:p>
    <w:p>
      <w:pPr>
        <w:pStyle w:val="10"/>
        <w:keepNext w:val="0"/>
        <w:keepLines w:val="0"/>
        <w:pageBreakBefore w:val="0"/>
        <w:widowControl w:val="0"/>
        <w:numPr>
          <w:ilvl w:val="0"/>
          <w:numId w:val="8"/>
        </w:numPr>
        <w:tabs>
          <w:tab w:val="left" w:pos="823"/>
        </w:tabs>
        <w:kinsoku/>
        <w:wordWrap/>
        <w:overflowPunct/>
        <w:topLinePunct w:val="0"/>
        <w:autoSpaceDE w:val="0"/>
        <w:autoSpaceDN w:val="0"/>
        <w:bidi w:val="0"/>
        <w:adjustRightInd/>
        <w:snapToGrid/>
        <w:spacing w:before="103" w:after="0" w:line="240" w:lineRule="auto"/>
        <w:ind w:left="352" w:leftChars="44" w:right="0" w:hanging="255"/>
        <w:jc w:val="both"/>
        <w:textAlignment w:val="auto"/>
        <w:rPr>
          <w:color w:val="111111"/>
          <w:sz w:val="19"/>
        </w:rPr>
      </w:pPr>
      <w:r>
        <w:rPr>
          <w:color w:val="111111"/>
          <w:w w:val="110"/>
          <w:sz w:val="19"/>
        </w:rPr>
        <w:t>Reducing salt might also help stop childhood</w:t>
      </w:r>
      <w:r>
        <w:rPr>
          <w:color w:val="111111"/>
          <w:spacing w:val="20"/>
          <w:w w:val="110"/>
          <w:sz w:val="19"/>
        </w:rPr>
        <w:t xml:space="preserve"> </w:t>
      </w:r>
      <w:r>
        <w:rPr>
          <w:color w:val="111111"/>
          <w:w w:val="110"/>
          <w:sz w:val="19"/>
        </w:rPr>
        <w:t>obesity.</w:t>
      </w:r>
    </w:p>
    <w:p>
      <w:pPr>
        <w:pStyle w:val="10"/>
        <w:keepNext w:val="0"/>
        <w:keepLines w:val="0"/>
        <w:pageBreakBefore w:val="0"/>
        <w:widowControl w:val="0"/>
        <w:numPr>
          <w:ilvl w:val="0"/>
          <w:numId w:val="8"/>
        </w:numPr>
        <w:tabs>
          <w:tab w:val="left" w:pos="799"/>
        </w:tabs>
        <w:kinsoku/>
        <w:wordWrap/>
        <w:overflowPunct/>
        <w:topLinePunct w:val="0"/>
        <w:autoSpaceDE w:val="0"/>
        <w:autoSpaceDN w:val="0"/>
        <w:bidi w:val="0"/>
        <w:adjustRightInd/>
        <w:snapToGrid/>
        <w:spacing w:before="104" w:after="0" w:line="240" w:lineRule="auto"/>
        <w:ind w:left="333" w:leftChars="44" w:right="0" w:hanging="236"/>
        <w:jc w:val="both"/>
        <w:textAlignment w:val="auto"/>
        <w:rPr>
          <w:color w:val="111111"/>
          <w:sz w:val="19"/>
        </w:rPr>
      </w:pPr>
      <w:r>
        <w:rPr>
          <w:color w:val="111111"/>
          <w:w w:val="110"/>
          <w:sz w:val="19"/>
        </w:rPr>
        <w:t>But new research suggests that salt is starting to affect</w:t>
      </w:r>
      <w:r>
        <w:rPr>
          <w:color w:val="111111"/>
          <w:spacing w:val="16"/>
          <w:w w:val="110"/>
          <w:sz w:val="19"/>
        </w:rPr>
        <w:t xml:space="preserve"> </w:t>
      </w:r>
      <w:r>
        <w:rPr>
          <w:color w:val="111111"/>
          <w:w w:val="110"/>
          <w:sz w:val="19"/>
        </w:rPr>
        <w:t>children.</w:t>
      </w:r>
    </w:p>
    <w:p>
      <w:pPr>
        <w:pStyle w:val="10"/>
        <w:keepNext w:val="0"/>
        <w:keepLines w:val="0"/>
        <w:pageBreakBefore w:val="0"/>
        <w:widowControl w:val="0"/>
        <w:numPr>
          <w:ilvl w:val="0"/>
          <w:numId w:val="8"/>
        </w:numPr>
        <w:tabs>
          <w:tab w:val="left" w:pos="771"/>
        </w:tabs>
        <w:kinsoku/>
        <w:wordWrap/>
        <w:overflowPunct/>
        <w:topLinePunct w:val="0"/>
        <w:autoSpaceDE w:val="0"/>
        <w:autoSpaceDN w:val="0"/>
        <w:bidi w:val="0"/>
        <w:adjustRightInd/>
        <w:snapToGrid/>
        <w:spacing w:before="93" w:after="0" w:line="240" w:lineRule="auto"/>
        <w:ind w:left="318" w:leftChars="44" w:right="0" w:hanging="221"/>
        <w:jc w:val="both"/>
        <w:textAlignment w:val="auto"/>
        <w:rPr>
          <w:rFonts w:ascii="Arial"/>
          <w:color w:val="111111"/>
          <w:sz w:val="20"/>
        </w:rPr>
      </w:pPr>
      <w:r>
        <w:rPr>
          <w:color w:val="111111"/>
          <w:w w:val="110"/>
          <w:sz w:val="19"/>
        </w:rPr>
        <w:t>Start by adding half as much salt to your dinner as you normally</w:t>
      </w:r>
      <w:r>
        <w:rPr>
          <w:color w:val="111111"/>
          <w:spacing w:val="11"/>
          <w:w w:val="110"/>
          <w:sz w:val="19"/>
        </w:rPr>
        <w:t xml:space="preserve"> </w:t>
      </w:r>
      <w:r>
        <w:rPr>
          <w:color w:val="111111"/>
          <w:w w:val="110"/>
          <w:sz w:val="19"/>
        </w:rPr>
        <w:t>do.</w:t>
      </w:r>
    </w:p>
    <w:p>
      <w:pPr>
        <w:pStyle w:val="10"/>
        <w:keepNext w:val="0"/>
        <w:keepLines w:val="0"/>
        <w:pageBreakBefore w:val="0"/>
        <w:widowControl w:val="0"/>
        <w:numPr>
          <w:ilvl w:val="0"/>
          <w:numId w:val="8"/>
        </w:numPr>
        <w:tabs>
          <w:tab w:val="left" w:pos="795"/>
        </w:tabs>
        <w:kinsoku/>
        <w:wordWrap/>
        <w:overflowPunct/>
        <w:topLinePunct w:val="0"/>
        <w:autoSpaceDE w:val="0"/>
        <w:autoSpaceDN w:val="0"/>
        <w:bidi w:val="0"/>
        <w:adjustRightInd/>
        <w:snapToGrid/>
        <w:spacing w:before="92" w:after="0" w:line="240" w:lineRule="auto"/>
        <w:ind w:left="331" w:leftChars="44" w:right="0" w:hanging="234"/>
        <w:jc w:val="both"/>
        <w:textAlignment w:val="auto"/>
        <w:rPr>
          <w:rFonts w:ascii="Arial"/>
          <w:color w:val="111111"/>
          <w:sz w:val="20"/>
        </w:rPr>
      </w:pPr>
      <w:r>
        <w:rPr>
          <w:color w:val="111111"/>
          <w:w w:val="110"/>
          <w:sz w:val="19"/>
        </w:rPr>
        <w:t>Cutting down on salt now can lower a person's risk of heart</w:t>
      </w:r>
      <w:r>
        <w:rPr>
          <w:color w:val="111111"/>
          <w:spacing w:val="22"/>
          <w:w w:val="110"/>
          <w:sz w:val="19"/>
        </w:rPr>
        <w:t xml:space="preserve"> </w:t>
      </w:r>
      <w:r>
        <w:rPr>
          <w:color w:val="111111"/>
          <w:w w:val="110"/>
          <w:sz w:val="19"/>
        </w:rPr>
        <w:t>disease.</w:t>
      </w:r>
    </w:p>
    <w:p>
      <w:pPr>
        <w:pStyle w:val="4"/>
        <w:rPr>
          <w:sz w:val="22"/>
        </w:rPr>
      </w:pPr>
    </w:p>
    <w:p>
      <w:pPr>
        <w:pStyle w:val="4"/>
        <w:keepNext w:val="0"/>
        <w:keepLines w:val="0"/>
        <w:pageBreakBefore w:val="0"/>
        <w:widowControl w:val="0"/>
        <w:kinsoku/>
        <w:wordWrap/>
        <w:overflowPunct/>
        <w:topLinePunct w:val="0"/>
        <w:autoSpaceDE w:val="0"/>
        <w:autoSpaceDN w:val="0"/>
        <w:bidi w:val="0"/>
        <w:adjustRightInd/>
        <w:snapToGrid/>
        <w:spacing w:before="144"/>
        <w:ind w:left="97" w:leftChars="44"/>
        <w:jc w:val="both"/>
        <w:textAlignment w:val="auto"/>
        <w:rPr>
          <w:rFonts w:hint="eastAsia" w:ascii="宋体" w:eastAsia="宋体"/>
        </w:rPr>
      </w:pPr>
      <w:r>
        <w:rPr>
          <w:rFonts w:hint="eastAsia" w:ascii="宋体" w:eastAsia="宋体"/>
          <w:color w:val="111111"/>
        </w:rPr>
        <w:t xml:space="preserve">第三部分 语言运用（共两节， 满分 </w:t>
      </w:r>
      <w:r>
        <w:rPr>
          <w:color w:val="111111"/>
          <w:sz w:val="19"/>
        </w:rPr>
        <w:t xml:space="preserve">45 </w:t>
      </w:r>
      <w:r>
        <w:rPr>
          <w:rFonts w:hint="eastAsia" w:ascii="宋体" w:eastAsia="宋体"/>
          <w:color w:val="111111"/>
        </w:rPr>
        <w:t>分）</w:t>
      </w:r>
    </w:p>
    <w:p>
      <w:pPr>
        <w:keepNext w:val="0"/>
        <w:keepLines w:val="0"/>
        <w:pageBreakBefore w:val="0"/>
        <w:widowControl w:val="0"/>
        <w:kinsoku/>
        <w:wordWrap/>
        <w:overflowPunct/>
        <w:topLinePunct w:val="0"/>
        <w:autoSpaceDE w:val="0"/>
        <w:autoSpaceDN w:val="0"/>
        <w:bidi w:val="0"/>
        <w:adjustRightInd/>
        <w:snapToGrid/>
        <w:spacing w:before="66"/>
        <w:ind w:left="97" w:leftChars="44" w:right="0" w:firstLine="0"/>
        <w:jc w:val="both"/>
        <w:textAlignment w:val="auto"/>
        <w:rPr>
          <w:rFonts w:hint="eastAsia" w:ascii="宋体" w:eastAsia="宋体"/>
          <w:sz w:val="20"/>
        </w:rPr>
      </w:pPr>
      <w:r>
        <w:rPr>
          <w:rFonts w:hint="eastAsia" w:ascii="宋体" w:eastAsia="宋体"/>
          <w:color w:val="282828"/>
          <w:sz w:val="20"/>
        </w:rPr>
        <w:t>第一节（共</w:t>
      </w:r>
      <w:r>
        <w:rPr>
          <w:color w:val="282828"/>
          <w:sz w:val="19"/>
        </w:rPr>
        <w:t xml:space="preserve">20 </w:t>
      </w:r>
      <w:r>
        <w:rPr>
          <w:rFonts w:hint="eastAsia" w:ascii="宋体" w:eastAsia="宋体"/>
          <w:color w:val="282828"/>
          <w:sz w:val="20"/>
        </w:rPr>
        <w:t>小题</w:t>
      </w:r>
      <w:r>
        <w:rPr>
          <w:rFonts w:hint="eastAsia" w:ascii="宋体" w:eastAsia="宋体"/>
          <w:color w:val="282828"/>
          <w:w w:val="75"/>
          <w:sz w:val="20"/>
        </w:rPr>
        <w:t xml:space="preserve">； </w:t>
      </w:r>
      <w:r>
        <w:rPr>
          <w:rFonts w:hint="eastAsia" w:ascii="宋体" w:eastAsia="宋体"/>
          <w:color w:val="282828"/>
          <w:sz w:val="20"/>
        </w:rPr>
        <w:t xml:space="preserve">每小题 </w:t>
      </w:r>
      <w:r>
        <w:rPr>
          <w:color w:val="282828"/>
          <w:sz w:val="19"/>
        </w:rPr>
        <w:t xml:space="preserve">1.5 </w:t>
      </w:r>
      <w:r>
        <w:rPr>
          <w:rFonts w:hint="eastAsia" w:ascii="宋体" w:eastAsia="宋体"/>
          <w:color w:val="282828"/>
          <w:sz w:val="20"/>
        </w:rPr>
        <w:t>分</w:t>
      </w:r>
      <w:r>
        <w:rPr>
          <w:rFonts w:hint="eastAsia" w:ascii="宋体" w:eastAsia="宋体"/>
          <w:color w:val="282828"/>
          <w:w w:val="75"/>
          <w:sz w:val="20"/>
        </w:rPr>
        <w:t xml:space="preserve">， </w:t>
      </w:r>
      <w:r>
        <w:rPr>
          <w:rFonts w:hint="eastAsia" w:ascii="宋体" w:eastAsia="宋体"/>
          <w:color w:val="282828"/>
          <w:sz w:val="20"/>
        </w:rPr>
        <w:t xml:space="preserve">满分 </w:t>
      </w:r>
      <w:r>
        <w:rPr>
          <w:color w:val="282828"/>
          <w:sz w:val="19"/>
        </w:rPr>
        <w:t xml:space="preserve">30 </w:t>
      </w:r>
      <w:r>
        <w:rPr>
          <w:rFonts w:hint="eastAsia" w:ascii="宋体" w:eastAsia="宋体"/>
          <w:color w:val="282828"/>
          <w:sz w:val="20"/>
        </w:rPr>
        <w:t>分）</w:t>
      </w:r>
    </w:p>
    <w:p>
      <w:pPr>
        <w:pStyle w:val="4"/>
        <w:keepNext w:val="0"/>
        <w:keepLines w:val="0"/>
        <w:pageBreakBefore w:val="0"/>
        <w:widowControl w:val="0"/>
        <w:kinsoku/>
        <w:wordWrap/>
        <w:overflowPunct/>
        <w:topLinePunct w:val="0"/>
        <w:autoSpaceDE w:val="0"/>
        <w:autoSpaceDN w:val="0"/>
        <w:bidi w:val="0"/>
        <w:adjustRightInd/>
        <w:snapToGrid/>
        <w:spacing w:before="65" w:line="302" w:lineRule="auto"/>
        <w:ind w:left="97" w:leftChars="44" w:right="798" w:firstLine="312"/>
        <w:textAlignment w:val="auto"/>
        <w:rPr>
          <w:rFonts w:hint="eastAsia" w:ascii="宋体" w:eastAsia="宋体"/>
        </w:rPr>
      </w:pPr>
      <w:r>
        <w:rPr>
          <w:rFonts w:hint="eastAsia" w:ascii="宋体" w:eastAsia="宋体"/>
          <w:color w:val="282828"/>
          <w:spacing w:val="-2"/>
          <w:w w:val="105"/>
        </w:rPr>
        <w:t>阅读下面短文</w:t>
      </w:r>
      <w:r>
        <w:rPr>
          <w:rFonts w:hint="eastAsia" w:ascii="宋体" w:eastAsia="宋体"/>
          <w:color w:val="282828"/>
          <w:spacing w:val="-24"/>
        </w:rPr>
        <w:t xml:space="preserve">， </w:t>
      </w:r>
      <w:r>
        <w:rPr>
          <w:rFonts w:hint="eastAsia" w:ascii="宋体" w:eastAsia="宋体"/>
          <w:color w:val="282828"/>
          <w:spacing w:val="3"/>
          <w:w w:val="105"/>
        </w:rPr>
        <w:t>从短文后各题所给的</w:t>
      </w:r>
      <w:r>
        <w:rPr>
          <w:color w:val="282828"/>
          <w:spacing w:val="3"/>
          <w:w w:val="105"/>
          <w:sz w:val="19"/>
        </w:rPr>
        <w:t>A</w:t>
      </w:r>
      <w:r>
        <w:rPr>
          <w:rFonts w:hint="eastAsia" w:ascii="宋体" w:eastAsia="宋体"/>
          <w:color w:val="282828"/>
          <w:spacing w:val="-3"/>
          <w:w w:val="105"/>
        </w:rPr>
        <w:t>、</w:t>
      </w:r>
      <w:r>
        <w:rPr>
          <w:color w:val="282828"/>
          <w:spacing w:val="7"/>
          <w:w w:val="105"/>
          <w:sz w:val="19"/>
        </w:rPr>
        <w:t>B</w:t>
      </w:r>
      <w:r>
        <w:rPr>
          <w:rFonts w:hint="eastAsia" w:ascii="宋体" w:eastAsia="宋体"/>
          <w:color w:val="282828"/>
          <w:spacing w:val="-7"/>
          <w:w w:val="105"/>
        </w:rPr>
        <w:t>、</w:t>
      </w:r>
      <w:r>
        <w:rPr>
          <w:color w:val="282828"/>
          <w:w w:val="105"/>
          <w:sz w:val="19"/>
        </w:rPr>
        <w:t xml:space="preserve">C </w:t>
      </w:r>
      <w:r>
        <w:rPr>
          <w:rFonts w:hint="eastAsia" w:ascii="宋体" w:eastAsia="宋体"/>
          <w:color w:val="282828"/>
          <w:spacing w:val="-30"/>
          <w:w w:val="105"/>
        </w:rPr>
        <w:t xml:space="preserve">和 </w:t>
      </w:r>
      <w:r>
        <w:rPr>
          <w:color w:val="282828"/>
          <w:w w:val="105"/>
          <w:sz w:val="19"/>
        </w:rPr>
        <w:t xml:space="preserve">D </w:t>
      </w:r>
      <w:r>
        <w:rPr>
          <w:rFonts w:hint="eastAsia" w:ascii="宋体" w:eastAsia="宋体"/>
          <w:color w:val="282828"/>
          <w:spacing w:val="-7"/>
          <w:w w:val="105"/>
        </w:rPr>
        <w:t>四个选项中</w:t>
      </w:r>
      <w:r>
        <w:rPr>
          <w:rFonts w:hint="eastAsia" w:ascii="宋体" w:eastAsia="宋体"/>
          <w:color w:val="282828"/>
          <w:spacing w:val="-28"/>
        </w:rPr>
        <w:t xml:space="preserve">， </w:t>
      </w:r>
      <w:r>
        <w:rPr>
          <w:rFonts w:hint="eastAsia" w:ascii="宋体" w:eastAsia="宋体"/>
          <w:color w:val="282828"/>
          <w:spacing w:val="-1"/>
          <w:w w:val="105"/>
        </w:rPr>
        <w:t>选出可以填入空白处的最佳选</w:t>
      </w:r>
      <w:r>
        <w:rPr>
          <w:rFonts w:hint="eastAsia" w:ascii="宋体" w:eastAsia="宋体"/>
          <w:color w:val="282828"/>
          <w:w w:val="105"/>
        </w:rPr>
        <w:t>项，并在答题纸上将该项涂黑。</w:t>
      </w:r>
    </w:p>
    <w:p>
      <w:pPr>
        <w:keepNext w:val="0"/>
        <w:keepLines w:val="0"/>
        <w:pageBreakBefore w:val="0"/>
        <w:widowControl w:val="0"/>
        <w:kinsoku/>
        <w:wordWrap/>
        <w:overflowPunct/>
        <w:topLinePunct w:val="0"/>
        <w:autoSpaceDE w:val="0"/>
        <w:autoSpaceDN w:val="0"/>
        <w:bidi w:val="0"/>
        <w:adjustRightInd/>
        <w:snapToGrid/>
        <w:spacing w:before="21" w:line="360" w:lineRule="auto"/>
        <w:ind w:left="97" w:leftChars="44" w:right="0" w:firstLine="418" w:firstLineChars="200"/>
        <w:jc w:val="left"/>
        <w:textAlignment w:val="auto"/>
        <w:rPr>
          <w:sz w:val="19"/>
        </w:rPr>
      </w:pPr>
      <w:r>
        <w:rPr>
          <w:color w:val="111111"/>
          <w:w w:val="110"/>
          <w:sz w:val="19"/>
        </w:rPr>
        <w:t>Bobby the mountain climber was famous for his attempts to climb the big snowy mountain. He had</w:t>
      </w:r>
      <w:r>
        <w:rPr>
          <w:rFonts w:hint="eastAsia" w:eastAsia="宋体"/>
          <w:color w:val="111111"/>
          <w:w w:val="110"/>
          <w:sz w:val="19"/>
          <w:lang w:val="en-US" w:eastAsia="zh-CN"/>
        </w:rPr>
        <w:t xml:space="preserve"> </w:t>
      </w:r>
      <w:r>
        <w:rPr>
          <w:color w:val="111111"/>
          <w:w w:val="110"/>
          <w:sz w:val="19"/>
        </w:rPr>
        <w:t>tried it at least thirty times, but had always failed halfway.</w:t>
      </w:r>
    </w:p>
    <w:p>
      <w:pPr>
        <w:keepNext w:val="0"/>
        <w:keepLines w:val="0"/>
        <w:pageBreakBefore w:val="0"/>
        <w:widowControl w:val="0"/>
        <w:tabs>
          <w:tab w:val="left" w:pos="2082"/>
          <w:tab w:val="left" w:pos="2609"/>
          <w:tab w:val="left" w:pos="3289"/>
          <w:tab w:val="left" w:pos="5487"/>
          <w:tab w:val="left" w:pos="9256"/>
        </w:tabs>
        <w:kinsoku/>
        <w:wordWrap/>
        <w:overflowPunct/>
        <w:topLinePunct w:val="0"/>
        <w:autoSpaceDE w:val="0"/>
        <w:autoSpaceDN w:val="0"/>
        <w:bidi w:val="0"/>
        <w:adjustRightInd/>
        <w:snapToGrid/>
        <w:spacing w:before="56" w:line="360" w:lineRule="auto"/>
        <w:ind w:left="97" w:leftChars="44" w:right="782" w:firstLine="416"/>
        <w:jc w:val="left"/>
        <w:textAlignment w:val="auto"/>
        <w:rPr>
          <w:sz w:val="19"/>
        </w:rPr>
      </w:pPr>
      <w:r>
        <w:rPr>
          <w:color w:val="111111"/>
          <w:w w:val="105"/>
          <w:sz w:val="19"/>
        </w:rPr>
        <w:t>For  the  sake  of</w:t>
      </w:r>
      <w:r>
        <w:rPr>
          <w:color w:val="111111"/>
          <w:spacing w:val="11"/>
          <w:w w:val="105"/>
          <w:sz w:val="19"/>
        </w:rPr>
        <w:t xml:space="preserve"> </w:t>
      </w:r>
      <w:r>
        <w:rPr>
          <w:rFonts w:hint="eastAsia" w:eastAsia="宋体"/>
          <w:color w:val="111111"/>
          <w:spacing w:val="11"/>
          <w:w w:val="105"/>
          <w:sz w:val="19"/>
          <w:lang w:val="en-US" w:eastAsia="zh-CN"/>
        </w:rPr>
        <w:t xml:space="preserve"> </w:t>
      </w:r>
      <w:r>
        <w:rPr>
          <w:rFonts w:hint="eastAsia" w:eastAsia="宋体"/>
          <w:color w:val="111111"/>
          <w:spacing w:val="11"/>
          <w:w w:val="105"/>
          <w:sz w:val="19"/>
          <w:u w:val="single"/>
          <w:lang w:val="en-US" w:eastAsia="zh-CN"/>
        </w:rPr>
        <w:t xml:space="preserve"> </w:t>
      </w:r>
      <w:r>
        <w:rPr>
          <w:color w:val="111111"/>
          <w:spacing w:val="-4"/>
          <w:w w:val="105"/>
          <w:sz w:val="19"/>
          <w:u w:val="single"/>
        </w:rPr>
        <w:t>36</w:t>
      </w:r>
      <w:r>
        <w:rPr>
          <w:color w:val="4F4F4F"/>
          <w:spacing w:val="-4"/>
          <w:w w:val="105"/>
          <w:sz w:val="19"/>
        </w:rPr>
        <w:t>_</w:t>
      </w:r>
      <w:r>
        <w:rPr>
          <w:color w:val="4F4F4F"/>
          <w:spacing w:val="-4"/>
          <w:w w:val="105"/>
          <w:sz w:val="19"/>
        </w:rPr>
        <w:tab/>
      </w:r>
      <w:r>
        <w:rPr>
          <w:color w:val="111111"/>
          <w:w w:val="105"/>
          <w:sz w:val="19"/>
        </w:rPr>
        <w:t>Bobby</w:t>
      </w:r>
      <w:r>
        <w:rPr>
          <w:color w:val="111111"/>
          <w:spacing w:val="23"/>
          <w:w w:val="105"/>
          <w:sz w:val="19"/>
        </w:rPr>
        <w:t xml:space="preserve"> </w:t>
      </w:r>
      <w:r>
        <w:rPr>
          <w:color w:val="111111"/>
          <w:w w:val="105"/>
          <w:sz w:val="19"/>
        </w:rPr>
        <w:t>to</w:t>
      </w:r>
      <w:r>
        <w:rPr>
          <w:color w:val="111111"/>
          <w:spacing w:val="18"/>
          <w:w w:val="105"/>
          <w:sz w:val="19"/>
        </w:rPr>
        <w:t xml:space="preserve"> </w:t>
      </w:r>
      <w:r>
        <w:rPr>
          <w:color w:val="111111"/>
          <w:w w:val="105"/>
          <w:sz w:val="20"/>
        </w:rPr>
        <w:t>try</w:t>
      </w:r>
      <w:r>
        <w:rPr>
          <w:color w:val="111111"/>
          <w:spacing w:val="15"/>
          <w:w w:val="105"/>
          <w:sz w:val="20"/>
        </w:rPr>
        <w:t xml:space="preserve"> </w:t>
      </w:r>
      <w:r>
        <w:rPr>
          <w:color w:val="111111"/>
          <w:w w:val="105"/>
          <w:sz w:val="19"/>
        </w:rPr>
        <w:t>again,</w:t>
      </w:r>
      <w:r>
        <w:rPr>
          <w:color w:val="111111"/>
          <w:spacing w:val="22"/>
          <w:w w:val="105"/>
          <w:sz w:val="19"/>
        </w:rPr>
        <w:t xml:space="preserve"> </w:t>
      </w:r>
      <w:r>
        <w:rPr>
          <w:color w:val="111111"/>
          <w:w w:val="105"/>
          <w:sz w:val="19"/>
        </w:rPr>
        <w:t>Old</w:t>
      </w:r>
      <w:r>
        <w:rPr>
          <w:color w:val="111111"/>
          <w:spacing w:val="19"/>
          <w:w w:val="105"/>
          <w:sz w:val="19"/>
        </w:rPr>
        <w:t xml:space="preserve"> </w:t>
      </w:r>
      <w:r>
        <w:rPr>
          <w:color w:val="111111"/>
          <w:w w:val="105"/>
          <w:sz w:val="19"/>
        </w:rPr>
        <w:t>Peeper,</w:t>
      </w:r>
      <w:r>
        <w:rPr>
          <w:color w:val="111111"/>
          <w:spacing w:val="18"/>
          <w:w w:val="105"/>
          <w:sz w:val="19"/>
        </w:rPr>
        <w:t xml:space="preserve"> </w:t>
      </w:r>
      <w:r>
        <w:rPr>
          <w:color w:val="111111"/>
          <w:w w:val="105"/>
          <w:sz w:val="19"/>
        </w:rPr>
        <w:t>the</w:t>
      </w:r>
      <w:r>
        <w:rPr>
          <w:color w:val="111111"/>
          <w:spacing w:val="28"/>
          <w:w w:val="105"/>
          <w:sz w:val="19"/>
        </w:rPr>
        <w:t xml:space="preserve"> </w:t>
      </w:r>
      <w:r>
        <w:rPr>
          <w:color w:val="111111"/>
          <w:w w:val="105"/>
          <w:sz w:val="19"/>
        </w:rPr>
        <w:t>town</w:t>
      </w:r>
      <w:r>
        <w:rPr>
          <w:color w:val="111111"/>
          <w:spacing w:val="22"/>
          <w:w w:val="105"/>
          <w:sz w:val="19"/>
        </w:rPr>
        <w:t xml:space="preserve"> </w:t>
      </w:r>
      <w:r>
        <w:rPr>
          <w:color w:val="111111"/>
          <w:w w:val="105"/>
          <w:sz w:val="19"/>
        </w:rPr>
        <w:t>optician</w:t>
      </w:r>
      <w:r>
        <w:rPr>
          <w:color w:val="111111"/>
          <w:spacing w:val="28"/>
          <w:w w:val="105"/>
          <w:sz w:val="19"/>
        </w:rPr>
        <w:t xml:space="preserve"> </w:t>
      </w:r>
      <w:r>
        <w:rPr>
          <w:rFonts w:hint="eastAsia" w:ascii="宋体" w:hAnsi="宋体" w:eastAsia="宋体"/>
          <w:color w:val="282828"/>
          <w:w w:val="105"/>
          <w:sz w:val="20"/>
        </w:rPr>
        <w:t>(</w:t>
      </w:r>
      <w:r>
        <w:rPr>
          <w:rFonts w:hint="eastAsia" w:ascii="宋体" w:hAnsi="宋体" w:eastAsia="宋体"/>
          <w:color w:val="282828"/>
          <w:spacing w:val="-87"/>
          <w:w w:val="105"/>
          <w:sz w:val="20"/>
        </w:rPr>
        <w:t xml:space="preserve"> </w:t>
      </w:r>
      <w:r>
        <w:rPr>
          <w:rFonts w:hint="eastAsia" w:ascii="宋体" w:hAnsi="宋体" w:eastAsia="宋体"/>
          <w:color w:val="282828"/>
          <w:w w:val="105"/>
          <w:sz w:val="20"/>
        </w:rPr>
        <w:t>眼镜商</w:t>
      </w:r>
      <w:r>
        <w:rPr>
          <w:rFonts w:hint="eastAsia" w:ascii="宋体" w:hAnsi="宋体" w:eastAsia="宋体"/>
          <w:color w:val="282828"/>
          <w:spacing w:val="-17"/>
          <w:w w:val="105"/>
          <w:sz w:val="20"/>
        </w:rPr>
        <w:t>），</w:t>
      </w:r>
      <w:r>
        <w:rPr>
          <w:rFonts w:hint="eastAsia" w:ascii="宋体" w:hAnsi="宋体" w:eastAsia="宋体"/>
          <w:color w:val="282828"/>
          <w:spacing w:val="-84"/>
          <w:w w:val="105"/>
          <w:sz w:val="20"/>
        </w:rPr>
        <w:t xml:space="preserve"> </w:t>
      </w:r>
      <w:r>
        <w:rPr>
          <w:color w:val="282828"/>
          <w:sz w:val="19"/>
        </w:rPr>
        <w:t>who</w:t>
      </w:r>
      <w:r>
        <w:rPr>
          <w:color w:val="282828"/>
          <w:sz w:val="19"/>
        </w:rPr>
        <w:tab/>
      </w:r>
      <w:r>
        <w:rPr>
          <w:color w:val="111111"/>
          <w:spacing w:val="-5"/>
          <w:w w:val="105"/>
          <w:sz w:val="19"/>
        </w:rPr>
        <w:t xml:space="preserve">bore </w:t>
      </w:r>
      <w:r>
        <w:rPr>
          <w:color w:val="111111"/>
          <w:w w:val="105"/>
          <w:sz w:val="19"/>
        </w:rPr>
        <w:t>witness</w:t>
      </w:r>
      <w:r>
        <w:rPr>
          <w:color w:val="111111"/>
          <w:spacing w:val="26"/>
          <w:w w:val="105"/>
          <w:sz w:val="19"/>
        </w:rPr>
        <w:t xml:space="preserve"> </w:t>
      </w:r>
      <w:r>
        <w:rPr>
          <w:color w:val="111111"/>
          <w:w w:val="105"/>
          <w:sz w:val="19"/>
        </w:rPr>
        <w:t>to</w:t>
      </w:r>
      <w:r>
        <w:rPr>
          <w:color w:val="111111"/>
          <w:spacing w:val="11"/>
          <w:w w:val="105"/>
          <w:sz w:val="19"/>
        </w:rPr>
        <w:t xml:space="preserve"> </w:t>
      </w:r>
      <w:r>
        <w:rPr>
          <w:color w:val="111111"/>
          <w:w w:val="105"/>
          <w:sz w:val="19"/>
        </w:rPr>
        <w:t>his</w:t>
      </w:r>
      <w:r>
        <w:rPr>
          <w:color w:val="111111"/>
          <w:w w:val="105"/>
          <w:sz w:val="19"/>
          <w:u w:val="single"/>
        </w:rPr>
        <w:tab/>
      </w:r>
      <w:r>
        <w:rPr>
          <w:color w:val="111111"/>
          <w:w w:val="105"/>
          <w:sz w:val="19"/>
          <w:u w:val="single"/>
        </w:rPr>
        <w:t>37</w:t>
      </w:r>
      <w:r>
        <w:rPr>
          <w:color w:val="111111"/>
          <w:w w:val="105"/>
          <w:sz w:val="19"/>
          <w:u w:val="single"/>
        </w:rPr>
        <w:tab/>
      </w:r>
      <w:r>
        <w:rPr>
          <w:color w:val="111111"/>
          <w:w w:val="105"/>
          <w:sz w:val="19"/>
        </w:rPr>
        <w:t>, presented  him  with a pair  of</w:t>
      </w:r>
      <w:r>
        <w:rPr>
          <w:color w:val="111111"/>
          <w:spacing w:val="22"/>
          <w:w w:val="105"/>
          <w:sz w:val="19"/>
        </w:rPr>
        <w:t xml:space="preserve"> </w:t>
      </w:r>
      <w:r>
        <w:rPr>
          <w:color w:val="3D3D3D"/>
          <w:w w:val="105"/>
          <w:sz w:val="19"/>
          <w:u w:val="single"/>
        </w:rPr>
        <w:tab/>
      </w:r>
      <w:r>
        <w:rPr>
          <w:color w:val="111111"/>
          <w:spacing w:val="-11"/>
          <w:w w:val="105"/>
          <w:sz w:val="19"/>
          <w:u w:val="single"/>
        </w:rPr>
        <w:t>38</w:t>
      </w:r>
      <w:r>
        <w:rPr>
          <w:rFonts w:hint="eastAsia" w:eastAsia="宋体"/>
          <w:color w:val="111111"/>
          <w:spacing w:val="-11"/>
          <w:w w:val="105"/>
          <w:sz w:val="19"/>
          <w:u w:val="single"/>
          <w:lang w:val="en-US" w:eastAsia="zh-CN"/>
        </w:rPr>
        <w:t xml:space="preserve">  </w:t>
      </w:r>
      <w:r>
        <w:rPr>
          <w:rFonts w:hint="eastAsia" w:ascii="宋体" w:hAnsi="宋体" w:eastAsia="宋体"/>
          <w:color w:val="4F4F4F"/>
          <w:spacing w:val="-11"/>
          <w:w w:val="105"/>
          <w:sz w:val="32"/>
          <w:u w:val="single"/>
        </w:rPr>
        <w:t xml:space="preserve"> </w:t>
      </w:r>
      <w:r>
        <w:rPr>
          <w:color w:val="111111"/>
          <w:w w:val="105"/>
          <w:sz w:val="19"/>
        </w:rPr>
        <w:t xml:space="preserve">sunglasses. </w:t>
      </w:r>
      <w:r>
        <w:rPr>
          <w:rFonts w:ascii="Arial" w:hAnsi="Arial" w:eastAsia="Arial"/>
          <w:color w:val="111111"/>
          <w:w w:val="105"/>
          <w:sz w:val="19"/>
        </w:rPr>
        <w:t xml:space="preserve">"If  </w:t>
      </w:r>
      <w:r>
        <w:rPr>
          <w:color w:val="111111"/>
          <w:w w:val="105"/>
          <w:sz w:val="19"/>
        </w:rPr>
        <w:t>it starts  clouding  over or</w:t>
      </w:r>
      <w:r>
        <w:rPr>
          <w:color w:val="111111"/>
          <w:spacing w:val="-12"/>
          <w:w w:val="105"/>
          <w:sz w:val="19"/>
        </w:rPr>
        <w:t xml:space="preserve"> </w:t>
      </w:r>
      <w:r>
        <w:rPr>
          <w:color w:val="111111"/>
          <w:w w:val="105"/>
          <w:sz w:val="19"/>
        </w:rPr>
        <w:t>if</w:t>
      </w:r>
    </w:p>
    <w:p>
      <w:pPr>
        <w:keepNext w:val="0"/>
        <w:keepLines w:val="0"/>
        <w:pageBreakBefore w:val="0"/>
        <w:widowControl w:val="0"/>
        <w:kinsoku/>
        <w:wordWrap/>
        <w:overflowPunct/>
        <w:topLinePunct w:val="0"/>
        <w:autoSpaceDE w:val="0"/>
        <w:autoSpaceDN w:val="0"/>
        <w:bidi w:val="0"/>
        <w:adjustRightInd/>
        <w:snapToGrid/>
        <w:spacing w:before="77" w:line="360" w:lineRule="auto"/>
        <w:ind w:left="97" w:leftChars="44" w:right="741" w:firstLine="8"/>
        <w:jc w:val="both"/>
        <w:textAlignment w:val="auto"/>
        <w:rPr>
          <w:sz w:val="19"/>
        </w:rPr>
      </w:pPr>
      <w:r>
        <w:rPr>
          <w:color w:val="111111"/>
          <w:w w:val="110"/>
          <w:sz w:val="19"/>
        </w:rPr>
        <w:t xml:space="preserve">your feet start </w:t>
      </w:r>
      <w:r>
        <w:rPr>
          <w:color w:val="111111"/>
          <w:spacing w:val="-3"/>
          <w:w w:val="110"/>
          <w:sz w:val="19"/>
        </w:rPr>
        <w:t xml:space="preserve">hu </w:t>
      </w:r>
      <w:r>
        <w:rPr>
          <w:rFonts w:hint="eastAsia" w:ascii="宋体" w:hAnsi="宋体" w:eastAsia="宋体"/>
          <w:color w:val="111111"/>
          <w:spacing w:val="-12"/>
          <w:w w:val="110"/>
          <w:sz w:val="15"/>
        </w:rPr>
        <w:t xml:space="preserve">兀 </w:t>
      </w:r>
      <w:r>
        <w:rPr>
          <w:color w:val="111111"/>
          <w:w w:val="110"/>
          <w:sz w:val="19"/>
        </w:rPr>
        <w:t xml:space="preserve">ing, put on these glasses. They'll help you." Bobby accepted the gift without giving it much </w:t>
      </w:r>
      <w:r>
        <w:rPr>
          <w:color w:val="3D3D3D"/>
          <w:w w:val="110"/>
          <w:sz w:val="19"/>
        </w:rPr>
        <w:t>_</w:t>
      </w:r>
      <w:r>
        <w:rPr>
          <w:color w:val="3D3D3D"/>
          <w:w w:val="110"/>
          <w:sz w:val="19"/>
          <w:u w:val="single"/>
        </w:rPr>
        <w:t xml:space="preserve">   </w:t>
      </w:r>
      <w:r>
        <w:rPr>
          <w:color w:val="111111"/>
          <w:spacing w:val="-6"/>
          <w:w w:val="110"/>
          <w:sz w:val="19"/>
          <w:u w:val="single"/>
        </w:rPr>
        <w:t>39</w:t>
      </w:r>
      <w:r>
        <w:rPr>
          <w:rFonts w:hint="eastAsia" w:eastAsia="宋体"/>
          <w:color w:val="111111"/>
          <w:spacing w:val="-6"/>
          <w:w w:val="110"/>
          <w:sz w:val="19"/>
          <w:u w:val="single"/>
          <w:lang w:val="en-US" w:eastAsia="zh-CN"/>
        </w:rPr>
        <w:t xml:space="preserve">  </w:t>
      </w:r>
      <w:r>
        <w:rPr>
          <w:rFonts w:hint="eastAsia" w:ascii="宋体" w:hAnsi="宋体" w:eastAsia="宋体"/>
          <w:color w:val="3D3D3D"/>
          <w:spacing w:val="-6"/>
          <w:w w:val="110"/>
          <w:sz w:val="20"/>
        </w:rPr>
        <w:t xml:space="preserve"> </w:t>
      </w:r>
      <w:r>
        <w:rPr>
          <w:rFonts w:hint="eastAsia" w:ascii="宋体" w:hAnsi="宋体" w:eastAsia="宋体"/>
          <w:color w:val="111111"/>
          <w:w w:val="110"/>
          <w:sz w:val="20"/>
        </w:rPr>
        <w:t>,</w:t>
      </w:r>
      <w:r>
        <w:rPr>
          <w:color w:val="111111"/>
          <w:w w:val="110"/>
          <w:sz w:val="19"/>
        </w:rPr>
        <w:t>but when his feet started</w:t>
      </w:r>
      <w:r>
        <w:rPr>
          <w:color w:val="111111"/>
          <w:spacing w:val="26"/>
          <w:w w:val="110"/>
          <w:sz w:val="19"/>
        </w:rPr>
        <w:t xml:space="preserve"> </w:t>
      </w:r>
      <w:r>
        <w:rPr>
          <w:color w:val="111111"/>
          <w:spacing w:val="26"/>
          <w:w w:val="110"/>
          <w:sz w:val="19"/>
          <w:u w:val="single"/>
        </w:rPr>
        <w:t xml:space="preserve"> </w:t>
      </w:r>
      <w:r>
        <w:rPr>
          <w:color w:val="111111"/>
          <w:w w:val="110"/>
          <w:sz w:val="19"/>
          <w:u w:val="single"/>
        </w:rPr>
        <w:t xml:space="preserve">40  </w:t>
      </w:r>
      <w:r>
        <w:rPr>
          <w:color w:val="111111"/>
          <w:w w:val="110"/>
          <w:sz w:val="19"/>
        </w:rPr>
        <w:t xml:space="preserve">  again he remembered his words and put on the glasses.  Then </w:t>
      </w:r>
      <w:r>
        <w:rPr>
          <w:color w:val="282828"/>
          <w:w w:val="110"/>
          <w:sz w:val="19"/>
        </w:rPr>
        <w:t>_</w:t>
      </w:r>
      <w:r>
        <w:rPr>
          <w:color w:val="282828"/>
          <w:w w:val="110"/>
          <w:sz w:val="19"/>
          <w:u w:val="single"/>
        </w:rPr>
        <w:t xml:space="preserve"> </w:t>
      </w:r>
      <w:r>
        <w:rPr>
          <w:color w:val="111111"/>
          <w:w w:val="110"/>
          <w:sz w:val="19"/>
          <w:u w:val="single"/>
        </w:rPr>
        <w:t>41</w:t>
      </w:r>
      <w:r>
        <w:rPr>
          <w:color w:val="111111"/>
          <w:w w:val="110"/>
          <w:sz w:val="19"/>
        </w:rPr>
        <w:t xml:space="preserve">_ came as usual in the form of cloud cover, but seemingly not so thick this time. So </w:t>
      </w:r>
      <w:r>
        <w:rPr>
          <w:color w:val="111111"/>
          <w:spacing w:val="-1"/>
          <w:w w:val="110"/>
          <w:sz w:val="19"/>
        </w:rPr>
        <w:t>Bobb</w:t>
      </w:r>
      <w:r>
        <w:rPr>
          <w:color w:val="111111"/>
          <w:spacing w:val="-22"/>
          <w:w w:val="110"/>
          <w:sz w:val="19"/>
        </w:rPr>
        <w:t>y</w:t>
      </w:r>
      <w:r>
        <w:rPr>
          <w:rFonts w:hint="eastAsia" w:ascii="宋体" w:hAnsi="宋体" w:eastAsia="宋体"/>
          <w:color w:val="4F4F4F"/>
          <w:spacing w:val="-41"/>
          <w:w w:val="99"/>
          <w:sz w:val="22"/>
          <w:u w:val="single"/>
          <w:lang w:val="en-US" w:eastAsia="zh-CN"/>
        </w:rPr>
        <w:t xml:space="preserve"> </w:t>
      </w:r>
      <w:r>
        <w:rPr>
          <w:rFonts w:hint="eastAsia" w:eastAsia="宋体"/>
          <w:color w:val="111111"/>
          <w:w w:val="80"/>
          <w:sz w:val="19"/>
          <w:u w:val="single"/>
          <w:lang w:val="en-US" w:eastAsia="zh-CN"/>
        </w:rPr>
        <w:t>42</w:t>
      </w:r>
      <w:r>
        <w:rPr>
          <w:color w:val="111111"/>
          <w:sz w:val="19"/>
          <w:u w:val="single"/>
        </w:rPr>
        <w:t xml:space="preserve">   </w:t>
      </w:r>
      <w:r>
        <w:rPr>
          <w:color w:val="111111"/>
          <w:sz w:val="19"/>
        </w:rPr>
        <w:t xml:space="preserve">     </w:t>
      </w:r>
      <w:r>
        <w:rPr>
          <w:color w:val="111111"/>
          <w:spacing w:val="12"/>
          <w:sz w:val="19"/>
        </w:rPr>
        <w:t xml:space="preserve"> </w:t>
      </w:r>
      <w:r>
        <w:rPr>
          <w:color w:val="111111"/>
          <w:spacing w:val="-1"/>
          <w:w w:val="110"/>
          <w:sz w:val="19"/>
        </w:rPr>
        <w:t>climbing</w:t>
      </w:r>
      <w:r>
        <w:rPr>
          <w:color w:val="111111"/>
          <w:w w:val="110"/>
          <w:sz w:val="19"/>
        </w:rPr>
        <w:t>,</w:t>
      </w:r>
      <w:r>
        <w:rPr>
          <w:color w:val="111111"/>
          <w:spacing w:val="-8"/>
          <w:sz w:val="19"/>
        </w:rPr>
        <w:t xml:space="preserve">  </w:t>
      </w:r>
      <w:r>
        <w:rPr>
          <w:color w:val="111111"/>
          <w:spacing w:val="-1"/>
          <w:w w:val="109"/>
          <w:sz w:val="19"/>
        </w:rPr>
        <w:t>leavin</w:t>
      </w:r>
      <w:r>
        <w:rPr>
          <w:color w:val="111111"/>
          <w:w w:val="109"/>
          <w:sz w:val="19"/>
        </w:rPr>
        <w:t>g</w:t>
      </w:r>
      <w:r>
        <w:rPr>
          <w:color w:val="111111"/>
          <w:spacing w:val="-7"/>
          <w:sz w:val="19"/>
        </w:rPr>
        <w:t xml:space="preserve">  </w:t>
      </w:r>
      <w:r>
        <w:rPr>
          <w:color w:val="111111"/>
          <w:spacing w:val="-1"/>
          <w:w w:val="109"/>
          <w:sz w:val="19"/>
        </w:rPr>
        <w:t>th</w:t>
      </w:r>
      <w:r>
        <w:rPr>
          <w:color w:val="111111"/>
          <w:w w:val="109"/>
          <w:sz w:val="19"/>
        </w:rPr>
        <w:t>e</w:t>
      </w:r>
      <w:r>
        <w:rPr>
          <w:color w:val="111111"/>
          <w:spacing w:val="-11"/>
          <w:sz w:val="19"/>
        </w:rPr>
        <w:t xml:space="preserve">  </w:t>
      </w:r>
      <w:r>
        <w:rPr>
          <w:color w:val="111111"/>
          <w:spacing w:val="-1"/>
          <w:w w:val="109"/>
          <w:sz w:val="19"/>
        </w:rPr>
        <w:t>cloud</w:t>
      </w:r>
      <w:r>
        <w:rPr>
          <w:color w:val="111111"/>
          <w:w w:val="109"/>
          <w:sz w:val="19"/>
        </w:rPr>
        <w:t>s</w:t>
      </w:r>
      <w:r>
        <w:rPr>
          <w:color w:val="111111"/>
          <w:spacing w:val="-9"/>
          <w:sz w:val="19"/>
        </w:rPr>
        <w:t xml:space="preserve">  </w:t>
      </w:r>
      <w:r>
        <w:rPr>
          <w:color w:val="111111"/>
          <w:w w:val="109"/>
          <w:sz w:val="19"/>
        </w:rPr>
        <w:t>behind,</w:t>
      </w:r>
      <w:r>
        <w:rPr>
          <w:color w:val="111111"/>
          <w:spacing w:val="-9"/>
          <w:sz w:val="19"/>
        </w:rPr>
        <w:t xml:space="preserve">  </w:t>
      </w:r>
      <w:r>
        <w:rPr>
          <w:color w:val="111111"/>
          <w:w w:val="109"/>
          <w:sz w:val="19"/>
        </w:rPr>
        <w:t>forgetting</w:t>
      </w:r>
      <w:r>
        <w:rPr>
          <w:color w:val="111111"/>
          <w:spacing w:val="-7"/>
          <w:sz w:val="19"/>
        </w:rPr>
        <w:t xml:space="preserve">  </w:t>
      </w:r>
      <w:r>
        <w:rPr>
          <w:rFonts w:hint="eastAsia" w:eastAsia="宋体"/>
          <w:color w:val="111111"/>
          <w:spacing w:val="-7"/>
          <w:sz w:val="19"/>
          <w:lang w:val="en-US" w:eastAsia="zh-CN"/>
        </w:rPr>
        <w:t>his</w:t>
      </w:r>
      <w:r>
        <w:rPr>
          <w:rFonts w:hint="eastAsia" w:eastAsia="宋体"/>
          <w:color w:val="111111"/>
          <w:spacing w:val="-7"/>
          <w:sz w:val="19"/>
          <w:u w:val="single"/>
          <w:lang w:val="en-US" w:eastAsia="zh-CN"/>
        </w:rPr>
        <w:t xml:space="preserve">   43  </w:t>
      </w:r>
      <w:r>
        <w:rPr>
          <w:rFonts w:hint="eastAsia" w:eastAsia="宋体"/>
          <w:color w:val="111111"/>
          <w:spacing w:val="-7"/>
          <w:sz w:val="19"/>
          <w:lang w:val="en-US" w:eastAsia="zh-CN"/>
        </w:rPr>
        <w:t xml:space="preserve"> </w:t>
      </w:r>
      <w:r>
        <w:rPr>
          <w:rFonts w:hint="eastAsia" w:ascii="宋体" w:hAnsi="宋体" w:eastAsia="宋体"/>
          <w:color w:val="111111"/>
          <w:w w:val="72"/>
          <w:sz w:val="22"/>
        </w:rPr>
        <w:t>,</w:t>
      </w:r>
      <w:r>
        <w:rPr>
          <w:rFonts w:hint="eastAsia" w:ascii="宋体" w:hAnsi="宋体" w:eastAsia="宋体"/>
          <w:color w:val="111111"/>
          <w:spacing w:val="-60"/>
          <w:sz w:val="22"/>
        </w:rPr>
        <w:t xml:space="preserve"> </w:t>
      </w:r>
      <w:r>
        <w:rPr>
          <w:color w:val="111111"/>
          <w:spacing w:val="-1"/>
          <w:w w:val="109"/>
          <w:sz w:val="19"/>
        </w:rPr>
        <w:t>an</w:t>
      </w:r>
      <w:r>
        <w:rPr>
          <w:color w:val="111111"/>
          <w:w w:val="109"/>
          <w:sz w:val="19"/>
        </w:rPr>
        <w:t>d</w:t>
      </w:r>
      <w:r>
        <w:rPr>
          <w:color w:val="111111"/>
          <w:spacing w:val="-10"/>
          <w:sz w:val="19"/>
        </w:rPr>
        <w:t xml:space="preserve">  </w:t>
      </w:r>
      <w:r>
        <w:rPr>
          <w:color w:val="111111"/>
          <w:w w:val="109"/>
          <w:sz w:val="19"/>
        </w:rPr>
        <w:t>finally</w:t>
      </w:r>
      <w:r>
        <w:rPr>
          <w:color w:val="111111"/>
          <w:spacing w:val="-8"/>
          <w:sz w:val="19"/>
        </w:rPr>
        <w:t xml:space="preserve">  </w:t>
      </w:r>
      <w:r>
        <w:rPr>
          <w:color w:val="111111"/>
          <w:spacing w:val="-1"/>
          <w:w w:val="110"/>
          <w:sz w:val="19"/>
        </w:rPr>
        <w:t>arrivin</w:t>
      </w:r>
      <w:r>
        <w:rPr>
          <w:color w:val="111111"/>
          <w:w w:val="110"/>
          <w:sz w:val="19"/>
        </w:rPr>
        <w:t>g</w:t>
      </w:r>
      <w:r>
        <w:rPr>
          <w:color w:val="111111"/>
          <w:spacing w:val="-11"/>
          <w:sz w:val="19"/>
        </w:rPr>
        <w:t xml:space="preserve">  </w:t>
      </w:r>
      <w:r>
        <w:rPr>
          <w:color w:val="111111"/>
          <w:spacing w:val="-1"/>
          <w:w w:val="110"/>
          <w:sz w:val="19"/>
        </w:rPr>
        <w:t>a</w:t>
      </w:r>
      <w:r>
        <w:rPr>
          <w:color w:val="111111"/>
          <w:w w:val="110"/>
          <w:sz w:val="19"/>
        </w:rPr>
        <w:t>t</w:t>
      </w:r>
      <w:r>
        <w:rPr>
          <w:color w:val="111111"/>
          <w:spacing w:val="-10"/>
          <w:sz w:val="19"/>
        </w:rPr>
        <w:t xml:space="preserve">  </w:t>
      </w:r>
      <w:r>
        <w:rPr>
          <w:color w:val="111111"/>
          <w:spacing w:val="-1"/>
          <w:w w:val="110"/>
          <w:sz w:val="19"/>
        </w:rPr>
        <w:t xml:space="preserve">the </w:t>
      </w:r>
      <w:r>
        <w:rPr>
          <w:color w:val="111111"/>
          <w:spacing w:val="-1"/>
          <w:w w:val="109"/>
          <w:sz w:val="19"/>
        </w:rPr>
        <w:t xml:space="preserve">  </w:t>
      </w:r>
      <w:r>
        <w:rPr>
          <w:color w:val="111111"/>
          <w:w w:val="110"/>
          <w:sz w:val="19"/>
        </w:rPr>
        <w:t xml:space="preserve">summit. </w:t>
      </w:r>
      <w:r>
        <w:rPr>
          <w:rFonts w:ascii="Arial" w:hAnsi="Arial" w:eastAsia="Arial"/>
          <w:color w:val="111111"/>
          <w:w w:val="110"/>
          <w:sz w:val="20"/>
        </w:rPr>
        <w:t xml:space="preserve">It </w:t>
      </w:r>
      <w:r>
        <w:rPr>
          <w:color w:val="111111"/>
          <w:w w:val="110"/>
          <w:sz w:val="19"/>
        </w:rPr>
        <w:t xml:space="preserve">was </w:t>
      </w:r>
      <w:r>
        <w:rPr>
          <w:color w:val="3D3D3D"/>
          <w:w w:val="110"/>
          <w:sz w:val="19"/>
        </w:rPr>
        <w:t>_</w:t>
      </w:r>
      <w:r>
        <w:rPr>
          <w:color w:val="3D3D3D"/>
          <w:w w:val="110"/>
          <w:sz w:val="19"/>
          <w:u w:val="single"/>
        </w:rPr>
        <w:t xml:space="preserve"> </w:t>
      </w:r>
      <w:r>
        <w:rPr>
          <w:color w:val="111111"/>
          <w:w w:val="110"/>
          <w:sz w:val="19"/>
          <w:u w:val="single"/>
        </w:rPr>
        <w:t>44</w:t>
      </w:r>
      <w:r>
        <w:rPr>
          <w:color w:val="111111"/>
          <w:w w:val="110"/>
          <w:sz w:val="19"/>
        </w:rPr>
        <w:t xml:space="preserve">_ worth it. His feeling of triumph was </w:t>
      </w:r>
      <w:r>
        <w:rPr>
          <w:color w:val="4F4F4F"/>
          <w:w w:val="110"/>
          <w:sz w:val="19"/>
        </w:rPr>
        <w:t>_</w:t>
      </w:r>
      <w:r>
        <w:rPr>
          <w:color w:val="4F4F4F"/>
          <w:w w:val="110"/>
          <w:sz w:val="19"/>
          <w:u w:val="single"/>
        </w:rPr>
        <w:t xml:space="preserve"> </w:t>
      </w:r>
      <w:r>
        <w:rPr>
          <w:color w:val="111111"/>
          <w:w w:val="110"/>
          <w:sz w:val="19"/>
          <w:u w:val="single"/>
        </w:rPr>
        <w:t xml:space="preserve">45 </w:t>
      </w:r>
      <w:r>
        <w:rPr>
          <w:color w:val="111111"/>
          <w:w w:val="110"/>
          <w:sz w:val="19"/>
        </w:rPr>
        <w:t>, almost as magnificent as</w:t>
      </w:r>
      <w:r>
        <w:rPr>
          <w:color w:val="111111"/>
          <w:spacing w:val="6"/>
          <w:w w:val="110"/>
          <w:sz w:val="19"/>
        </w:rPr>
        <w:t xml:space="preserve"> </w:t>
      </w:r>
      <w:r>
        <w:rPr>
          <w:color w:val="111111"/>
          <w:w w:val="110"/>
          <w:sz w:val="19"/>
        </w:rPr>
        <w:t>that</w:t>
      </w:r>
      <w:r>
        <w:rPr>
          <w:rFonts w:hint="eastAsia" w:eastAsia="宋体"/>
          <w:color w:val="111111"/>
          <w:w w:val="110"/>
          <w:sz w:val="19"/>
          <w:lang w:val="en-US" w:eastAsia="zh-CN"/>
        </w:rPr>
        <w:t xml:space="preserve"> </w:t>
      </w:r>
      <w:r>
        <w:rPr>
          <w:color w:val="111111"/>
          <w:w w:val="110"/>
          <w:sz w:val="19"/>
        </w:rPr>
        <w:t>wonderful</w:t>
      </w:r>
      <w:r>
        <w:rPr>
          <w:color w:val="111111"/>
          <w:w w:val="110"/>
          <w:sz w:val="19"/>
          <w:u w:val="single"/>
        </w:rPr>
        <w:tab/>
      </w:r>
      <w:r>
        <w:rPr>
          <w:color w:val="111111"/>
          <w:w w:val="110"/>
          <w:sz w:val="19"/>
          <w:u w:val="single"/>
        </w:rPr>
        <w:t>46</w:t>
      </w:r>
      <w:r>
        <w:rPr>
          <w:color w:val="111111"/>
          <w:w w:val="110"/>
          <w:sz w:val="19"/>
          <w:u w:val="single"/>
        </w:rPr>
        <w:tab/>
      </w:r>
      <w:r>
        <w:rPr>
          <w:color w:val="282828"/>
          <w:w w:val="110"/>
          <w:sz w:val="19"/>
        </w:rPr>
        <w:t>.</w:t>
      </w:r>
      <w:r>
        <w:rPr>
          <w:rFonts w:hint="eastAsia" w:eastAsia="宋体"/>
          <w:color w:val="282828"/>
          <w:w w:val="110"/>
          <w:sz w:val="19"/>
          <w:lang w:val="en-US" w:eastAsia="zh-CN"/>
        </w:rPr>
        <w:t xml:space="preserve"> </w:t>
      </w:r>
      <w:r>
        <w:rPr>
          <w:color w:val="111111"/>
          <w:w w:val="110"/>
          <w:sz w:val="19"/>
        </w:rPr>
        <w:t>The mountain below was surrounded by a dense sea of clouds. Bobby didn't remember the clouds being</w:t>
      </w:r>
      <w:r>
        <w:rPr>
          <w:color w:val="111111"/>
          <w:spacing w:val="16"/>
          <w:w w:val="110"/>
          <w:sz w:val="19"/>
        </w:rPr>
        <w:t xml:space="preserve"> </w:t>
      </w:r>
      <w:r>
        <w:rPr>
          <w:color w:val="111111"/>
          <w:w w:val="110"/>
          <w:sz w:val="19"/>
        </w:rPr>
        <w:t>as</w:t>
      </w:r>
      <w:r>
        <w:rPr>
          <w:color w:val="111111"/>
          <w:spacing w:val="-1"/>
          <w:w w:val="110"/>
          <w:sz w:val="19"/>
        </w:rPr>
        <w:t xml:space="preserve"> </w:t>
      </w:r>
      <w:r>
        <w:rPr>
          <w:color w:val="4F4F4F"/>
          <w:w w:val="110"/>
          <w:sz w:val="19"/>
        </w:rPr>
        <w:t>_</w:t>
      </w:r>
      <w:r>
        <w:rPr>
          <w:color w:val="4F4F4F"/>
          <w:w w:val="110"/>
          <w:sz w:val="19"/>
          <w:u w:val="single"/>
        </w:rPr>
        <w:tab/>
      </w:r>
      <w:r>
        <w:rPr>
          <w:color w:val="111111"/>
          <w:spacing w:val="2"/>
          <w:w w:val="110"/>
          <w:sz w:val="19"/>
          <w:u w:val="single"/>
        </w:rPr>
        <w:t>47</w:t>
      </w:r>
      <w:r>
        <w:rPr>
          <w:color w:val="4F4F4F"/>
          <w:spacing w:val="2"/>
          <w:w w:val="110"/>
          <w:sz w:val="19"/>
          <w:u w:val="single"/>
        </w:rPr>
        <w:t>_</w:t>
      </w:r>
      <w:r>
        <w:rPr>
          <w:color w:val="4F4F4F"/>
          <w:spacing w:val="2"/>
          <w:w w:val="110"/>
          <w:sz w:val="19"/>
          <w:u w:val="single"/>
        </w:rPr>
        <w:tab/>
      </w:r>
      <w:r>
        <w:rPr>
          <w:color w:val="111111"/>
          <w:w w:val="110"/>
          <w:sz w:val="19"/>
        </w:rPr>
        <w:t>as that, so he looked more closely at the sunglasses,</w:t>
      </w:r>
      <w:r>
        <w:rPr>
          <w:color w:val="111111"/>
          <w:spacing w:val="8"/>
          <w:w w:val="110"/>
          <w:sz w:val="19"/>
        </w:rPr>
        <w:t xml:space="preserve"> </w:t>
      </w:r>
      <w:r>
        <w:rPr>
          <w:color w:val="111111"/>
          <w:w w:val="110"/>
          <w:sz w:val="19"/>
        </w:rPr>
        <w:t>and</w:t>
      </w:r>
      <w:r>
        <w:rPr>
          <w:color w:val="111111"/>
          <w:w w:val="110"/>
          <w:sz w:val="19"/>
          <w:u w:val="single"/>
        </w:rPr>
        <w:tab/>
      </w:r>
      <w:r>
        <w:rPr>
          <w:color w:val="111111"/>
          <w:w w:val="110"/>
          <w:sz w:val="19"/>
          <w:u w:val="single"/>
        </w:rPr>
        <w:t>48_</w:t>
      </w:r>
      <w:r>
        <w:rPr>
          <w:color w:val="111111"/>
          <w:w w:val="110"/>
          <w:sz w:val="19"/>
        </w:rPr>
        <w:t xml:space="preserve"> everything.</w:t>
      </w:r>
    </w:p>
    <w:p>
      <w:pPr>
        <w:keepNext w:val="0"/>
        <w:keepLines w:val="0"/>
        <w:pageBreakBefore w:val="0"/>
        <w:widowControl w:val="0"/>
        <w:tabs>
          <w:tab w:val="left" w:pos="3573"/>
          <w:tab w:val="left" w:pos="4175"/>
        </w:tabs>
        <w:kinsoku/>
        <w:wordWrap/>
        <w:overflowPunct/>
        <w:topLinePunct w:val="0"/>
        <w:autoSpaceDE w:val="0"/>
        <w:autoSpaceDN w:val="0"/>
        <w:bidi w:val="0"/>
        <w:adjustRightInd/>
        <w:snapToGrid/>
        <w:spacing w:before="0" w:line="360" w:lineRule="auto"/>
        <w:ind w:left="97" w:leftChars="44" w:right="0" w:firstLine="0"/>
        <w:jc w:val="left"/>
        <w:textAlignment w:val="auto"/>
        <w:rPr>
          <w:sz w:val="19"/>
        </w:rPr>
      </w:pPr>
      <w:r>
        <w:rPr>
          <w:color w:val="111111"/>
          <w:w w:val="110"/>
          <w:sz w:val="19"/>
        </w:rPr>
        <w:t>Peeper  had carved</w:t>
      </w:r>
      <w:r>
        <w:rPr>
          <w:color w:val="111111"/>
          <w:spacing w:val="19"/>
          <w:w w:val="110"/>
          <w:sz w:val="19"/>
        </w:rPr>
        <w:t xml:space="preserve"> </w:t>
      </w:r>
      <w:r>
        <w:rPr>
          <w:color w:val="111111"/>
          <w:w w:val="110"/>
          <w:sz w:val="19"/>
        </w:rPr>
        <w:t>a</w:t>
      </w:r>
      <w:r>
        <w:rPr>
          <w:color w:val="111111"/>
          <w:spacing w:val="21"/>
          <w:w w:val="110"/>
          <w:sz w:val="19"/>
        </w:rPr>
        <w:t xml:space="preserve"> </w:t>
      </w:r>
      <w:r>
        <w:rPr>
          <w:color w:val="111111"/>
          <w:w w:val="110"/>
          <w:sz w:val="19"/>
        </w:rPr>
        <w:t>light</w:t>
      </w:r>
      <w:r>
        <w:rPr>
          <w:color w:val="111111"/>
          <w:w w:val="110"/>
          <w:sz w:val="19"/>
          <w:u w:val="single"/>
        </w:rPr>
        <w:tab/>
      </w:r>
      <w:r>
        <w:rPr>
          <w:color w:val="111111"/>
          <w:w w:val="110"/>
          <w:sz w:val="19"/>
          <w:u w:val="single"/>
        </w:rPr>
        <w:t>49</w:t>
      </w:r>
      <w:r>
        <w:rPr>
          <w:color w:val="111111"/>
          <w:w w:val="110"/>
          <w:sz w:val="19"/>
          <w:u w:val="single"/>
        </w:rPr>
        <w:tab/>
      </w:r>
      <w:r>
        <w:rPr>
          <w:color w:val="111111"/>
          <w:w w:val="110"/>
          <w:sz w:val="19"/>
        </w:rPr>
        <w:t xml:space="preserve">on the lenses, in the form of the snow-covered </w:t>
      </w:r>
      <w:r>
        <w:rPr>
          <w:color w:val="111111"/>
          <w:spacing w:val="-5"/>
          <w:w w:val="110"/>
          <w:sz w:val="19"/>
        </w:rPr>
        <w:t xml:space="preserve">sun </w:t>
      </w:r>
      <w:r>
        <w:rPr>
          <w:rFonts w:hint="eastAsia" w:ascii="宋体" w:eastAsia="宋体"/>
          <w:color w:val="111111"/>
          <w:w w:val="110"/>
          <w:sz w:val="14"/>
        </w:rPr>
        <w:t xml:space="preserve">皿 </w:t>
      </w:r>
      <w:r>
        <w:rPr>
          <w:color w:val="111111"/>
          <w:w w:val="110"/>
          <w:sz w:val="19"/>
        </w:rPr>
        <w:t>1t.</w:t>
      </w:r>
      <w:r>
        <w:rPr>
          <w:color w:val="111111"/>
          <w:spacing w:val="13"/>
          <w:w w:val="110"/>
          <w:sz w:val="19"/>
        </w:rPr>
        <w:t xml:space="preserve"> </w:t>
      </w:r>
      <w:r>
        <w:rPr>
          <w:rFonts w:ascii="Arial" w:eastAsia="Arial"/>
          <w:color w:val="111111"/>
          <w:w w:val="110"/>
          <w:sz w:val="20"/>
        </w:rPr>
        <w:t xml:space="preserve">It </w:t>
      </w:r>
      <w:r>
        <w:rPr>
          <w:color w:val="111111"/>
          <w:w w:val="110"/>
          <w:sz w:val="19"/>
        </w:rPr>
        <w:t>was</w:t>
      </w:r>
    </w:p>
    <w:p>
      <w:pPr>
        <w:keepNext w:val="0"/>
        <w:keepLines w:val="0"/>
        <w:pageBreakBefore w:val="0"/>
        <w:widowControl w:val="0"/>
        <w:tabs>
          <w:tab w:val="left" w:pos="3750"/>
          <w:tab w:val="left" w:pos="4273"/>
          <w:tab w:val="left" w:pos="4428"/>
          <w:tab w:val="left" w:pos="5023"/>
          <w:tab w:val="left" w:pos="9097"/>
        </w:tabs>
        <w:kinsoku/>
        <w:wordWrap/>
        <w:overflowPunct/>
        <w:topLinePunct w:val="0"/>
        <w:autoSpaceDE w:val="0"/>
        <w:autoSpaceDN w:val="0"/>
        <w:bidi w:val="0"/>
        <w:adjustRightInd/>
        <w:snapToGrid/>
        <w:spacing w:before="102" w:line="360" w:lineRule="auto"/>
        <w:ind w:left="97" w:leftChars="44" w:right="891" w:firstLine="4"/>
        <w:jc w:val="left"/>
        <w:textAlignment w:val="auto"/>
        <w:rPr>
          <w:sz w:val="19"/>
        </w:rPr>
      </w:pPr>
      <w:r>
        <w:rPr>
          <w:color w:val="111111"/>
          <w:w w:val="110"/>
          <w:sz w:val="19"/>
        </w:rPr>
        <w:t>made in such  a way  that you</w:t>
      </w:r>
      <w:r>
        <w:rPr>
          <w:color w:val="111111"/>
          <w:spacing w:val="25"/>
          <w:w w:val="110"/>
          <w:sz w:val="19"/>
        </w:rPr>
        <w:t xml:space="preserve"> </w:t>
      </w:r>
      <w:r>
        <w:rPr>
          <w:color w:val="111111"/>
          <w:w w:val="110"/>
          <w:sz w:val="19"/>
        </w:rPr>
        <w:t>could</w:t>
      </w:r>
      <w:r>
        <w:rPr>
          <w:color w:val="111111"/>
          <w:spacing w:val="21"/>
          <w:w w:val="110"/>
          <w:sz w:val="19"/>
        </w:rPr>
        <w:t xml:space="preserve"> </w:t>
      </w:r>
      <w:r>
        <w:rPr>
          <w:color w:val="111111"/>
          <w:w w:val="110"/>
          <w:sz w:val="19"/>
        </w:rPr>
        <w:t>only</w:t>
      </w:r>
      <w:r>
        <w:rPr>
          <w:color w:val="111111"/>
          <w:w w:val="110"/>
          <w:sz w:val="19"/>
          <w:u w:val="single"/>
        </w:rPr>
        <w:tab/>
      </w:r>
      <w:r>
        <w:rPr>
          <w:color w:val="111111"/>
          <w:w w:val="110"/>
          <w:sz w:val="19"/>
          <w:u w:val="single"/>
        </w:rPr>
        <w:tab/>
      </w:r>
      <w:r>
        <w:rPr>
          <w:color w:val="111111"/>
          <w:w w:val="110"/>
          <w:sz w:val="19"/>
          <w:u w:val="single"/>
        </w:rPr>
        <w:t>50</w:t>
      </w:r>
      <w:r>
        <w:rPr>
          <w:color w:val="111111"/>
          <w:w w:val="110"/>
          <w:sz w:val="19"/>
          <w:u w:val="single"/>
        </w:rPr>
        <w:tab/>
      </w:r>
      <w:r>
        <w:rPr>
          <w:color w:val="282828"/>
          <w:w w:val="110"/>
          <w:sz w:val="19"/>
        </w:rPr>
        <w:t xml:space="preserve">it </w:t>
      </w:r>
      <w:r>
        <w:rPr>
          <w:color w:val="111111"/>
          <w:w w:val="110"/>
          <w:sz w:val="19"/>
        </w:rPr>
        <w:t>if you looked upwards. Peeper had understood that whenever  Bobby lost sight</w:t>
      </w:r>
      <w:r>
        <w:rPr>
          <w:color w:val="111111"/>
          <w:spacing w:val="-10"/>
          <w:w w:val="110"/>
          <w:sz w:val="19"/>
        </w:rPr>
        <w:t xml:space="preserve"> </w:t>
      </w:r>
      <w:r>
        <w:rPr>
          <w:color w:val="111111"/>
          <w:w w:val="110"/>
          <w:sz w:val="19"/>
        </w:rPr>
        <w:t>of</w:t>
      </w:r>
      <w:r>
        <w:rPr>
          <w:color w:val="111111"/>
          <w:spacing w:val="7"/>
          <w:w w:val="110"/>
          <w:sz w:val="19"/>
        </w:rPr>
        <w:t xml:space="preserve"> </w:t>
      </w:r>
      <w:r>
        <w:rPr>
          <w:color w:val="111111"/>
          <w:w w:val="110"/>
          <w:sz w:val="19"/>
        </w:rPr>
        <w:t>his</w:t>
      </w:r>
      <w:r>
        <w:rPr>
          <w:color w:val="111111"/>
          <w:w w:val="110"/>
          <w:sz w:val="19"/>
          <w:u w:val="single"/>
        </w:rPr>
        <w:tab/>
      </w:r>
      <w:r>
        <w:rPr>
          <w:color w:val="111111"/>
          <w:w w:val="110"/>
          <w:sz w:val="19"/>
          <w:u w:val="single"/>
        </w:rPr>
        <w:t>51</w:t>
      </w:r>
      <w:r>
        <w:rPr>
          <w:color w:val="111111"/>
          <w:w w:val="110"/>
          <w:sz w:val="19"/>
          <w:u w:val="single"/>
        </w:rPr>
        <w:tab/>
      </w:r>
      <w:r>
        <w:rPr>
          <w:color w:val="111111"/>
          <w:w w:val="110"/>
          <w:sz w:val="19"/>
        </w:rPr>
        <w:t>, he would similarly  lose sight of his dream, and</w:t>
      </w:r>
      <w:r>
        <w:rPr>
          <w:color w:val="111111"/>
          <w:spacing w:val="50"/>
          <w:w w:val="110"/>
          <w:sz w:val="19"/>
        </w:rPr>
        <w:t xml:space="preserve"> </w:t>
      </w:r>
      <w:r>
        <w:rPr>
          <w:color w:val="111111"/>
          <w:w w:val="110"/>
          <w:sz w:val="19"/>
        </w:rPr>
        <w:t>his</w:t>
      </w:r>
      <w:r>
        <w:rPr>
          <w:color w:val="111111"/>
          <w:spacing w:val="9"/>
          <w:w w:val="110"/>
          <w:sz w:val="19"/>
        </w:rPr>
        <w:t xml:space="preserve"> </w:t>
      </w:r>
      <w:r>
        <w:rPr>
          <w:color w:val="3D3D3D"/>
          <w:w w:val="110"/>
          <w:sz w:val="19"/>
        </w:rPr>
        <w:t>_</w:t>
      </w:r>
      <w:r>
        <w:rPr>
          <w:color w:val="3D3D3D"/>
          <w:w w:val="110"/>
          <w:sz w:val="19"/>
        </w:rPr>
        <w:tab/>
      </w:r>
      <w:r>
        <w:rPr>
          <w:color w:val="111111"/>
          <w:w w:val="110"/>
          <w:sz w:val="19"/>
        </w:rPr>
        <w:t>52</w:t>
      </w:r>
    </w:p>
    <w:p>
      <w:pPr>
        <w:keepNext w:val="0"/>
        <w:keepLines w:val="0"/>
        <w:pageBreakBefore w:val="0"/>
        <w:widowControl w:val="0"/>
        <w:kinsoku/>
        <w:wordWrap/>
        <w:overflowPunct/>
        <w:topLinePunct w:val="0"/>
        <w:autoSpaceDE w:val="0"/>
        <w:autoSpaceDN w:val="0"/>
        <w:bidi w:val="0"/>
        <w:adjustRightInd/>
        <w:snapToGrid/>
        <w:spacing w:before="0" w:line="360" w:lineRule="auto"/>
        <w:ind w:left="97" w:leftChars="44" w:right="0" w:firstLine="0"/>
        <w:jc w:val="left"/>
        <w:textAlignment w:val="auto"/>
        <w:rPr>
          <w:sz w:val="19"/>
        </w:rPr>
      </w:pPr>
      <w:r>
        <w:rPr>
          <w:color w:val="111111"/>
          <w:w w:val="110"/>
          <w:sz w:val="19"/>
        </w:rPr>
        <w:t>to continue would weaken.</w:t>
      </w:r>
    </w:p>
    <w:p>
      <w:pPr>
        <w:keepNext w:val="0"/>
        <w:keepLines w:val="0"/>
        <w:pageBreakBefore w:val="0"/>
        <w:widowControl w:val="0"/>
        <w:tabs>
          <w:tab w:val="left" w:pos="5774"/>
          <w:tab w:val="left" w:pos="6299"/>
          <w:tab w:val="left" w:pos="8198"/>
        </w:tabs>
        <w:kinsoku/>
        <w:wordWrap/>
        <w:overflowPunct/>
        <w:topLinePunct w:val="0"/>
        <w:autoSpaceDE w:val="0"/>
        <w:autoSpaceDN w:val="0"/>
        <w:bidi w:val="0"/>
        <w:adjustRightInd/>
        <w:snapToGrid/>
        <w:spacing w:before="81" w:line="360" w:lineRule="auto"/>
        <w:ind w:left="97" w:leftChars="44" w:right="797" w:firstLine="417"/>
        <w:jc w:val="left"/>
        <w:textAlignment w:val="auto"/>
        <w:rPr>
          <w:sz w:val="19"/>
        </w:rPr>
      </w:pPr>
      <w:r>
        <w:rPr>
          <w:color w:val="111111"/>
          <w:w w:val="110"/>
          <w:sz w:val="19"/>
        </w:rPr>
        <w:t>Bobby  realized that the only obstacle  to reaching  the  summit  had been his</w:t>
      </w:r>
      <w:r>
        <w:rPr>
          <w:color w:val="111111"/>
          <w:spacing w:val="-15"/>
          <w:w w:val="110"/>
          <w:sz w:val="19"/>
        </w:rPr>
        <w:t xml:space="preserve"> </w:t>
      </w:r>
      <w:r>
        <w:rPr>
          <w:color w:val="111111"/>
          <w:w w:val="110"/>
          <w:sz w:val="19"/>
        </w:rPr>
        <w:t>own</w:t>
      </w:r>
      <w:r>
        <w:rPr>
          <w:color w:val="111111"/>
          <w:spacing w:val="16"/>
          <w:w w:val="110"/>
          <w:sz w:val="19"/>
        </w:rPr>
        <w:t xml:space="preserve"> </w:t>
      </w:r>
      <w:r>
        <w:rPr>
          <w:rFonts w:hint="eastAsia" w:eastAsia="宋体"/>
          <w:color w:val="4F4F4F"/>
          <w:w w:val="110"/>
          <w:sz w:val="19"/>
          <w:u w:val="single"/>
          <w:lang w:val="en-US" w:eastAsia="zh-CN"/>
        </w:rPr>
        <w:t xml:space="preserve"> </w:t>
      </w:r>
      <w:r>
        <w:rPr>
          <w:color w:val="111111"/>
          <w:spacing w:val="-7"/>
          <w:w w:val="110"/>
          <w:sz w:val="19"/>
          <w:u w:val="single"/>
        </w:rPr>
        <w:t>53</w:t>
      </w:r>
      <w:r>
        <w:rPr>
          <w:rFonts w:hint="eastAsia" w:ascii="宋体" w:hAnsi="宋体" w:eastAsia="宋体"/>
          <w:color w:val="111111"/>
          <w:spacing w:val="-7"/>
          <w:w w:val="110"/>
          <w:sz w:val="20"/>
          <w:u w:val="single"/>
          <w:lang w:val="en-US" w:eastAsia="zh-CN"/>
        </w:rPr>
        <w:t xml:space="preserve"> </w:t>
      </w:r>
      <w:r>
        <w:rPr>
          <w:rFonts w:ascii="宋体" w:hAnsi="宋体"/>
          <w:color w:val="111111"/>
          <w:spacing w:val="-7"/>
          <w:w w:val="110"/>
          <w:sz w:val="20"/>
          <w:u w:val="single"/>
        </w:rPr>
        <w:t xml:space="preserve"> </w:t>
      </w:r>
      <w:r>
        <w:rPr>
          <w:rFonts w:ascii="宋体" w:hAnsi="宋体"/>
          <w:color w:val="111111"/>
          <w:spacing w:val="2"/>
          <w:w w:val="110"/>
          <w:sz w:val="20"/>
        </w:rPr>
        <w:t>.</w:t>
      </w:r>
      <w:r>
        <w:rPr>
          <w:color w:val="111111"/>
          <w:spacing w:val="2"/>
          <w:w w:val="110"/>
          <w:sz w:val="19"/>
        </w:rPr>
        <w:t xml:space="preserve">When </w:t>
      </w:r>
      <w:r>
        <w:rPr>
          <w:color w:val="111111"/>
          <w:w w:val="110"/>
          <w:sz w:val="19"/>
        </w:rPr>
        <w:t>he could no longer see the top of the mountain, the</w:t>
      </w:r>
      <w:r>
        <w:rPr>
          <w:color w:val="111111"/>
          <w:spacing w:val="13"/>
          <w:w w:val="110"/>
          <w:sz w:val="19"/>
        </w:rPr>
        <w:t xml:space="preserve"> </w:t>
      </w:r>
      <w:r>
        <w:rPr>
          <w:color w:val="111111"/>
          <w:w w:val="110"/>
          <w:sz w:val="19"/>
        </w:rPr>
        <w:t>problems</w:t>
      </w:r>
      <w:r>
        <w:rPr>
          <w:color w:val="111111"/>
          <w:spacing w:val="3"/>
          <w:w w:val="110"/>
          <w:sz w:val="19"/>
        </w:rPr>
        <w:t xml:space="preserve"> </w:t>
      </w:r>
      <w:r>
        <w:rPr>
          <w:color w:val="4F4F4F"/>
          <w:w w:val="110"/>
          <w:sz w:val="19"/>
        </w:rPr>
        <w:t>_</w:t>
      </w:r>
      <w:r>
        <w:rPr>
          <w:color w:val="4F4F4F"/>
          <w:w w:val="110"/>
          <w:sz w:val="19"/>
          <w:u w:val="single"/>
        </w:rPr>
        <w:tab/>
      </w:r>
      <w:r>
        <w:rPr>
          <w:color w:val="111111"/>
          <w:w w:val="110"/>
          <w:sz w:val="19"/>
        </w:rPr>
        <w:t>54</w:t>
      </w:r>
      <w:r>
        <w:rPr>
          <w:color w:val="3D3D3D"/>
          <w:w w:val="110"/>
          <w:sz w:val="19"/>
          <w:u w:val="single"/>
        </w:rPr>
        <w:t>_</w:t>
      </w:r>
      <w:r>
        <w:rPr>
          <w:color w:val="3D3D3D"/>
          <w:w w:val="110"/>
          <w:sz w:val="19"/>
          <w:u w:val="single"/>
        </w:rPr>
        <w:tab/>
      </w:r>
      <w:r>
        <w:rPr>
          <w:color w:val="111111"/>
          <w:w w:val="110"/>
          <w:sz w:val="19"/>
        </w:rPr>
        <w:t>. He thanked Peeper for using that</w:t>
      </w:r>
      <w:r>
        <w:rPr>
          <w:color w:val="111111"/>
          <w:spacing w:val="11"/>
          <w:w w:val="110"/>
          <w:sz w:val="19"/>
        </w:rPr>
        <w:t xml:space="preserve"> </w:t>
      </w:r>
      <w:r>
        <w:rPr>
          <w:color w:val="111111"/>
          <w:w w:val="110"/>
          <w:sz w:val="19"/>
        </w:rPr>
        <w:t>little</w:t>
      </w:r>
    </w:p>
    <w:p>
      <w:pPr>
        <w:pStyle w:val="14"/>
        <w:keepNext w:val="0"/>
        <w:keepLines w:val="0"/>
        <w:widowControl w:val="0"/>
        <w:shd w:val="clear" w:color="auto" w:fill="auto"/>
        <w:bidi w:val="0"/>
        <w:spacing w:before="0" w:after="0" w:line="240" w:lineRule="auto"/>
        <w:ind w:left="0" w:right="0" w:firstLine="0"/>
        <w:jc w:val="left"/>
      </w:pPr>
      <w:r>
        <w:rPr>
          <w:rFonts w:hint="eastAsia" w:ascii="宋体" w:hAnsi="宋体" w:eastAsia="宋体"/>
          <w:color w:val="626262"/>
          <w:spacing w:val="-11"/>
          <w:w w:val="110"/>
          <w:sz w:val="32"/>
          <w:u w:val="single"/>
          <w:lang w:val="en-US" w:eastAsia="zh-CN"/>
        </w:rPr>
        <w:t xml:space="preserve"> </w:t>
      </w:r>
      <w:r>
        <w:rPr>
          <w:color w:val="111111"/>
          <w:spacing w:val="-11"/>
          <w:w w:val="110"/>
          <w:sz w:val="19"/>
          <w:u w:val="single"/>
        </w:rPr>
        <w:t>55</w:t>
      </w:r>
      <w:r>
        <w:rPr>
          <w:rFonts w:hint="eastAsia" w:ascii="宋体" w:hAnsi="宋体" w:eastAsia="宋体"/>
          <w:color w:val="4F4F4F"/>
          <w:spacing w:val="-11"/>
          <w:w w:val="110"/>
          <w:sz w:val="32"/>
          <w:u w:val="single"/>
          <w:lang w:val="en-US" w:eastAsia="zh-CN"/>
        </w:rPr>
        <w:t xml:space="preserve"> </w:t>
      </w:r>
      <w:r>
        <w:rPr>
          <w:rFonts w:ascii="宋体" w:hAnsi="宋体"/>
          <w:color w:val="4F4F4F"/>
          <w:spacing w:val="-11"/>
          <w:w w:val="110"/>
          <w:sz w:val="32"/>
        </w:rPr>
        <w:t xml:space="preserve"> </w:t>
      </w:r>
      <w:r>
        <w:rPr>
          <w:color w:val="111111"/>
          <w:w w:val="110"/>
          <w:sz w:val="19"/>
        </w:rPr>
        <w:t xml:space="preserve">to help him see that his aims </w:t>
      </w:r>
      <w:r>
        <w:rPr>
          <w:rFonts w:ascii="Times New Roman" w:hAnsi="Times New Roman" w:eastAsia="Times New Roman" w:cs="Times New Roman"/>
          <w:color w:val="000000"/>
          <w:spacing w:val="0"/>
          <w:w w:val="100"/>
          <w:position w:val="0"/>
          <w:lang w:val="en-US" w:eastAsia="en-US" w:bidi="en-US"/>
        </w:rPr>
        <w:t>were not impossible, and that they were still there, where they had</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always been.</w:t>
      </w:r>
    </w:p>
    <w:tbl>
      <w:tblPr>
        <w:tblStyle w:val="7"/>
        <w:tblpPr w:leftFromText="180" w:rightFromText="180" w:vertAnchor="text" w:horzAnchor="page" w:tblpX="583" w:tblpY="517"/>
        <w:tblOverlap w:val="never"/>
        <w:tblW w:w="99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783"/>
        <w:gridCol w:w="2706"/>
        <w:gridCol w:w="2198"/>
        <w:gridCol w:w="2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4"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11"/>
              <w:ind w:left="0" w:leftChars="0" w:firstLine="0" w:firstLineChars="0"/>
              <w:textAlignment w:val="auto"/>
              <w:rPr>
                <w:sz w:val="17"/>
              </w:rPr>
            </w:pPr>
          </w:p>
          <w:p>
            <w:pPr>
              <w:pStyle w:val="11"/>
              <w:keepNext w:val="0"/>
              <w:keepLines w:val="0"/>
              <w:pageBreakBefore w:val="0"/>
              <w:widowControl w:val="0"/>
              <w:kinsoku/>
              <w:wordWrap/>
              <w:overflowPunct/>
              <w:topLinePunct w:val="0"/>
              <w:autoSpaceDE w:val="0"/>
              <w:autoSpaceDN w:val="0"/>
              <w:bidi w:val="0"/>
              <w:adjustRightInd/>
              <w:snapToGrid/>
              <w:spacing w:before="0"/>
              <w:ind w:left="97" w:leftChars="44"/>
              <w:textAlignment w:val="auto"/>
              <w:rPr>
                <w:sz w:val="20"/>
              </w:rPr>
            </w:pPr>
            <w:r>
              <w:rPr>
                <w:color w:val="111111"/>
                <w:w w:val="105"/>
                <w:sz w:val="20"/>
              </w:rPr>
              <w:t xml:space="preserve">36. A. </w:t>
            </w:r>
            <w:r>
              <w:rPr>
                <w:color w:val="010101"/>
                <w:w w:val="105"/>
                <w:sz w:val="20"/>
              </w:rPr>
              <w:t>urging</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5"/>
              <w:ind w:left="97" w:leftChars="44"/>
              <w:textAlignment w:val="auto"/>
              <w:rPr>
                <w:sz w:val="17"/>
              </w:rPr>
            </w:pPr>
          </w:p>
          <w:p>
            <w:pPr>
              <w:pStyle w:val="11"/>
              <w:keepNext w:val="0"/>
              <w:keepLines w:val="0"/>
              <w:pageBreakBefore w:val="0"/>
              <w:widowControl w:val="0"/>
              <w:kinsoku/>
              <w:wordWrap/>
              <w:overflowPunct/>
              <w:topLinePunct w:val="0"/>
              <w:autoSpaceDE w:val="0"/>
              <w:autoSpaceDN w:val="0"/>
              <w:bidi w:val="0"/>
              <w:adjustRightInd/>
              <w:snapToGrid/>
              <w:spacing w:before="0"/>
              <w:ind w:left="97" w:leftChars="44"/>
              <w:textAlignment w:val="auto"/>
              <w:rPr>
                <w:sz w:val="20"/>
              </w:rPr>
            </w:pPr>
            <w:r>
              <w:rPr>
                <w:rFonts w:ascii="Arial"/>
                <w:color w:val="010101"/>
                <w:w w:val="105"/>
                <w:sz w:val="20"/>
              </w:rPr>
              <w:t xml:space="preserve">B. </w:t>
            </w:r>
            <w:r>
              <w:rPr>
                <w:color w:val="111111"/>
                <w:w w:val="105"/>
                <w:sz w:val="20"/>
              </w:rPr>
              <w:t>encouraging</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6"/>
              <w:ind w:left="97" w:leftChars="44"/>
              <w:textAlignment w:val="auto"/>
              <w:rPr>
                <w:sz w:val="17"/>
              </w:rPr>
            </w:pPr>
          </w:p>
          <w:p>
            <w:pPr>
              <w:pStyle w:val="11"/>
              <w:keepNext w:val="0"/>
              <w:keepLines w:val="0"/>
              <w:pageBreakBefore w:val="0"/>
              <w:widowControl w:val="0"/>
              <w:kinsoku/>
              <w:wordWrap/>
              <w:overflowPunct/>
              <w:topLinePunct w:val="0"/>
              <w:autoSpaceDE w:val="0"/>
              <w:autoSpaceDN w:val="0"/>
              <w:bidi w:val="0"/>
              <w:adjustRightInd/>
              <w:snapToGrid/>
              <w:spacing w:before="0"/>
              <w:ind w:left="97" w:leftChars="44"/>
              <w:textAlignment w:val="auto"/>
              <w:rPr>
                <w:sz w:val="20"/>
              </w:rPr>
            </w:pPr>
            <w:r>
              <w:rPr>
                <w:color w:val="111111"/>
                <w:w w:val="105"/>
                <w:sz w:val="20"/>
              </w:rPr>
              <w:t>C. educating</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11"/>
              <w:ind w:left="97" w:leftChars="44"/>
              <w:textAlignment w:val="auto"/>
              <w:rPr>
                <w:sz w:val="17"/>
              </w:rPr>
            </w:pPr>
          </w:p>
          <w:p>
            <w:pPr>
              <w:pStyle w:val="11"/>
              <w:keepNext w:val="0"/>
              <w:keepLines w:val="0"/>
              <w:pageBreakBefore w:val="0"/>
              <w:widowControl w:val="0"/>
              <w:kinsoku/>
              <w:wordWrap/>
              <w:overflowPunct/>
              <w:topLinePunct w:val="0"/>
              <w:autoSpaceDE w:val="0"/>
              <w:autoSpaceDN w:val="0"/>
              <w:bidi w:val="0"/>
              <w:adjustRightInd/>
              <w:snapToGrid/>
              <w:spacing w:before="0"/>
              <w:ind w:left="97" w:leftChars="44"/>
              <w:textAlignment w:val="auto"/>
              <w:rPr>
                <w:sz w:val="20"/>
              </w:rPr>
            </w:pPr>
            <w:r>
              <w:rPr>
                <w:color w:val="010101"/>
                <w:w w:val="105"/>
                <w:sz w:val="20"/>
              </w:rPr>
              <w:t>D. requesting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111111"/>
                <w:w w:val="105"/>
                <w:sz w:val="20"/>
              </w:rPr>
              <w:t>3</w:t>
            </w:r>
            <w:r>
              <w:rPr>
                <w:color w:val="010101"/>
                <w:w w:val="105"/>
                <w:sz w:val="20"/>
              </w:rPr>
              <w:t xml:space="preserve">7. </w:t>
            </w:r>
            <w:r>
              <w:rPr>
                <w:color w:val="111111"/>
                <w:w w:val="105"/>
                <w:sz w:val="20"/>
              </w:rPr>
              <w:t>A</w:t>
            </w:r>
            <w:r>
              <w:rPr>
                <w:color w:val="2F2F2F"/>
                <w:w w:val="105"/>
                <w:sz w:val="20"/>
              </w:rPr>
              <w:t xml:space="preserve">. </w:t>
            </w:r>
            <w:r>
              <w:rPr>
                <w:color w:val="111111"/>
                <w:w w:val="105"/>
                <w:sz w:val="20"/>
              </w:rPr>
              <w:t>practice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B. </w:t>
            </w:r>
            <w:r>
              <w:rPr>
                <w:color w:val="111111"/>
                <w:w w:val="105"/>
                <w:sz w:val="20"/>
              </w:rPr>
              <w:t>disadvantage</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C. </w:t>
            </w:r>
            <w:r>
              <w:rPr>
                <w:color w:val="111111"/>
                <w:w w:val="105"/>
                <w:sz w:val="20"/>
              </w:rPr>
              <w:t>growth</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010101"/>
                <w:w w:val="105"/>
                <w:sz w:val="20"/>
              </w:rPr>
              <w:t>D. failure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38. A. special</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 xml:space="preserve">B. </w:t>
            </w:r>
            <w:r>
              <w:rPr>
                <w:color w:val="010101"/>
                <w:w w:val="105"/>
                <w:sz w:val="20"/>
              </w:rPr>
              <w:t>beautiful</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C. </w:t>
            </w:r>
            <w:r>
              <w:rPr>
                <w:color w:val="111111"/>
                <w:w w:val="105"/>
                <w:sz w:val="20"/>
              </w:rPr>
              <w:t>fancy</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D. </w:t>
            </w:r>
            <w:r>
              <w:rPr>
                <w:color w:val="111111"/>
                <w:w w:val="105"/>
                <w:sz w:val="20"/>
              </w:rPr>
              <w:t>expensive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6"/>
              <w:ind w:left="97" w:leftChars="44"/>
              <w:textAlignment w:val="auto"/>
              <w:rPr>
                <w:sz w:val="20"/>
              </w:rPr>
            </w:pPr>
            <w:r>
              <w:rPr>
                <w:color w:val="111111"/>
                <w:w w:val="105"/>
                <w:sz w:val="20"/>
              </w:rPr>
              <w:t>39. A. thought</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010101"/>
                <w:w w:val="105"/>
                <w:sz w:val="20"/>
              </w:rPr>
              <w:t xml:space="preserve">B. </w:t>
            </w:r>
            <w:r>
              <w:rPr>
                <w:color w:val="111111"/>
                <w:w w:val="105"/>
                <w:sz w:val="20"/>
              </w:rPr>
              <w:t>knowledge</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111111"/>
                <w:w w:val="105"/>
                <w:sz w:val="20"/>
              </w:rPr>
              <w:t xml:space="preserve">C. </w:t>
            </w:r>
            <w:r>
              <w:rPr>
                <w:color w:val="010101"/>
                <w:w w:val="105"/>
                <w:sz w:val="20"/>
              </w:rPr>
              <w:t>information</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6"/>
              <w:ind w:left="97" w:leftChars="44"/>
              <w:textAlignment w:val="auto"/>
              <w:rPr>
                <w:sz w:val="20"/>
              </w:rPr>
            </w:pPr>
            <w:r>
              <w:rPr>
                <w:color w:val="111111"/>
                <w:w w:val="105"/>
                <w:sz w:val="20"/>
              </w:rPr>
              <w:t xml:space="preserve">D. </w:t>
            </w:r>
            <w:r>
              <w:rPr>
                <w:color w:val="010101"/>
                <w:w w:val="105"/>
                <w:sz w:val="20"/>
              </w:rPr>
              <w:t>praise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111111"/>
                <w:w w:val="105"/>
                <w:sz w:val="20"/>
              </w:rPr>
              <w:t>40. A. breaking</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010101"/>
                <w:w w:val="105"/>
                <w:sz w:val="20"/>
              </w:rPr>
              <w:t xml:space="preserve">B. </w:t>
            </w:r>
            <w:r>
              <w:rPr>
                <w:color w:val="111111"/>
                <w:w w:val="105"/>
                <w:sz w:val="20"/>
              </w:rPr>
              <w:t>damaging</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37"/>
              <w:ind w:left="97" w:leftChars="44"/>
              <w:textAlignment w:val="auto"/>
              <w:rPr>
                <w:sz w:val="20"/>
              </w:rPr>
            </w:pPr>
            <w:r>
              <w:rPr>
                <w:color w:val="111111"/>
                <w:w w:val="105"/>
                <w:sz w:val="20"/>
              </w:rPr>
              <w:t>C. aching</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010101"/>
                <w:w w:val="105"/>
                <w:sz w:val="20"/>
              </w:rPr>
              <w:t xml:space="preserve">D. </w:t>
            </w:r>
            <w:r>
              <w:rPr>
                <w:color w:val="111111"/>
                <w:w w:val="105"/>
                <w:sz w:val="20"/>
              </w:rPr>
              <w:t>swelling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111111"/>
                <w:w w:val="105"/>
                <w:sz w:val="20"/>
              </w:rPr>
              <w:t>41</w:t>
            </w:r>
            <w:r>
              <w:rPr>
                <w:color w:val="2F2F2F"/>
                <w:w w:val="105"/>
                <w:sz w:val="20"/>
              </w:rPr>
              <w:t xml:space="preserve">. </w:t>
            </w:r>
            <w:r>
              <w:rPr>
                <w:color w:val="111111"/>
                <w:w w:val="105"/>
                <w:sz w:val="20"/>
              </w:rPr>
              <w:t>A. danger</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B. </w:t>
            </w:r>
            <w:r>
              <w:rPr>
                <w:color w:val="111111"/>
                <w:w w:val="105"/>
                <w:sz w:val="20"/>
              </w:rPr>
              <w:t>adventure</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C. pressure</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010101"/>
                <w:w w:val="105"/>
                <w:sz w:val="20"/>
              </w:rPr>
              <w:t>D. misfortune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111111"/>
                <w:w w:val="105"/>
                <w:sz w:val="20"/>
              </w:rPr>
              <w:t>42</w:t>
            </w:r>
            <w:r>
              <w:rPr>
                <w:color w:val="2F2F2F"/>
                <w:w w:val="105"/>
                <w:sz w:val="20"/>
              </w:rPr>
              <w:t xml:space="preserve">. </w:t>
            </w:r>
            <w:r>
              <w:rPr>
                <w:color w:val="111111"/>
                <w:w w:val="105"/>
                <w:sz w:val="20"/>
              </w:rPr>
              <w:t>A. quitted</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B. </w:t>
            </w:r>
            <w:r>
              <w:rPr>
                <w:color w:val="111111"/>
                <w:w w:val="105"/>
                <w:sz w:val="20"/>
              </w:rPr>
              <w:t>kept</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111111"/>
                <w:w w:val="105"/>
                <w:sz w:val="20"/>
              </w:rPr>
              <w:t>C. accomplished</w:t>
            </w:r>
          </w:p>
        </w:tc>
        <w:tc>
          <w:tcPr>
            <w:tcW w:w="2227" w:type="dxa"/>
          </w:tcPr>
          <w:p>
            <w:pPr>
              <w:pStyle w:val="11"/>
              <w:keepNext w:val="0"/>
              <w:keepLines w:val="0"/>
              <w:pageBreakBefore w:val="0"/>
              <w:widowControl w:val="0"/>
              <w:tabs>
                <w:tab w:val="left" w:pos="3172"/>
              </w:tabs>
              <w:kinsoku/>
              <w:wordWrap/>
              <w:overflowPunct/>
              <w:topLinePunct w:val="0"/>
              <w:autoSpaceDE w:val="0"/>
              <w:autoSpaceDN w:val="0"/>
              <w:bidi w:val="0"/>
              <w:adjustRightInd/>
              <w:snapToGrid/>
              <w:spacing w:before="49"/>
              <w:ind w:left="97" w:leftChars="44"/>
              <w:textAlignment w:val="auto"/>
              <w:rPr>
                <w:rFonts w:ascii="Arial"/>
                <w:sz w:val="8"/>
              </w:rPr>
            </w:pPr>
            <w:r>
              <w:rPr>
                <w:color w:val="010101"/>
                <w:w w:val="105"/>
                <w:sz w:val="20"/>
              </w:rPr>
              <w:t>D.</w:t>
            </w:r>
            <w:r>
              <w:rPr>
                <w:color w:val="010101"/>
                <w:spacing w:val="-7"/>
                <w:w w:val="105"/>
                <w:sz w:val="20"/>
              </w:rPr>
              <w:t xml:space="preserve"> </w:t>
            </w:r>
            <w:r>
              <w:rPr>
                <w:color w:val="111111"/>
                <w:w w:val="105"/>
                <w:sz w:val="20"/>
              </w:rPr>
              <w:t>abandoned</w:t>
            </w:r>
            <w:r>
              <w:rPr>
                <w:color w:val="111111"/>
                <w:w w:val="105"/>
                <w:sz w:val="20"/>
              </w:rPr>
              <w:tab/>
            </w:r>
            <w:r>
              <w:rPr>
                <w:rFonts w:ascii="Arial"/>
                <w:color w:val="BABABA"/>
                <w:w w:val="105"/>
                <w:sz w:val="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5"/>
              <w:ind w:left="97" w:leftChars="44"/>
              <w:textAlignment w:val="auto"/>
              <w:rPr>
                <w:sz w:val="20"/>
              </w:rPr>
            </w:pPr>
            <w:r>
              <w:rPr>
                <w:color w:val="111111"/>
                <w:w w:val="105"/>
                <w:sz w:val="20"/>
              </w:rPr>
              <w:t>43. A. problem</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0"/>
              <w:ind w:left="97" w:leftChars="44"/>
              <w:textAlignment w:val="auto"/>
              <w:rPr>
                <w:sz w:val="20"/>
              </w:rPr>
            </w:pPr>
            <w:r>
              <w:rPr>
                <w:rFonts w:ascii="Arial"/>
                <w:color w:val="111111"/>
                <w:w w:val="105"/>
                <w:sz w:val="20"/>
              </w:rPr>
              <w:t xml:space="preserve">B. </w:t>
            </w:r>
            <w:r>
              <w:rPr>
                <w:color w:val="111111"/>
                <w:w w:val="105"/>
                <w:sz w:val="20"/>
              </w:rPr>
              <w:t>pain</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1"/>
              <w:ind w:left="97" w:leftChars="44"/>
              <w:textAlignment w:val="auto"/>
              <w:rPr>
                <w:sz w:val="20"/>
              </w:rPr>
            </w:pPr>
            <w:r>
              <w:rPr>
                <w:color w:val="111111"/>
                <w:w w:val="105"/>
                <w:sz w:val="20"/>
              </w:rPr>
              <w:t>C. injury</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5"/>
              <w:ind w:left="97" w:leftChars="44"/>
              <w:textAlignment w:val="auto"/>
              <w:rPr>
                <w:sz w:val="20"/>
              </w:rPr>
            </w:pPr>
            <w:r>
              <w:rPr>
                <w:color w:val="111111"/>
                <w:w w:val="105"/>
                <w:sz w:val="20"/>
              </w:rPr>
              <w:t>D. anxiety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44. A. normally</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B. </w:t>
            </w:r>
            <w:r>
              <w:rPr>
                <w:color w:val="111111"/>
                <w:w w:val="105"/>
                <w:sz w:val="20"/>
              </w:rPr>
              <w:t>practically</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C. certainly</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010101"/>
                <w:w w:val="105"/>
                <w:sz w:val="20"/>
              </w:rPr>
              <w:t>D. exactly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111111"/>
                <w:w w:val="105"/>
                <w:sz w:val="20"/>
              </w:rPr>
              <w:t>45. A. incomparable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010101"/>
                <w:w w:val="105"/>
                <w:sz w:val="20"/>
              </w:rPr>
              <w:t xml:space="preserve">B. </w:t>
            </w:r>
            <w:r>
              <w:rPr>
                <w:color w:val="111111"/>
                <w:w w:val="105"/>
                <w:sz w:val="20"/>
              </w:rPr>
              <w:t>invisible</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37"/>
              <w:ind w:left="97" w:leftChars="44"/>
              <w:textAlignment w:val="auto"/>
              <w:rPr>
                <w:sz w:val="20"/>
              </w:rPr>
            </w:pPr>
            <w:r>
              <w:rPr>
                <w:color w:val="111111"/>
                <w:w w:val="105"/>
                <w:sz w:val="20"/>
              </w:rPr>
              <w:t xml:space="preserve">C. </w:t>
            </w:r>
            <w:r>
              <w:rPr>
                <w:color w:val="010101"/>
                <w:w w:val="105"/>
                <w:sz w:val="20"/>
              </w:rPr>
              <w:t>invaluable</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010101"/>
                <w:w w:val="105"/>
                <w:sz w:val="20"/>
              </w:rPr>
              <w:t>D. inaccessible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5"/>
              <w:ind w:left="97" w:leftChars="44"/>
              <w:textAlignment w:val="auto"/>
              <w:rPr>
                <w:sz w:val="20"/>
              </w:rPr>
            </w:pPr>
            <w:r>
              <w:rPr>
                <w:color w:val="111111"/>
                <w:w w:val="105"/>
                <w:sz w:val="20"/>
              </w:rPr>
              <w:t>46. A. experience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0"/>
              <w:ind w:left="97" w:leftChars="44"/>
              <w:textAlignment w:val="auto"/>
              <w:rPr>
                <w:sz w:val="20"/>
              </w:rPr>
            </w:pPr>
            <w:r>
              <w:rPr>
                <w:rFonts w:ascii="Arial"/>
                <w:color w:val="010101"/>
                <w:w w:val="105"/>
                <w:sz w:val="20"/>
              </w:rPr>
              <w:t xml:space="preserve">B. </w:t>
            </w:r>
            <w:r>
              <w:rPr>
                <w:color w:val="111111"/>
                <w:w w:val="105"/>
                <w:sz w:val="20"/>
              </w:rPr>
              <w:t>attempt</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5"/>
              <w:ind w:left="97" w:leftChars="44"/>
              <w:textAlignment w:val="auto"/>
              <w:rPr>
                <w:sz w:val="20"/>
              </w:rPr>
            </w:pPr>
            <w:r>
              <w:rPr>
                <w:color w:val="111111"/>
                <w:w w:val="105"/>
                <w:sz w:val="20"/>
              </w:rPr>
              <w:t>C. view</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5"/>
              <w:ind w:left="97" w:leftChars="44"/>
              <w:textAlignment w:val="auto"/>
              <w:rPr>
                <w:sz w:val="20"/>
              </w:rPr>
            </w:pPr>
            <w:r>
              <w:rPr>
                <w:color w:val="010101"/>
                <w:w w:val="105"/>
                <w:sz w:val="20"/>
              </w:rPr>
              <w:t xml:space="preserve">D. </w:t>
            </w:r>
            <w:r>
              <w:rPr>
                <w:color w:val="111111"/>
                <w:w w:val="105"/>
                <w:sz w:val="20"/>
              </w:rPr>
              <w:t>present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47. A. snowy</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B. </w:t>
            </w:r>
            <w:r>
              <w:rPr>
                <w:color w:val="111111"/>
                <w:w w:val="105"/>
                <w:sz w:val="20"/>
              </w:rPr>
              <w:t>pure</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C. vague</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010101"/>
                <w:w w:val="105"/>
                <w:sz w:val="20"/>
              </w:rPr>
              <w:t xml:space="preserve">D. </w:t>
            </w:r>
            <w:r>
              <w:rPr>
                <w:color w:val="111111"/>
                <w:w w:val="105"/>
                <w:sz w:val="20"/>
              </w:rPr>
              <w:t>thick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1"/>
              <w:ind w:left="97" w:leftChars="44"/>
              <w:textAlignment w:val="auto"/>
              <w:rPr>
                <w:sz w:val="20"/>
              </w:rPr>
            </w:pPr>
            <w:r>
              <w:rPr>
                <w:color w:val="111111"/>
                <w:w w:val="105"/>
                <w:sz w:val="20"/>
              </w:rPr>
              <w:t>48. A. demanded</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0"/>
              <w:ind w:left="97" w:leftChars="44"/>
              <w:textAlignment w:val="auto"/>
              <w:rPr>
                <w:sz w:val="20"/>
              </w:rPr>
            </w:pPr>
            <w:r>
              <w:rPr>
                <w:rFonts w:ascii="Arial"/>
                <w:color w:val="010101"/>
                <w:w w:val="105"/>
                <w:sz w:val="20"/>
              </w:rPr>
              <w:t xml:space="preserve">B. </w:t>
            </w:r>
            <w:r>
              <w:rPr>
                <w:color w:val="111111"/>
                <w:w w:val="105"/>
                <w:sz w:val="20"/>
              </w:rPr>
              <w:t>grasped</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1"/>
              <w:ind w:left="97" w:leftChars="44"/>
              <w:textAlignment w:val="auto"/>
              <w:rPr>
                <w:sz w:val="20"/>
              </w:rPr>
            </w:pPr>
            <w:r>
              <w:rPr>
                <w:color w:val="111111"/>
                <w:w w:val="105"/>
                <w:sz w:val="20"/>
              </w:rPr>
              <w:t>C. believed</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1"/>
              <w:ind w:left="97" w:leftChars="44"/>
              <w:textAlignment w:val="auto"/>
              <w:rPr>
                <w:sz w:val="20"/>
              </w:rPr>
            </w:pPr>
            <w:r>
              <w:rPr>
                <w:color w:val="010101"/>
                <w:w w:val="105"/>
                <w:sz w:val="20"/>
              </w:rPr>
              <w:t xml:space="preserve">D. </w:t>
            </w:r>
            <w:r>
              <w:rPr>
                <w:color w:val="111111"/>
                <w:w w:val="105"/>
                <w:sz w:val="20"/>
              </w:rPr>
              <w:t>acknowledged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111111"/>
                <w:w w:val="105"/>
                <w:sz w:val="20"/>
              </w:rPr>
              <w:t>49. A. image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010101"/>
                <w:w w:val="105"/>
                <w:sz w:val="20"/>
              </w:rPr>
              <w:t xml:space="preserve">B. </w:t>
            </w:r>
            <w:r>
              <w:rPr>
                <w:color w:val="111111"/>
                <w:w w:val="105"/>
                <w:sz w:val="20"/>
              </w:rPr>
              <w:t>spot</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111111"/>
                <w:w w:val="105"/>
                <w:sz w:val="20"/>
              </w:rPr>
              <w:t>C. photo</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6"/>
              <w:ind w:left="97" w:leftChars="44"/>
              <w:textAlignment w:val="auto"/>
              <w:rPr>
                <w:sz w:val="20"/>
              </w:rPr>
            </w:pPr>
            <w:r>
              <w:rPr>
                <w:color w:val="111111"/>
                <w:w w:val="105"/>
                <w:sz w:val="20"/>
              </w:rPr>
              <w:t>D</w:t>
            </w:r>
            <w:r>
              <w:rPr>
                <w:color w:val="2F2F2F"/>
                <w:w w:val="105"/>
                <w:sz w:val="20"/>
              </w:rPr>
              <w:t xml:space="preserve">. </w:t>
            </w:r>
            <w:r>
              <w:rPr>
                <w:color w:val="111111"/>
                <w:w w:val="105"/>
                <w:sz w:val="20"/>
              </w:rPr>
              <w:t>message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111111"/>
                <w:w w:val="105"/>
                <w:sz w:val="20"/>
              </w:rPr>
              <w:t>50. A. move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1"/>
              <w:ind w:left="97" w:leftChars="44"/>
              <w:textAlignment w:val="auto"/>
              <w:rPr>
                <w:sz w:val="20"/>
              </w:rPr>
            </w:pPr>
            <w:r>
              <w:rPr>
                <w:rFonts w:ascii="Arial"/>
                <w:color w:val="111111"/>
                <w:w w:val="105"/>
                <w:sz w:val="20"/>
              </w:rPr>
              <w:t xml:space="preserve">B. </w:t>
            </w:r>
            <w:r>
              <w:rPr>
                <w:color w:val="111111"/>
                <w:w w:val="105"/>
                <w:sz w:val="20"/>
              </w:rPr>
              <w:t>feel</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37"/>
              <w:ind w:left="97" w:leftChars="44"/>
              <w:textAlignment w:val="auto"/>
              <w:rPr>
                <w:sz w:val="20"/>
              </w:rPr>
            </w:pPr>
            <w:r>
              <w:rPr>
                <w:color w:val="111111"/>
                <w:w w:val="105"/>
                <w:sz w:val="20"/>
              </w:rPr>
              <w:t>C. change</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2"/>
              <w:ind w:left="97" w:leftChars="44"/>
              <w:textAlignment w:val="auto"/>
              <w:rPr>
                <w:sz w:val="20"/>
              </w:rPr>
            </w:pPr>
            <w:r>
              <w:rPr>
                <w:color w:val="010101"/>
                <w:w w:val="105"/>
                <w:sz w:val="20"/>
              </w:rPr>
              <w:t xml:space="preserve">D. </w:t>
            </w:r>
            <w:r>
              <w:rPr>
                <w:color w:val="111111"/>
                <w:w w:val="105"/>
                <w:sz w:val="20"/>
              </w:rPr>
              <w:t>see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111111"/>
                <w:w w:val="105"/>
                <w:sz w:val="20"/>
              </w:rPr>
              <w:t>51. A. objective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B. path</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111111"/>
                <w:w w:val="105"/>
                <w:sz w:val="20"/>
              </w:rPr>
              <w:t>C. success</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010101"/>
                <w:w w:val="110"/>
                <w:sz w:val="20"/>
              </w:rPr>
              <w:t>D.joumey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before="45"/>
              <w:ind w:left="97" w:leftChars="44"/>
              <w:textAlignment w:val="auto"/>
              <w:rPr>
                <w:sz w:val="20"/>
              </w:rPr>
            </w:pPr>
            <w:r>
              <w:rPr>
                <w:color w:val="111111"/>
                <w:w w:val="105"/>
                <w:sz w:val="20"/>
              </w:rPr>
              <w:t>52. A. preference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before="40"/>
              <w:ind w:left="97" w:leftChars="44"/>
              <w:textAlignment w:val="auto"/>
              <w:rPr>
                <w:sz w:val="20"/>
              </w:rPr>
            </w:pPr>
            <w:r>
              <w:rPr>
                <w:rFonts w:ascii="Arial"/>
                <w:color w:val="111111"/>
                <w:w w:val="105"/>
                <w:sz w:val="20"/>
              </w:rPr>
              <w:t xml:space="preserve">B. </w:t>
            </w:r>
            <w:r>
              <w:rPr>
                <w:color w:val="111111"/>
                <w:w w:val="105"/>
                <w:sz w:val="20"/>
              </w:rPr>
              <w:t>will</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before="41"/>
              <w:ind w:left="97" w:leftChars="44"/>
              <w:textAlignment w:val="auto"/>
              <w:rPr>
                <w:sz w:val="20"/>
              </w:rPr>
            </w:pPr>
            <w:r>
              <w:rPr>
                <w:color w:val="111111"/>
                <w:w w:val="105"/>
                <w:sz w:val="20"/>
              </w:rPr>
              <w:t>C. competence</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5"/>
              <w:ind w:left="97" w:leftChars="44"/>
              <w:textAlignment w:val="auto"/>
              <w:rPr>
                <w:sz w:val="20"/>
              </w:rPr>
            </w:pPr>
            <w:r>
              <w:rPr>
                <w:color w:val="010101"/>
                <w:w w:val="105"/>
                <w:sz w:val="20"/>
              </w:rPr>
              <w:t>D. concentration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53. A. mistake</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B. </w:t>
            </w:r>
            <w:r>
              <w:rPr>
                <w:color w:val="111111"/>
                <w:w w:val="105"/>
                <w:sz w:val="20"/>
              </w:rPr>
              <w:t>prejudice</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C. ignorance</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010101"/>
                <w:w w:val="105"/>
                <w:sz w:val="20"/>
              </w:rPr>
              <w:t>D. discouragement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54</w:t>
            </w:r>
            <w:r>
              <w:rPr>
                <w:color w:val="2F2F2F"/>
                <w:w w:val="105"/>
                <w:sz w:val="20"/>
              </w:rPr>
              <w:t xml:space="preserve">. </w:t>
            </w:r>
            <w:r>
              <w:rPr>
                <w:color w:val="111111"/>
                <w:w w:val="105"/>
                <w:sz w:val="20"/>
              </w:rPr>
              <w:t xml:space="preserve">A. </w:t>
            </w:r>
            <w:r>
              <w:rPr>
                <w:color w:val="010101"/>
                <w:w w:val="105"/>
                <w:sz w:val="20"/>
              </w:rPr>
              <w:t xml:space="preserve">took </w:t>
            </w:r>
            <w:r>
              <w:rPr>
                <w:color w:val="111111"/>
                <w:w w:val="105"/>
                <w:sz w:val="20"/>
              </w:rPr>
              <w:t>off</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010101"/>
                <w:w w:val="105"/>
                <w:sz w:val="20"/>
              </w:rPr>
              <w:t xml:space="preserve">B. </w:t>
            </w:r>
            <w:r>
              <w:rPr>
                <w:color w:val="111111"/>
                <w:w w:val="105"/>
                <w:sz w:val="20"/>
              </w:rPr>
              <w:t>cut in</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ind w:left="97" w:leftChars="44"/>
              <w:textAlignment w:val="auto"/>
              <w:rPr>
                <w:sz w:val="20"/>
              </w:rPr>
            </w:pPr>
            <w:r>
              <w:rPr>
                <w:color w:val="111111"/>
                <w:w w:val="105"/>
                <w:sz w:val="20"/>
              </w:rPr>
              <w:t>C. set in</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before="44"/>
              <w:ind w:left="97" w:leftChars="44"/>
              <w:textAlignment w:val="auto"/>
              <w:rPr>
                <w:sz w:val="20"/>
              </w:rPr>
            </w:pPr>
            <w:r>
              <w:rPr>
                <w:color w:val="010101"/>
                <w:w w:val="105"/>
                <w:sz w:val="20"/>
              </w:rPr>
              <w:t xml:space="preserve">D. </w:t>
            </w:r>
            <w:r>
              <w:rPr>
                <w:color w:val="111111"/>
                <w:w w:val="105"/>
                <w:sz w:val="20"/>
              </w:rPr>
              <w:t>showed off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9" w:hRule="atLeast"/>
        </w:trPr>
        <w:tc>
          <w:tcPr>
            <w:tcW w:w="2783" w:type="dxa"/>
          </w:tcPr>
          <w:p>
            <w:pPr>
              <w:pStyle w:val="11"/>
              <w:keepNext w:val="0"/>
              <w:keepLines w:val="0"/>
              <w:pageBreakBefore w:val="0"/>
              <w:widowControl w:val="0"/>
              <w:kinsoku/>
              <w:wordWrap/>
              <w:overflowPunct/>
              <w:topLinePunct w:val="0"/>
              <w:autoSpaceDE w:val="0"/>
              <w:autoSpaceDN w:val="0"/>
              <w:bidi w:val="0"/>
              <w:adjustRightInd/>
              <w:snapToGrid/>
              <w:spacing w:line="210" w:lineRule="exact"/>
              <w:ind w:left="97" w:leftChars="44"/>
              <w:textAlignment w:val="auto"/>
              <w:rPr>
                <w:sz w:val="20"/>
              </w:rPr>
            </w:pPr>
            <w:r>
              <w:rPr>
                <w:color w:val="111111"/>
                <w:w w:val="105"/>
                <w:sz w:val="20"/>
              </w:rPr>
              <w:t>55. A. signal</w:t>
            </w:r>
          </w:p>
        </w:tc>
        <w:tc>
          <w:tcPr>
            <w:tcW w:w="2706" w:type="dxa"/>
          </w:tcPr>
          <w:p>
            <w:pPr>
              <w:pStyle w:val="11"/>
              <w:keepNext w:val="0"/>
              <w:keepLines w:val="0"/>
              <w:pageBreakBefore w:val="0"/>
              <w:widowControl w:val="0"/>
              <w:kinsoku/>
              <w:wordWrap/>
              <w:overflowPunct/>
              <w:topLinePunct w:val="0"/>
              <w:autoSpaceDE w:val="0"/>
              <w:autoSpaceDN w:val="0"/>
              <w:bidi w:val="0"/>
              <w:adjustRightInd/>
              <w:snapToGrid/>
              <w:spacing w:line="210" w:lineRule="exact"/>
              <w:ind w:left="97" w:leftChars="44"/>
              <w:textAlignment w:val="auto"/>
              <w:rPr>
                <w:sz w:val="20"/>
              </w:rPr>
            </w:pPr>
            <w:r>
              <w:rPr>
                <w:color w:val="010101"/>
                <w:w w:val="105"/>
                <w:sz w:val="20"/>
              </w:rPr>
              <w:t xml:space="preserve">B. </w:t>
            </w:r>
            <w:r>
              <w:rPr>
                <w:color w:val="111111"/>
                <w:w w:val="105"/>
                <w:sz w:val="20"/>
              </w:rPr>
              <w:t>tool</w:t>
            </w:r>
          </w:p>
        </w:tc>
        <w:tc>
          <w:tcPr>
            <w:tcW w:w="2198" w:type="dxa"/>
          </w:tcPr>
          <w:p>
            <w:pPr>
              <w:pStyle w:val="11"/>
              <w:keepNext w:val="0"/>
              <w:keepLines w:val="0"/>
              <w:pageBreakBefore w:val="0"/>
              <w:widowControl w:val="0"/>
              <w:kinsoku/>
              <w:wordWrap/>
              <w:overflowPunct/>
              <w:topLinePunct w:val="0"/>
              <w:autoSpaceDE w:val="0"/>
              <w:autoSpaceDN w:val="0"/>
              <w:bidi w:val="0"/>
              <w:adjustRightInd/>
              <w:snapToGrid/>
              <w:spacing w:line="210" w:lineRule="exact"/>
              <w:ind w:left="97" w:leftChars="44"/>
              <w:textAlignment w:val="auto"/>
              <w:rPr>
                <w:sz w:val="20"/>
              </w:rPr>
            </w:pPr>
            <w:r>
              <w:rPr>
                <w:color w:val="111111"/>
                <w:w w:val="105"/>
                <w:sz w:val="20"/>
              </w:rPr>
              <w:t>C. trick</w:t>
            </w:r>
          </w:p>
        </w:tc>
        <w:tc>
          <w:tcPr>
            <w:tcW w:w="2227" w:type="dxa"/>
          </w:tcPr>
          <w:p>
            <w:pPr>
              <w:pStyle w:val="11"/>
              <w:keepNext w:val="0"/>
              <w:keepLines w:val="0"/>
              <w:pageBreakBefore w:val="0"/>
              <w:widowControl w:val="0"/>
              <w:kinsoku/>
              <w:wordWrap/>
              <w:overflowPunct/>
              <w:topLinePunct w:val="0"/>
              <w:autoSpaceDE w:val="0"/>
              <w:autoSpaceDN w:val="0"/>
              <w:bidi w:val="0"/>
              <w:adjustRightInd/>
              <w:snapToGrid/>
              <w:spacing w:line="210" w:lineRule="exact"/>
              <w:ind w:left="97" w:leftChars="44"/>
              <w:textAlignment w:val="auto"/>
              <w:rPr>
                <w:sz w:val="20"/>
              </w:rPr>
            </w:pPr>
            <w:r>
              <w:rPr>
                <w:color w:val="111111"/>
                <w:w w:val="105"/>
                <w:sz w:val="20"/>
              </w:rPr>
              <w:t>D. mark</w:t>
            </w:r>
          </w:p>
        </w:tc>
      </w:tr>
    </w:tbl>
    <w:p>
      <w:pPr>
        <w:pStyle w:val="13"/>
        <w:keepNext w:val="0"/>
        <w:keepLines w:val="0"/>
        <w:widowControl w:val="0"/>
        <w:shd w:val="clear" w:color="auto" w:fill="auto"/>
        <w:tabs>
          <w:tab w:val="left" w:pos="319"/>
          <w:tab w:val="left" w:pos="842"/>
          <w:tab w:val="left" w:pos="5230"/>
          <w:tab w:val="left" w:pos="5753"/>
          <w:tab w:val="left" w:pos="7644"/>
          <w:tab w:val="left" w:pos="8170"/>
        </w:tabs>
        <w:bidi w:val="0"/>
        <w:spacing w:before="0" w:after="200"/>
        <w:ind w:left="0" w:right="0" w:firstLine="420"/>
        <w:jc w:val="both"/>
        <w:rPr>
          <w:rFonts w:hint="eastAsia" w:eastAsia="宋体"/>
          <w:sz w:val="19"/>
          <w:lang w:val="en-US" w:eastAsia="zh-CN"/>
        </w:rPr>
        <w:sectPr>
          <w:footerReference r:id="rId4" w:type="default"/>
          <w:footerReference r:id="rId5" w:type="even"/>
          <w:pgSz w:w="11160" w:h="16150"/>
          <w:pgMar w:top="1040" w:right="200" w:bottom="820" w:left="540" w:header="0" w:footer="634" w:gutter="0"/>
          <w:pgNumType w:start="6"/>
          <w:cols w:space="720" w:num="1"/>
        </w:sectPr>
      </w:pPr>
      <w:r>
        <w:br w:type="page"/>
      </w:r>
      <w:bookmarkStart w:id="2" w:name="_GoBack"/>
    </w:p>
    <w:bookmarkEnd w:id="2"/>
    <w:p>
      <w:pPr>
        <w:pStyle w:val="2"/>
        <w:spacing w:before="88"/>
        <w:ind w:left="0" w:leftChars="0" w:firstLine="0" w:firstLineChars="0"/>
        <w:jc w:val="center"/>
      </w:pPr>
      <w:r>
        <w:rPr>
          <w:color w:val="111111"/>
          <w:w w:val="105"/>
        </w:rPr>
        <w:t>第</w:t>
      </w:r>
      <w:r>
        <w:rPr>
          <w:rFonts w:ascii="Times New Roman" w:eastAsia="Times New Roman"/>
          <w:color w:val="111111"/>
          <w:w w:val="105"/>
          <w:sz w:val="24"/>
          <w:szCs w:val="21"/>
        </w:rPr>
        <w:t>II</w:t>
      </w:r>
      <w:r>
        <w:rPr>
          <w:color w:val="111111"/>
          <w:w w:val="105"/>
        </w:rPr>
        <w:t>卷（非选择题部分）</w:t>
      </w:r>
    </w:p>
    <w:p>
      <w:pPr>
        <w:keepNext w:val="0"/>
        <w:keepLines w:val="0"/>
        <w:pageBreakBefore w:val="0"/>
        <w:widowControl w:val="0"/>
        <w:tabs>
          <w:tab w:val="left" w:pos="4043"/>
        </w:tabs>
        <w:kinsoku/>
        <w:wordWrap/>
        <w:overflowPunct/>
        <w:topLinePunct w:val="0"/>
        <w:autoSpaceDE w:val="0"/>
        <w:autoSpaceDN w:val="0"/>
        <w:bidi w:val="0"/>
        <w:adjustRightInd/>
        <w:snapToGrid/>
        <w:spacing w:before="67"/>
        <w:ind w:left="97" w:leftChars="44" w:right="0" w:firstLine="0"/>
        <w:jc w:val="left"/>
        <w:textAlignment w:val="auto"/>
        <w:rPr>
          <w:rFonts w:hint="eastAsia" w:ascii="宋体" w:eastAsia="宋体"/>
          <w:sz w:val="19"/>
        </w:rPr>
      </w:pPr>
      <w:r>
        <w:rPr>
          <w:rFonts w:hint="eastAsia" w:ascii="宋体" w:eastAsia="宋体"/>
          <w:color w:val="2F2F2F"/>
          <w:spacing w:val="11"/>
          <w:sz w:val="19"/>
        </w:rPr>
        <w:t>第</w:t>
      </w:r>
      <w:r>
        <w:rPr>
          <w:rFonts w:hint="eastAsia" w:ascii="宋体" w:eastAsia="宋体"/>
          <w:color w:val="575757"/>
          <w:sz w:val="19"/>
        </w:rPr>
        <w:t>二</w:t>
      </w:r>
      <w:r>
        <w:rPr>
          <w:rFonts w:hint="eastAsia" w:ascii="宋体" w:eastAsia="宋体"/>
          <w:color w:val="2F2F2F"/>
          <w:spacing w:val="8"/>
          <w:sz w:val="19"/>
        </w:rPr>
        <w:t>节</w:t>
      </w:r>
      <w:r>
        <w:rPr>
          <w:rFonts w:hint="eastAsia" w:ascii="宋体" w:eastAsia="宋体"/>
          <w:color w:val="2F2F2F"/>
          <w:sz w:val="19"/>
        </w:rPr>
        <w:t>（共</w:t>
      </w:r>
      <w:r>
        <w:rPr>
          <w:rFonts w:hint="eastAsia" w:ascii="宋体" w:eastAsia="宋体"/>
          <w:color w:val="2F2F2F"/>
          <w:spacing w:val="-39"/>
          <w:sz w:val="19"/>
        </w:rPr>
        <w:t xml:space="preserve"> </w:t>
      </w:r>
      <w:r>
        <w:rPr>
          <w:color w:val="111111"/>
          <w:sz w:val="20"/>
        </w:rPr>
        <w:t xml:space="preserve">10 </w:t>
      </w:r>
      <w:r>
        <w:rPr>
          <w:rFonts w:hint="eastAsia" w:ascii="宋体" w:eastAsia="宋体"/>
          <w:color w:val="111111"/>
          <w:sz w:val="19"/>
        </w:rPr>
        <w:t>小题</w:t>
      </w:r>
      <w:r>
        <w:rPr>
          <w:rFonts w:hint="eastAsia" w:ascii="宋体" w:eastAsia="宋体"/>
          <w:color w:val="111111"/>
          <w:w w:val="80"/>
          <w:sz w:val="19"/>
        </w:rPr>
        <w:t>；</w:t>
      </w:r>
      <w:r>
        <w:rPr>
          <w:rFonts w:hint="eastAsia" w:ascii="宋体" w:eastAsia="宋体"/>
          <w:color w:val="111111"/>
          <w:spacing w:val="73"/>
          <w:w w:val="80"/>
          <w:sz w:val="19"/>
        </w:rPr>
        <w:t xml:space="preserve"> </w:t>
      </w:r>
      <w:r>
        <w:rPr>
          <w:rFonts w:hint="eastAsia" w:ascii="宋体" w:eastAsia="宋体"/>
          <w:color w:val="2F2F2F"/>
          <w:spacing w:val="5"/>
          <w:sz w:val="19"/>
        </w:rPr>
        <w:t>每</w:t>
      </w:r>
      <w:r>
        <w:rPr>
          <w:rFonts w:hint="eastAsia" w:ascii="宋体" w:eastAsia="宋体"/>
          <w:color w:val="111111"/>
          <w:sz w:val="19"/>
        </w:rPr>
        <w:t>小题</w:t>
      </w:r>
      <w:r>
        <w:rPr>
          <w:rFonts w:hint="eastAsia" w:ascii="宋体" w:eastAsia="宋体"/>
          <w:color w:val="111111"/>
          <w:spacing w:val="-29"/>
          <w:sz w:val="19"/>
        </w:rPr>
        <w:t xml:space="preserve"> </w:t>
      </w:r>
      <w:r>
        <w:rPr>
          <w:color w:val="111111"/>
          <w:sz w:val="20"/>
        </w:rPr>
        <w:t>1.5</w:t>
      </w:r>
      <w:r>
        <w:rPr>
          <w:color w:val="111111"/>
          <w:spacing w:val="9"/>
          <w:sz w:val="20"/>
        </w:rPr>
        <w:t xml:space="preserve"> </w:t>
      </w:r>
      <w:r>
        <w:rPr>
          <w:rFonts w:hint="eastAsia" w:ascii="宋体" w:eastAsia="宋体"/>
          <w:color w:val="111111"/>
          <w:spacing w:val="3"/>
          <w:sz w:val="19"/>
        </w:rPr>
        <w:t>分</w:t>
      </w:r>
      <w:r>
        <w:rPr>
          <w:rFonts w:hint="eastAsia" w:ascii="宋体" w:eastAsia="宋体"/>
          <w:color w:val="111111"/>
          <w:w w:val="80"/>
          <w:sz w:val="19"/>
        </w:rPr>
        <w:t>，满分</w:t>
      </w:r>
      <w:r>
        <w:rPr>
          <w:color w:val="111111"/>
          <w:w w:val="80"/>
          <w:sz w:val="20"/>
        </w:rPr>
        <w:t>1</w:t>
      </w:r>
      <w:r>
        <w:rPr>
          <w:color w:val="111111"/>
          <w:sz w:val="20"/>
        </w:rPr>
        <w:t>5</w:t>
      </w:r>
      <w:r>
        <w:rPr>
          <w:color w:val="111111"/>
          <w:spacing w:val="-2"/>
          <w:sz w:val="20"/>
        </w:rPr>
        <w:t xml:space="preserve"> </w:t>
      </w:r>
      <w:r>
        <w:rPr>
          <w:rFonts w:hint="eastAsia" w:ascii="宋体" w:eastAsia="宋体"/>
          <w:color w:val="111111"/>
          <w:spacing w:val="5"/>
          <w:sz w:val="19"/>
        </w:rPr>
        <w:t>分</w:t>
      </w:r>
      <w:r>
        <w:rPr>
          <w:rFonts w:hint="eastAsia" w:ascii="宋体" w:eastAsia="宋体"/>
          <w:color w:val="111111"/>
          <w:sz w:val="19"/>
        </w:rPr>
        <w:t>）</w:t>
      </w:r>
    </w:p>
    <w:p>
      <w:pPr>
        <w:keepNext w:val="0"/>
        <w:keepLines w:val="0"/>
        <w:pageBreakBefore w:val="0"/>
        <w:widowControl w:val="0"/>
        <w:kinsoku/>
        <w:wordWrap/>
        <w:overflowPunct/>
        <w:topLinePunct w:val="0"/>
        <w:autoSpaceDE w:val="0"/>
        <w:autoSpaceDN w:val="0"/>
        <w:bidi w:val="0"/>
        <w:adjustRightInd/>
        <w:snapToGrid/>
        <w:spacing w:before="74"/>
        <w:ind w:left="97" w:leftChars="44" w:right="0" w:firstLine="0"/>
        <w:jc w:val="left"/>
        <w:textAlignment w:val="auto"/>
        <w:rPr>
          <w:rFonts w:hint="eastAsia" w:ascii="宋体" w:eastAsia="宋体"/>
          <w:sz w:val="19"/>
        </w:rPr>
      </w:pPr>
      <w:r>
        <w:rPr>
          <w:rFonts w:hint="eastAsia" w:ascii="宋体" w:eastAsia="宋体"/>
          <w:color w:val="111111"/>
          <w:w w:val="110"/>
          <w:sz w:val="19"/>
        </w:rPr>
        <w:t>阅</w:t>
      </w:r>
      <w:r>
        <w:rPr>
          <w:rFonts w:hint="eastAsia" w:ascii="宋体" w:eastAsia="宋体"/>
          <w:color w:val="2F2F2F"/>
          <w:w w:val="110"/>
          <w:sz w:val="19"/>
        </w:rPr>
        <w:t>读下</w:t>
      </w:r>
      <w:r>
        <w:rPr>
          <w:rFonts w:hint="eastAsia" w:ascii="宋体" w:eastAsia="宋体"/>
          <w:color w:val="111111"/>
          <w:w w:val="110"/>
          <w:sz w:val="19"/>
        </w:rPr>
        <w:t>面材料</w:t>
      </w:r>
      <w:r>
        <w:rPr>
          <w:rFonts w:hint="eastAsia" w:ascii="宋体" w:eastAsia="宋体"/>
          <w:color w:val="111111"/>
          <w:sz w:val="19"/>
        </w:rPr>
        <w:t xml:space="preserve">， </w:t>
      </w:r>
      <w:r>
        <w:rPr>
          <w:rFonts w:hint="eastAsia" w:ascii="宋体" w:eastAsia="宋体"/>
          <w:color w:val="111111"/>
          <w:w w:val="110"/>
          <w:sz w:val="19"/>
        </w:rPr>
        <w:t>在</w:t>
      </w:r>
      <w:r>
        <w:rPr>
          <w:rFonts w:hint="eastAsia" w:ascii="宋体" w:eastAsia="宋体"/>
          <w:color w:val="2F2F2F"/>
          <w:w w:val="110"/>
          <w:sz w:val="19"/>
        </w:rPr>
        <w:t>空</w:t>
      </w:r>
      <w:r>
        <w:rPr>
          <w:rFonts w:hint="eastAsia" w:ascii="宋体" w:eastAsia="宋体"/>
          <w:color w:val="111111"/>
          <w:w w:val="110"/>
          <w:sz w:val="19"/>
        </w:rPr>
        <w:t>白处</w:t>
      </w:r>
      <w:r>
        <w:rPr>
          <w:rFonts w:hint="eastAsia" w:ascii="宋体" w:eastAsia="宋体"/>
          <w:color w:val="2F2F2F"/>
          <w:w w:val="110"/>
          <w:sz w:val="19"/>
        </w:rPr>
        <w:t>填</w:t>
      </w:r>
      <w:r>
        <w:rPr>
          <w:rFonts w:hint="eastAsia" w:ascii="宋体" w:eastAsia="宋体"/>
          <w:color w:val="111111"/>
          <w:w w:val="110"/>
          <w:sz w:val="19"/>
        </w:rPr>
        <w:t>入</w:t>
      </w:r>
      <w:r>
        <w:rPr>
          <w:rFonts w:hint="eastAsia" w:ascii="宋体" w:eastAsia="宋体"/>
          <w:color w:val="2F2F2F"/>
          <w:w w:val="110"/>
          <w:sz w:val="19"/>
        </w:rPr>
        <w:t>适当</w:t>
      </w:r>
      <w:r>
        <w:rPr>
          <w:rFonts w:hint="eastAsia" w:ascii="宋体" w:eastAsia="宋体"/>
          <w:color w:val="111111"/>
          <w:w w:val="110"/>
          <w:sz w:val="19"/>
        </w:rPr>
        <w:t>的内容</w:t>
      </w:r>
      <w:r>
        <w:rPr>
          <w:rFonts w:hint="eastAsia" w:ascii="宋体" w:eastAsia="宋体"/>
          <w:color w:val="111111"/>
          <w:w w:val="110"/>
          <w:sz w:val="19"/>
          <w:lang w:val="en-US" w:eastAsia="zh-CN"/>
        </w:rPr>
        <w:t>1</w:t>
      </w:r>
      <w:r>
        <w:rPr>
          <w:rFonts w:hint="eastAsia" w:ascii="宋体" w:eastAsia="宋体"/>
          <w:color w:val="111111"/>
          <w:w w:val="110"/>
          <w:sz w:val="19"/>
        </w:rPr>
        <w:t>个</w:t>
      </w:r>
      <w:r>
        <w:rPr>
          <w:rFonts w:hint="eastAsia" w:ascii="宋体" w:eastAsia="宋体"/>
          <w:color w:val="2F2F2F"/>
          <w:w w:val="110"/>
          <w:sz w:val="19"/>
        </w:rPr>
        <w:t>单</w:t>
      </w:r>
      <w:r>
        <w:rPr>
          <w:rFonts w:hint="eastAsia" w:ascii="宋体" w:eastAsia="宋体"/>
          <w:color w:val="111111"/>
          <w:w w:val="110"/>
          <w:sz w:val="19"/>
        </w:rPr>
        <w:t>词）或括</w:t>
      </w:r>
      <w:r>
        <w:rPr>
          <w:rFonts w:hint="eastAsia" w:ascii="宋体" w:eastAsia="宋体"/>
          <w:color w:val="2F2F2F"/>
          <w:w w:val="110"/>
          <w:sz w:val="19"/>
        </w:rPr>
        <w:t>号</w:t>
      </w:r>
      <w:r>
        <w:rPr>
          <w:rFonts w:hint="eastAsia" w:ascii="宋体" w:eastAsia="宋体"/>
          <w:color w:val="111111"/>
          <w:w w:val="110"/>
          <w:sz w:val="19"/>
        </w:rPr>
        <w:t>内单词的正确形式</w:t>
      </w:r>
      <w:r>
        <w:rPr>
          <w:rFonts w:hint="eastAsia" w:ascii="宋体" w:eastAsia="宋体"/>
          <w:color w:val="2F2F2F"/>
          <w:w w:val="110"/>
          <w:sz w:val="19"/>
        </w:rPr>
        <w:t>。</w:t>
      </w:r>
    </w:p>
    <w:p>
      <w:pPr>
        <w:pStyle w:val="13"/>
        <w:keepNext w:val="0"/>
        <w:keepLines w:val="0"/>
        <w:pageBreakBefore w:val="0"/>
        <w:widowControl w:val="0"/>
        <w:shd w:val="clear" w:color="auto" w:fill="auto"/>
        <w:tabs>
          <w:tab w:val="left" w:pos="530"/>
          <w:tab w:val="left" w:pos="1265"/>
          <w:tab w:val="left" w:pos="8338"/>
          <w:tab w:val="left" w:pos="9072"/>
        </w:tabs>
        <w:kinsoku/>
        <w:wordWrap/>
        <w:overflowPunct/>
        <w:topLinePunct w:val="0"/>
        <w:autoSpaceDE w:val="0"/>
        <w:autoSpaceDN w:val="0"/>
        <w:bidi w:val="0"/>
        <w:adjustRightInd/>
        <w:snapToGrid/>
        <w:spacing w:before="0" w:after="0"/>
        <w:ind w:left="97" w:leftChars="44" w:right="308" w:rightChars="140" w:firstLine="400" w:firstLineChars="200"/>
        <w:jc w:val="both"/>
        <w:textAlignment w:val="auto"/>
      </w:pPr>
      <w:r>
        <w:rPr>
          <w:rFonts w:ascii="Times New Roman" w:hAnsi="Times New Roman" w:eastAsia="Times New Roman" w:cs="Times New Roman"/>
          <w:color w:val="000000"/>
          <w:spacing w:val="0"/>
          <w:w w:val="100"/>
          <w:position w:val="0"/>
          <w:lang w:val="en-US" w:eastAsia="en-US" w:bidi="en-US"/>
        </w:rPr>
        <w:t xml:space="preserve">On Sina Weibo, Actress Ma Sichun's name has recently been trending. Ma appeared in the </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56</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(five) season of a variety show, </w:t>
      </w:r>
      <w:r>
        <w:rPr>
          <w:rFonts w:ascii="Times New Roman" w:hAnsi="Times New Roman" w:eastAsia="Times New Roman" w:cs="Times New Roman"/>
          <w:i/>
          <w:iCs/>
          <w:color w:val="000000"/>
          <w:spacing w:val="0"/>
          <w:w w:val="100"/>
          <w:position w:val="0"/>
          <w:lang w:val="en-US" w:eastAsia="en-US" w:bidi="en-US"/>
        </w:rPr>
        <w:t>Roast.</w:t>
      </w:r>
      <w:r>
        <w:rPr>
          <w:rFonts w:ascii="Times New Roman" w:hAnsi="Times New Roman" w:eastAsia="Times New Roman" w:cs="Times New Roman"/>
          <w:color w:val="000000"/>
          <w:spacing w:val="0"/>
          <w:w w:val="100"/>
          <w:position w:val="0"/>
          <w:lang w:val="en-US" w:eastAsia="en-US" w:bidi="en-US"/>
        </w:rPr>
        <w:t xml:space="preserve"> The audience was astonished that she was overweight. She looks totally different from her slim appearance in </w:t>
      </w:r>
      <w:r>
        <w:rPr>
          <w:rFonts w:ascii="Times New Roman" w:hAnsi="Times New Roman" w:eastAsia="Times New Roman" w:cs="Times New Roman"/>
          <w:i/>
          <w:iCs/>
          <w:color w:val="000000"/>
          <w:spacing w:val="0"/>
          <w:w w:val="100"/>
          <w:position w:val="0"/>
          <w:lang w:val="en-US" w:eastAsia="en-US" w:bidi="en-US"/>
        </w:rPr>
        <w:t>You Are My Hero,</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57</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 (release) on March 11, in which Ma plays a doctor.</w:t>
      </w:r>
    </w:p>
    <w:p>
      <w:pPr>
        <w:pStyle w:val="13"/>
        <w:keepNext w:val="0"/>
        <w:keepLines w:val="0"/>
        <w:pageBreakBefore w:val="0"/>
        <w:widowControl w:val="0"/>
        <w:shd w:val="clear" w:color="auto" w:fill="auto"/>
        <w:tabs>
          <w:tab w:val="left" w:pos="2873"/>
          <w:tab w:val="left" w:pos="3610"/>
          <w:tab w:val="left" w:pos="3773"/>
          <w:tab w:val="left" w:pos="4505"/>
          <w:tab w:val="left" w:pos="7435"/>
          <w:tab w:val="left" w:pos="8170"/>
        </w:tabs>
        <w:kinsoku/>
        <w:wordWrap/>
        <w:overflowPunct/>
        <w:topLinePunct w:val="0"/>
        <w:autoSpaceDE w:val="0"/>
        <w:autoSpaceDN w:val="0"/>
        <w:bidi w:val="0"/>
        <w:adjustRightInd/>
        <w:snapToGrid/>
        <w:spacing w:before="0" w:after="80" w:line="322" w:lineRule="exact"/>
        <w:ind w:left="97" w:leftChars="44" w:right="308" w:rightChars="140" w:firstLine="420"/>
        <w:jc w:val="both"/>
        <w:textAlignment w:val="auto"/>
      </w:pPr>
      <w:r>
        <w:rPr>
          <w:rFonts w:ascii="Times New Roman" w:hAnsi="Times New Roman" w:eastAsia="Times New Roman" w:cs="Times New Roman"/>
          <w:color w:val="000000"/>
          <w:spacing w:val="0"/>
          <w:w w:val="100"/>
          <w:position w:val="0"/>
          <w:lang w:val="en-US" w:eastAsia="en-US" w:bidi="en-US"/>
        </w:rPr>
        <w:t>People are wondering what happened to Ma. In a video, she publicly admitted that she has been suffering from depression</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58</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hadn't realized that it was a disease. Since she was a child, pressure from family and school life taught her to be careful. She was also</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59</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victim of bullying in senior high school. After</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60</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(step) into showbiz </w:t>
      </w:r>
      <w:r>
        <w:rPr>
          <w:rFonts w:ascii="宋体" w:hAnsi="宋体" w:eastAsia="宋体" w:cs="宋体"/>
          <w:color w:val="000000"/>
          <w:spacing w:val="0"/>
          <w:w w:val="100"/>
          <w:position w:val="0"/>
          <w:lang w:val="zh-TW" w:eastAsia="zh-TW" w:bidi="zh-TW"/>
        </w:rPr>
        <w:t>(演艺圈)，</w:t>
      </w:r>
      <w:r>
        <w:rPr>
          <w:rFonts w:ascii="Times New Roman" w:hAnsi="Times New Roman" w:eastAsia="Times New Roman" w:cs="Times New Roman"/>
          <w:color w:val="000000"/>
          <w:spacing w:val="0"/>
          <w:w w:val="100"/>
          <w:position w:val="0"/>
          <w:lang w:val="en-US" w:eastAsia="en-US" w:bidi="en-US"/>
        </w:rPr>
        <w:t xml:space="preserve">Ma tried to get rid of accusations of nepotism </w:t>
      </w:r>
      <w:r>
        <w:rPr>
          <w:rFonts w:ascii="宋体" w:hAnsi="宋体" w:eastAsia="宋体" w:cs="宋体"/>
          <w:color w:val="000000"/>
          <w:spacing w:val="0"/>
          <w:w w:val="100"/>
          <w:position w:val="0"/>
          <w:lang w:val="zh-TW" w:eastAsia="zh-TW" w:bidi="zh-TW"/>
        </w:rPr>
        <w:t>(裙带关系)</w:t>
      </w:r>
      <w:r>
        <w:rPr>
          <w:rFonts w:ascii="Times New Roman" w:hAnsi="Times New Roman" w:eastAsia="Times New Roman" w:cs="Times New Roman"/>
          <w:color w:val="000000"/>
          <w:spacing w:val="0"/>
          <w:w w:val="100"/>
          <w:position w:val="0"/>
          <w:lang w:val="en-US" w:eastAsia="en-US" w:bidi="en-US"/>
        </w:rPr>
        <w:t>because her aunt is well-known actress Jiang Wenli.</w:t>
      </w:r>
    </w:p>
    <w:p>
      <w:pPr>
        <w:pStyle w:val="13"/>
        <w:keepNext w:val="0"/>
        <w:keepLines w:val="0"/>
        <w:pageBreakBefore w:val="0"/>
        <w:widowControl w:val="0"/>
        <w:shd w:val="clear" w:color="auto" w:fill="auto"/>
        <w:tabs>
          <w:tab w:val="left" w:pos="533"/>
          <w:tab w:val="left" w:pos="1267"/>
          <w:tab w:val="left" w:pos="2710"/>
          <w:tab w:val="left" w:pos="3444"/>
          <w:tab w:val="left" w:pos="6912"/>
          <w:tab w:val="left" w:pos="7646"/>
        </w:tabs>
        <w:kinsoku/>
        <w:wordWrap/>
        <w:overflowPunct/>
        <w:topLinePunct w:val="0"/>
        <w:autoSpaceDE w:val="0"/>
        <w:autoSpaceDN w:val="0"/>
        <w:bidi w:val="0"/>
        <w:adjustRightInd/>
        <w:snapToGrid/>
        <w:spacing w:before="0" w:after="0"/>
        <w:ind w:left="97" w:leftChars="44" w:right="308" w:rightChars="140" w:firstLine="420"/>
        <w:jc w:val="both"/>
        <w:textAlignment w:val="auto"/>
      </w:pPr>
      <w:r>
        <w:rPr>
          <w:rFonts w:ascii="Times New Roman" w:hAnsi="Times New Roman" w:eastAsia="Times New Roman" w:cs="Times New Roman"/>
          <w:color w:val="000000"/>
          <w:spacing w:val="0"/>
          <w:w w:val="100"/>
          <w:position w:val="0"/>
          <w:lang w:val="en-US" w:eastAsia="en-US" w:bidi="en-US"/>
        </w:rPr>
        <w:t>For a long time, Ma</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61</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(stick) in a cycle of depression. But now, she has learned to cope. “I've learned how to make peace with myself and the past,” Ma said in an interview with GQ Lab. "I'm </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62</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 (true) making an attempt to be more open-minded and</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63</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 (courage)/</w:t>
      </w:r>
      <w:r>
        <w:rPr>
          <w:rFonts w:ascii="Times New Roman" w:hAnsi="Times New Roman" w:eastAsia="Times New Roman" w:cs="Times New Roman"/>
          <w:color w:val="000000"/>
          <w:spacing w:val="0"/>
          <w:w w:val="100"/>
          <w:position w:val="0"/>
          <w:vertAlign w:val="super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she added.</w:t>
      </w:r>
    </w:p>
    <w:p>
      <w:pPr>
        <w:pStyle w:val="13"/>
        <w:keepNext w:val="0"/>
        <w:keepLines w:val="0"/>
        <w:pageBreakBefore w:val="0"/>
        <w:widowControl w:val="0"/>
        <w:shd w:val="clear" w:color="auto" w:fill="auto"/>
        <w:tabs>
          <w:tab w:val="left" w:pos="4001"/>
          <w:tab w:val="left" w:pos="4740"/>
          <w:tab w:val="left" w:pos="6302"/>
          <w:tab w:val="left" w:pos="7037"/>
        </w:tabs>
        <w:kinsoku/>
        <w:wordWrap/>
        <w:overflowPunct/>
        <w:topLinePunct w:val="0"/>
        <w:autoSpaceDE w:val="0"/>
        <w:autoSpaceDN w:val="0"/>
        <w:bidi w:val="0"/>
        <w:adjustRightInd/>
        <w:snapToGrid/>
        <w:spacing w:before="0" w:after="180"/>
        <w:ind w:left="97" w:leftChars="44" w:right="308" w:rightChars="140" w:firstLine="420"/>
        <w:jc w:val="both"/>
        <w:textAlignment w:val="auto"/>
      </w:pPr>
      <w:r>
        <w:rPr>
          <w:rFonts w:ascii="Times New Roman" w:hAnsi="Times New Roman" w:eastAsia="Times New Roman" w:cs="Times New Roman"/>
          <w:color w:val="000000"/>
          <w:spacing w:val="0"/>
          <w:w w:val="100"/>
          <w:position w:val="0"/>
          <w:lang w:val="en-US" w:eastAsia="en-US" w:bidi="en-US"/>
        </w:rPr>
        <w:t>Standing on the stage of Roast, Ma played jokes about remarks</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64</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her overweight brought about by taking medicine. She even encouraged those suffering from depression in the video. </w:t>
      </w:r>
      <w:r>
        <w:rPr>
          <w:rFonts w:hint="default" w:ascii="Times New Roman" w:hAnsi="Times New Roman" w:eastAsia="宋体" w:cs="Times New Roman"/>
          <w:color w:val="000000"/>
          <w:spacing w:val="0"/>
          <w:w w:val="100"/>
          <w:position w:val="0"/>
          <w:vertAlign w:val="superscript"/>
          <w:lang w:val="en-US" w:eastAsia="zh-CN" w:bidi="en-US"/>
        </w:rPr>
        <w:t>‘’</w:t>
      </w:r>
      <w:r>
        <w:rPr>
          <w:rFonts w:ascii="Times New Roman" w:hAnsi="Times New Roman" w:eastAsia="Times New Roman" w:cs="Times New Roman"/>
          <w:color w:val="000000"/>
          <w:spacing w:val="0"/>
          <w:w w:val="100"/>
          <w:position w:val="0"/>
          <w:lang w:val="en-US" w:eastAsia="en-US" w:bidi="en-US"/>
        </w:rPr>
        <w:t>Go to a doctor and receive treatment. Only when</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65</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(face) it can you accept yourself.</w:t>
      </w:r>
      <w:r>
        <w:rPr>
          <w:rFonts w:hint="default" w:ascii="Times New Roman" w:hAnsi="Times New Roman" w:eastAsia="宋体" w:cs="Times New Roman"/>
          <w:color w:val="000000"/>
          <w:spacing w:val="0"/>
          <w:w w:val="100"/>
          <w:position w:val="0"/>
          <w:vertAlign w:val="superscript"/>
          <w:lang w:val="en-US" w:eastAsia="zh-CN" w:bidi="en-US"/>
        </w:rPr>
        <w:t>’’</w:t>
      </w:r>
      <w:r>
        <w:rPr>
          <w:rFonts w:ascii="Times New Roman" w:hAnsi="Times New Roman" w:eastAsia="Times New Roman" w:cs="Times New Roman"/>
          <w:color w:val="000000"/>
          <w:spacing w:val="0"/>
          <w:w w:val="100"/>
          <w:position w:val="0"/>
          <w:vertAlign w:val="superscript"/>
          <w:lang w:val="en-US" w:eastAsia="en-US" w:bidi="en-US"/>
        </w:rPr>
        <w:t>,</w:t>
      </w:r>
    </w:p>
    <w:p>
      <w:pPr>
        <w:pStyle w:val="4"/>
        <w:keepNext w:val="0"/>
        <w:keepLines w:val="0"/>
        <w:pageBreakBefore w:val="0"/>
        <w:widowControl w:val="0"/>
        <w:tabs>
          <w:tab w:val="left" w:pos="1601"/>
        </w:tabs>
        <w:kinsoku/>
        <w:wordWrap/>
        <w:overflowPunct/>
        <w:topLinePunct w:val="0"/>
        <w:autoSpaceDE w:val="0"/>
        <w:autoSpaceDN w:val="0"/>
        <w:bidi w:val="0"/>
        <w:adjustRightInd/>
        <w:snapToGrid/>
        <w:spacing w:before="52" w:line="297" w:lineRule="auto"/>
        <w:ind w:left="102" w:leftChars="44" w:right="5958" w:hanging="5"/>
        <w:textAlignment w:val="auto"/>
        <w:rPr>
          <w:rFonts w:hint="eastAsia" w:ascii="宋体" w:eastAsia="宋体"/>
        </w:rPr>
      </w:pPr>
      <w:r>
        <w:rPr>
          <w:rFonts w:hint="eastAsia" w:ascii="宋体" w:eastAsia="宋体"/>
          <w:color w:val="080808"/>
        </w:rPr>
        <w:t>第四部分</w:t>
      </w:r>
      <w:r>
        <w:rPr>
          <w:rFonts w:hint="eastAsia" w:ascii="宋体" w:eastAsia="宋体"/>
          <w:color w:val="080808"/>
          <w:spacing w:val="88"/>
        </w:rPr>
        <w:t xml:space="preserve"> </w:t>
      </w:r>
      <w:r>
        <w:rPr>
          <w:rFonts w:hint="eastAsia" w:ascii="宋体" w:eastAsia="宋体"/>
          <w:color w:val="080808"/>
        </w:rPr>
        <w:t>写作（共两</w:t>
      </w:r>
      <w:r>
        <w:rPr>
          <w:rFonts w:hint="eastAsia" w:ascii="宋体" w:eastAsia="宋体"/>
          <w:color w:val="080808"/>
          <w:spacing w:val="-23"/>
        </w:rPr>
        <w:t>节</w:t>
      </w:r>
      <w:r>
        <w:rPr>
          <w:rFonts w:hint="eastAsia" w:ascii="宋体" w:eastAsia="宋体"/>
          <w:color w:val="080808"/>
        </w:rPr>
        <w:t>，</w:t>
      </w:r>
      <w:r>
        <w:rPr>
          <w:rFonts w:hint="eastAsia" w:ascii="宋体" w:eastAsia="宋体"/>
          <w:color w:val="080808"/>
          <w:spacing w:val="-14"/>
        </w:rPr>
        <w:t xml:space="preserve"> </w:t>
      </w:r>
      <w:r>
        <w:rPr>
          <w:rFonts w:hint="eastAsia" w:ascii="宋体" w:eastAsia="宋体"/>
          <w:color w:val="080808"/>
        </w:rPr>
        <w:t>满分</w:t>
      </w:r>
      <w:r>
        <w:rPr>
          <w:rFonts w:hint="eastAsia" w:ascii="宋体" w:eastAsia="宋体"/>
          <w:color w:val="080808"/>
          <w:spacing w:val="-35"/>
        </w:rPr>
        <w:t xml:space="preserve"> </w:t>
      </w:r>
      <w:r>
        <w:rPr>
          <w:color w:val="080808"/>
          <w:sz w:val="19"/>
        </w:rPr>
        <w:t>40</w:t>
      </w:r>
      <w:r>
        <w:rPr>
          <w:color w:val="080808"/>
          <w:spacing w:val="34"/>
          <w:sz w:val="19"/>
        </w:rPr>
        <w:t xml:space="preserve"> </w:t>
      </w:r>
      <w:r>
        <w:rPr>
          <w:rFonts w:hint="eastAsia" w:ascii="宋体" w:eastAsia="宋体"/>
          <w:color w:val="080808"/>
        </w:rPr>
        <w:t>分</w:t>
      </w:r>
      <w:r>
        <w:rPr>
          <w:rFonts w:hint="eastAsia" w:ascii="宋体" w:eastAsia="宋体"/>
          <w:color w:val="080808"/>
          <w:spacing w:val="-16"/>
        </w:rPr>
        <w:t xml:space="preserve">） </w:t>
      </w:r>
      <w:r>
        <w:rPr>
          <w:rFonts w:hint="eastAsia" w:ascii="宋体" w:eastAsia="宋体"/>
          <w:color w:val="080808"/>
        </w:rPr>
        <w:t>第</w:t>
      </w:r>
      <w:r>
        <w:rPr>
          <w:rFonts w:hint="eastAsia" w:ascii="宋体" w:eastAsia="宋体"/>
          <w:color w:val="343434"/>
          <w:spacing w:val="-3"/>
        </w:rPr>
        <w:t>一</w:t>
      </w:r>
      <w:r>
        <w:rPr>
          <w:rFonts w:hint="eastAsia" w:ascii="宋体" w:eastAsia="宋体"/>
          <w:color w:val="080808"/>
        </w:rPr>
        <w:t>节应用文写作（满分</w:t>
      </w:r>
      <w:r>
        <w:rPr>
          <w:rFonts w:hint="eastAsia" w:ascii="宋体" w:eastAsia="宋体"/>
          <w:color w:val="080808"/>
          <w:spacing w:val="-41"/>
        </w:rPr>
        <w:t xml:space="preserve"> </w:t>
      </w:r>
      <w:r>
        <w:rPr>
          <w:color w:val="080808"/>
          <w:sz w:val="19"/>
        </w:rPr>
        <w:t>15</w:t>
      </w:r>
      <w:r>
        <w:rPr>
          <w:color w:val="080808"/>
          <w:spacing w:val="23"/>
          <w:sz w:val="19"/>
        </w:rPr>
        <w:t xml:space="preserve"> </w:t>
      </w:r>
      <w:r>
        <w:rPr>
          <w:rFonts w:hint="eastAsia" w:ascii="宋体" w:eastAsia="宋体"/>
          <w:color w:val="080808"/>
        </w:rPr>
        <w:t>分）</w:t>
      </w:r>
    </w:p>
    <w:p>
      <w:pPr>
        <w:pStyle w:val="4"/>
        <w:keepNext w:val="0"/>
        <w:keepLines w:val="0"/>
        <w:pageBreakBefore w:val="0"/>
        <w:widowControl w:val="0"/>
        <w:kinsoku/>
        <w:wordWrap/>
        <w:overflowPunct/>
        <w:topLinePunct w:val="0"/>
        <w:autoSpaceDE w:val="0"/>
        <w:autoSpaceDN w:val="0"/>
        <w:bidi w:val="0"/>
        <w:adjustRightInd/>
        <w:snapToGrid/>
        <w:spacing w:line="309" w:lineRule="auto"/>
        <w:ind w:left="97" w:leftChars="44" w:right="539" w:firstLine="418"/>
        <w:jc w:val="both"/>
        <w:textAlignment w:val="auto"/>
        <w:rPr>
          <w:rFonts w:hint="eastAsia" w:ascii="宋体" w:eastAsia="宋体"/>
        </w:rPr>
      </w:pPr>
      <w:r>
        <w:rPr>
          <w:rFonts w:hint="eastAsia" w:ascii="宋体" w:eastAsia="宋体"/>
          <w:color w:val="080808"/>
          <w:spacing w:val="-3"/>
        </w:rPr>
        <w:t>假定你是李华，学校英语社社长。请你在校宣传栏上写</w:t>
      </w:r>
      <w:r>
        <w:rPr>
          <w:rFonts w:hint="eastAsia" w:ascii="宋体" w:eastAsia="宋体"/>
          <w:color w:val="343434"/>
        </w:rPr>
        <w:t>一</w:t>
      </w:r>
      <w:r>
        <w:rPr>
          <w:rFonts w:hint="eastAsia" w:ascii="宋体" w:eastAsia="宋体"/>
          <w:color w:val="080808"/>
          <w:spacing w:val="-4"/>
        </w:rPr>
        <w:t xml:space="preserve">则通知， 请大家观看英语社宣传短片， </w:t>
      </w:r>
      <w:r>
        <w:rPr>
          <w:rFonts w:hint="eastAsia" w:ascii="宋体" w:eastAsia="宋体"/>
          <w:color w:val="080808"/>
        </w:rPr>
        <w:t>内容包括：</w:t>
      </w:r>
    </w:p>
    <w:p>
      <w:pPr>
        <w:pStyle w:val="10"/>
        <w:keepNext w:val="0"/>
        <w:keepLines w:val="0"/>
        <w:pageBreakBefore w:val="0"/>
        <w:widowControl w:val="0"/>
        <w:numPr>
          <w:ilvl w:val="0"/>
          <w:numId w:val="9"/>
        </w:numPr>
        <w:tabs>
          <w:tab w:val="left" w:pos="1340"/>
        </w:tabs>
        <w:kinsoku/>
        <w:wordWrap/>
        <w:overflowPunct/>
        <w:topLinePunct w:val="0"/>
        <w:autoSpaceDE w:val="0"/>
        <w:autoSpaceDN w:val="0"/>
        <w:bidi w:val="0"/>
        <w:adjustRightInd/>
        <w:snapToGrid/>
        <w:spacing w:before="0" w:after="0" w:line="249" w:lineRule="exact"/>
        <w:ind w:left="363" w:leftChars="44" w:right="0" w:hanging="266"/>
        <w:jc w:val="left"/>
        <w:textAlignment w:val="auto"/>
        <w:rPr>
          <w:rFonts w:ascii="Arial" w:eastAsia="Arial"/>
          <w:color w:val="080808"/>
          <w:sz w:val="20"/>
        </w:rPr>
      </w:pPr>
      <w:r>
        <w:rPr>
          <w:rFonts w:hint="eastAsia" w:ascii="宋体" w:eastAsia="宋体"/>
          <w:color w:val="080808"/>
          <w:sz w:val="20"/>
        </w:rPr>
        <w:t>短片内容；</w:t>
      </w:r>
    </w:p>
    <w:p>
      <w:pPr>
        <w:pStyle w:val="10"/>
        <w:keepNext w:val="0"/>
        <w:keepLines w:val="0"/>
        <w:pageBreakBefore w:val="0"/>
        <w:widowControl w:val="0"/>
        <w:numPr>
          <w:ilvl w:val="0"/>
          <w:numId w:val="9"/>
        </w:numPr>
        <w:tabs>
          <w:tab w:val="left" w:pos="1338"/>
        </w:tabs>
        <w:kinsoku/>
        <w:wordWrap/>
        <w:overflowPunct/>
        <w:topLinePunct w:val="0"/>
        <w:autoSpaceDE w:val="0"/>
        <w:autoSpaceDN w:val="0"/>
        <w:bidi w:val="0"/>
        <w:adjustRightInd/>
        <w:snapToGrid/>
        <w:spacing w:before="59" w:after="0" w:line="240" w:lineRule="auto"/>
        <w:ind w:left="363" w:leftChars="44" w:right="0" w:hanging="266"/>
        <w:jc w:val="left"/>
        <w:textAlignment w:val="auto"/>
        <w:rPr>
          <w:color w:val="080808"/>
          <w:sz w:val="19"/>
        </w:rPr>
      </w:pPr>
      <w:r>
        <w:rPr>
          <w:rFonts w:hint="eastAsia" w:ascii="宋体" w:eastAsia="宋体"/>
          <w:color w:val="080808"/>
          <w:sz w:val="20"/>
        </w:rPr>
        <w:t>放映时间、地点；</w:t>
      </w:r>
    </w:p>
    <w:p>
      <w:pPr>
        <w:pStyle w:val="10"/>
        <w:keepNext w:val="0"/>
        <w:keepLines w:val="0"/>
        <w:pageBreakBefore w:val="0"/>
        <w:widowControl w:val="0"/>
        <w:numPr>
          <w:ilvl w:val="0"/>
          <w:numId w:val="9"/>
        </w:numPr>
        <w:tabs>
          <w:tab w:val="left" w:pos="1338"/>
        </w:tabs>
        <w:kinsoku/>
        <w:wordWrap/>
        <w:overflowPunct/>
        <w:topLinePunct w:val="0"/>
        <w:autoSpaceDE w:val="0"/>
        <w:autoSpaceDN w:val="0"/>
        <w:bidi w:val="0"/>
        <w:adjustRightInd/>
        <w:snapToGrid/>
        <w:spacing w:before="66" w:after="0" w:line="240" w:lineRule="auto"/>
        <w:ind w:left="361" w:leftChars="44" w:right="0" w:hanging="264"/>
        <w:jc w:val="left"/>
        <w:textAlignment w:val="auto"/>
        <w:rPr>
          <w:color w:val="080808"/>
          <w:sz w:val="19"/>
        </w:rPr>
      </w:pPr>
      <w:r>
        <w:rPr>
          <w:rFonts w:hint="eastAsia" w:ascii="宋体" w:eastAsia="宋体"/>
          <w:color w:val="080808"/>
          <w:sz w:val="20"/>
        </w:rPr>
        <w:t>欢迎大家加入英语社。</w:t>
      </w:r>
    </w:p>
    <w:p>
      <w:pPr>
        <w:pStyle w:val="10"/>
        <w:keepNext w:val="0"/>
        <w:keepLines w:val="0"/>
        <w:pageBreakBefore w:val="0"/>
        <w:widowControl w:val="0"/>
        <w:numPr>
          <w:ilvl w:val="0"/>
          <w:numId w:val="0"/>
        </w:numPr>
        <w:tabs>
          <w:tab w:val="left" w:pos="1338"/>
        </w:tabs>
        <w:kinsoku/>
        <w:wordWrap/>
        <w:overflowPunct/>
        <w:topLinePunct w:val="0"/>
        <w:autoSpaceDE w:val="0"/>
        <w:autoSpaceDN w:val="0"/>
        <w:bidi w:val="0"/>
        <w:adjustRightInd/>
        <w:snapToGrid/>
        <w:spacing w:before="66" w:after="0" w:line="240" w:lineRule="auto"/>
        <w:ind w:left="342" w:leftChars="44" w:right="0" w:rightChars="0"/>
        <w:jc w:val="left"/>
        <w:textAlignment w:val="auto"/>
        <w:rPr>
          <w:rFonts w:hint="default" w:eastAsia="宋体"/>
          <w:color w:val="080808"/>
          <w:sz w:val="19"/>
          <w:lang w:val="en-US" w:eastAsia="zh-CN"/>
        </w:rPr>
      </w:pPr>
      <w:r>
        <w:rPr>
          <w:rFonts w:hint="eastAsia" w:eastAsia="宋体"/>
          <w:color w:val="080808"/>
          <w:sz w:val="19"/>
          <w:lang w:val="en-US" w:eastAsia="zh-CN"/>
        </w:rPr>
        <w:t>注意：</w:t>
      </w:r>
    </w:p>
    <w:p>
      <w:pPr>
        <w:pStyle w:val="10"/>
        <w:keepNext w:val="0"/>
        <w:keepLines w:val="0"/>
        <w:pageBreakBefore w:val="0"/>
        <w:widowControl w:val="0"/>
        <w:numPr>
          <w:ilvl w:val="0"/>
          <w:numId w:val="10"/>
        </w:numPr>
        <w:tabs>
          <w:tab w:val="left" w:pos="1336"/>
        </w:tabs>
        <w:kinsoku/>
        <w:wordWrap/>
        <w:overflowPunct/>
        <w:topLinePunct w:val="0"/>
        <w:autoSpaceDE w:val="0"/>
        <w:autoSpaceDN w:val="0"/>
        <w:bidi w:val="0"/>
        <w:adjustRightInd/>
        <w:snapToGrid/>
        <w:spacing w:before="71" w:after="0" w:line="240" w:lineRule="auto"/>
        <w:ind w:left="359" w:leftChars="44" w:right="0" w:hanging="262"/>
        <w:jc w:val="left"/>
        <w:textAlignment w:val="auto"/>
        <w:rPr>
          <w:rFonts w:ascii="Arial" w:eastAsia="Arial"/>
          <w:color w:val="080808"/>
          <w:sz w:val="20"/>
        </w:rPr>
      </w:pPr>
      <w:r>
        <w:rPr>
          <w:rFonts w:hint="eastAsia" w:ascii="宋体" w:eastAsia="宋体"/>
          <w:color w:val="080808"/>
          <w:spacing w:val="-16"/>
          <w:sz w:val="20"/>
        </w:rPr>
        <w:t xml:space="preserve">词数 </w:t>
      </w:r>
      <w:r>
        <w:rPr>
          <w:color w:val="080808"/>
          <w:sz w:val="19"/>
        </w:rPr>
        <w:t>80</w:t>
      </w:r>
      <w:r>
        <w:rPr>
          <w:color w:val="080808"/>
          <w:spacing w:val="7"/>
          <w:sz w:val="19"/>
        </w:rPr>
        <w:t xml:space="preserve"> </w:t>
      </w:r>
      <w:r>
        <w:rPr>
          <w:rFonts w:hint="eastAsia" w:ascii="宋体" w:eastAsia="宋体"/>
          <w:color w:val="080808"/>
          <w:spacing w:val="-8"/>
          <w:sz w:val="20"/>
        </w:rPr>
        <w:t>左右</w:t>
      </w:r>
      <w:r>
        <w:rPr>
          <w:rFonts w:hint="eastAsia" w:ascii="宋体" w:eastAsia="宋体"/>
          <w:color w:val="080808"/>
          <w:w w:val="70"/>
          <w:sz w:val="20"/>
        </w:rPr>
        <w:t>；</w:t>
      </w:r>
    </w:p>
    <w:p>
      <w:pPr>
        <w:pStyle w:val="10"/>
        <w:keepNext w:val="0"/>
        <w:keepLines w:val="0"/>
        <w:pageBreakBefore w:val="0"/>
        <w:widowControl w:val="0"/>
        <w:numPr>
          <w:ilvl w:val="0"/>
          <w:numId w:val="10"/>
        </w:numPr>
        <w:tabs>
          <w:tab w:val="left" w:pos="1335"/>
          <w:tab w:val="left" w:pos="1336"/>
        </w:tabs>
        <w:kinsoku/>
        <w:wordWrap/>
        <w:overflowPunct/>
        <w:topLinePunct w:val="0"/>
        <w:autoSpaceDE w:val="0"/>
        <w:autoSpaceDN w:val="0"/>
        <w:bidi w:val="0"/>
        <w:adjustRightInd/>
        <w:snapToGrid/>
        <w:spacing w:before="61" w:after="0" w:line="240" w:lineRule="auto"/>
        <w:ind w:left="361" w:leftChars="44" w:right="0" w:hanging="264"/>
        <w:jc w:val="left"/>
        <w:textAlignment w:val="auto"/>
        <w:rPr>
          <w:color w:val="080808"/>
          <w:sz w:val="19"/>
        </w:rPr>
      </w:pPr>
      <w:r>
        <w:rPr>
          <w:rFonts w:hint="eastAsia" w:ascii="宋体" w:eastAsia="宋体"/>
          <w:color w:val="080808"/>
          <w:sz w:val="20"/>
        </w:rPr>
        <w:t>可适当增加细节，以使行文连贯。</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rPr>
          <w:rFonts w:ascii="宋体"/>
        </w:rPr>
      </w:pPr>
    </w:p>
    <w:p>
      <w:pPr>
        <w:pStyle w:val="4"/>
        <w:keepNext w:val="0"/>
        <w:keepLines w:val="0"/>
        <w:pageBreakBefore w:val="0"/>
        <w:widowControl w:val="0"/>
        <w:kinsoku/>
        <w:wordWrap/>
        <w:overflowPunct/>
        <w:topLinePunct w:val="0"/>
        <w:autoSpaceDE w:val="0"/>
        <w:autoSpaceDN w:val="0"/>
        <w:bidi w:val="0"/>
        <w:adjustRightInd/>
        <w:snapToGrid/>
        <w:spacing w:before="132"/>
        <w:ind w:left="97" w:leftChars="44"/>
        <w:jc w:val="both"/>
        <w:textAlignment w:val="auto"/>
        <w:rPr>
          <w:rFonts w:hint="eastAsia" w:ascii="宋体" w:eastAsia="宋体"/>
        </w:rPr>
      </w:pPr>
      <w:r>
        <w:rPr>
          <w:rFonts w:hint="eastAsia" w:ascii="宋体" w:eastAsia="宋体"/>
          <w:color w:val="080808"/>
          <w:w w:val="105"/>
        </w:rPr>
        <w:t>第二节 读后续写（</w:t>
      </w:r>
      <w:r>
        <w:rPr>
          <w:rFonts w:hint="eastAsia" w:ascii="宋体" w:eastAsia="宋体"/>
          <w:color w:val="080808"/>
          <w:spacing w:val="-52"/>
          <w:w w:val="105"/>
        </w:rPr>
        <w:t>满分</w:t>
      </w:r>
      <w:r>
        <w:rPr>
          <w:rFonts w:hint="eastAsia" w:ascii="宋体" w:eastAsia="宋体"/>
          <w:color w:val="080808"/>
          <w:spacing w:val="-52"/>
          <w:w w:val="105"/>
          <w:lang w:val="en-US" w:eastAsia="zh-CN"/>
        </w:rPr>
        <w:t xml:space="preserve"> 2 5 </w:t>
      </w:r>
      <w:r>
        <w:rPr>
          <w:rFonts w:hint="eastAsia" w:ascii="宋体" w:eastAsia="宋体"/>
          <w:color w:val="080808"/>
          <w:w w:val="105"/>
        </w:rPr>
        <w:t>分）</w:t>
      </w:r>
    </w:p>
    <w:p>
      <w:pPr>
        <w:pStyle w:val="4"/>
        <w:keepNext w:val="0"/>
        <w:keepLines w:val="0"/>
        <w:pageBreakBefore w:val="0"/>
        <w:widowControl w:val="0"/>
        <w:kinsoku/>
        <w:wordWrap/>
        <w:overflowPunct/>
        <w:topLinePunct w:val="0"/>
        <w:autoSpaceDE w:val="0"/>
        <w:autoSpaceDN w:val="0"/>
        <w:bidi w:val="0"/>
        <w:adjustRightInd/>
        <w:snapToGrid/>
        <w:spacing w:before="61"/>
        <w:ind w:left="97" w:leftChars="44"/>
        <w:jc w:val="both"/>
        <w:textAlignment w:val="auto"/>
        <w:rPr>
          <w:rFonts w:hint="eastAsia" w:ascii="宋体" w:eastAsia="宋体"/>
        </w:rPr>
      </w:pPr>
      <w:r>
        <w:rPr>
          <w:rFonts w:hint="eastAsia" w:ascii="宋体" w:eastAsia="宋体"/>
          <w:color w:val="080808"/>
        </w:rPr>
        <w:t>阅读下面短文，根据所给情节进行续写，使之构成</w:t>
      </w:r>
      <w:r>
        <w:rPr>
          <w:rFonts w:hint="eastAsia" w:ascii="宋体" w:eastAsia="宋体"/>
          <w:color w:val="343434"/>
        </w:rPr>
        <w:t>一</w:t>
      </w:r>
      <w:r>
        <w:rPr>
          <w:rFonts w:hint="eastAsia" w:ascii="宋体" w:eastAsia="宋体"/>
          <w:color w:val="080808"/>
        </w:rPr>
        <w:t>个完整的故事。</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ind w:left="97" w:leftChars="44"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Last Christmas my elder sister Jane got a </w:t>
      </w:r>
      <w:r>
        <w:rPr>
          <w:rFonts w:ascii="Times New Roman" w:hAnsi="Times New Roman" w:eastAsia="Times New Roman" w:cs="Times New Roman"/>
          <w:color w:val="000000"/>
          <w:spacing w:val="0"/>
          <w:w w:val="100"/>
          <w:position w:val="0"/>
          <w:u w:val="single"/>
          <w:lang w:val="en-US" w:eastAsia="en-US" w:bidi="en-US"/>
        </w:rPr>
        <w:t>unicycle</w:t>
      </w:r>
      <w:r>
        <w:rPr>
          <w:rFonts w:ascii="Times New Roman" w:hAnsi="Times New Roman" w:eastAsia="Times New Roman" w:cs="Times New Roman"/>
          <w:color w:val="000000"/>
          <w:spacing w:val="0"/>
          <w:w w:val="100"/>
          <w:position w:val="0"/>
          <w:lang w:val="en-US" w:eastAsia="en-US" w:bidi="en-US"/>
        </w:rPr>
        <w:t xml:space="preserve"> </w:t>
      </w:r>
      <w:r>
        <w:rPr>
          <w:rFonts w:ascii="宋体" w:hAnsi="宋体" w:eastAsia="宋体" w:cs="宋体"/>
          <w:color w:val="000000"/>
          <w:spacing w:val="0"/>
          <w:w w:val="100"/>
          <w:position w:val="0"/>
          <w:lang w:val="zh-TW" w:eastAsia="zh-TW" w:bidi="zh-TW"/>
        </w:rPr>
        <w:t>（独轮脚踏车）</w:t>
      </w:r>
      <w:r>
        <w:rPr>
          <w:rFonts w:ascii="Times New Roman" w:hAnsi="Times New Roman" w:eastAsia="Times New Roman" w:cs="Times New Roman"/>
          <w:color w:val="000000"/>
          <w:spacing w:val="0"/>
          <w:w w:val="100"/>
          <w:position w:val="0"/>
          <w:lang w:val="en-US" w:eastAsia="en-US" w:bidi="en-US"/>
        </w:rPr>
        <w:t xml:space="preserve">she had requested. I thought it kind of strange, wondering why she would want something like that. She did </w:t>
      </w:r>
      <w:r>
        <w:rPr>
          <w:rFonts w:ascii="Times New Roman" w:hAnsi="Times New Roman" w:eastAsia="Times New Roman" w:cs="Times New Roman"/>
          <w:color w:val="000000"/>
          <w:spacing w:val="0"/>
          <w:w w:val="100"/>
          <w:position w:val="0"/>
          <w:u w:val="single"/>
          <w:lang w:val="en-US" w:eastAsia="en-US" w:bidi="en-US"/>
        </w:rPr>
        <w:t>ride</w:t>
      </w:r>
      <w:r>
        <w:rPr>
          <w:rFonts w:ascii="Times New Roman" w:hAnsi="Times New Roman" w:eastAsia="Times New Roman" w:cs="Times New Roman"/>
          <w:color w:val="000000"/>
          <w:spacing w:val="0"/>
          <w:w w:val="100"/>
          <w:position w:val="0"/>
          <w:lang w:val="en-US" w:eastAsia="en-US" w:bidi="en-US"/>
        </w:rPr>
        <w:t xml:space="preserve"> and practice for a while, but eventually stopped.</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ind w:left="97" w:leftChars="44"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Curious, I tried it, finding it very hard and thinking it impossible for a </w:t>
      </w:r>
      <w:r>
        <w:rPr>
          <w:rFonts w:ascii="Times New Roman" w:hAnsi="Times New Roman" w:eastAsia="Times New Roman" w:cs="Times New Roman"/>
          <w:color w:val="000000"/>
          <w:spacing w:val="0"/>
          <w:w w:val="100"/>
          <w:position w:val="0"/>
          <w:u w:val="single"/>
          <w:lang w:val="en-US" w:eastAsia="en-US" w:bidi="en-US"/>
        </w:rPr>
        <w:t>weak</w:t>
      </w:r>
      <w:r>
        <w:rPr>
          <w:rFonts w:ascii="Times New Roman" w:hAnsi="Times New Roman" w:eastAsia="Times New Roman" w:cs="Times New Roman"/>
          <w:color w:val="000000"/>
          <w:spacing w:val="0"/>
          <w:w w:val="100"/>
          <w:position w:val="0"/>
          <w:lang w:val="en-US" w:eastAsia="en-US" w:bidi="en-US"/>
        </w:rPr>
        <w:t xml:space="preserve"> girl like me to learn. Since the dining room of our old house had low beams </w:t>
      </w:r>
      <w:r>
        <w:rPr>
          <w:rFonts w:ascii="宋体" w:hAnsi="宋体" w:eastAsia="宋体" w:cs="宋体"/>
          <w:color w:val="000000"/>
          <w:spacing w:val="0"/>
          <w:w w:val="100"/>
          <w:position w:val="0"/>
          <w:lang w:val="zh-TW" w:eastAsia="zh-TW" w:bidi="zh-TW"/>
        </w:rPr>
        <w:t>（屋梁）</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I used them like monkey bars to </w:t>
      </w:r>
      <w:r>
        <w:rPr>
          <w:rFonts w:ascii="Times New Roman" w:hAnsi="Times New Roman" w:eastAsia="Times New Roman" w:cs="Times New Roman"/>
          <w:color w:val="000000"/>
          <w:spacing w:val="0"/>
          <w:w w:val="100"/>
          <w:position w:val="0"/>
          <w:u w:val="single"/>
          <w:lang w:val="en-US" w:eastAsia="en-US" w:bidi="en-US"/>
        </w:rPr>
        <w:t>practice</w:t>
      </w:r>
      <w:r>
        <w:rPr>
          <w:rFonts w:ascii="Times New Roman" w:hAnsi="Times New Roman" w:eastAsia="Times New Roman" w:cs="Times New Roman"/>
          <w:color w:val="000000"/>
          <w:spacing w:val="0"/>
          <w:w w:val="100"/>
          <w:position w:val="0"/>
          <w:lang w:val="en-US" w:eastAsia="en-US" w:bidi="en-US"/>
        </w:rPr>
        <w:t xml:space="preserve"> riding, which helped a lot. Because I thought it was really fun, I practiced every spare moment I had, teaching myself to go forwards, backwards and to turn. Practicing was something I loved to do in my spare time, but it did get discouraging when I fell. After months of practicing, I finally made it.</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line="322" w:lineRule="exact"/>
        <w:ind w:left="97" w:leftChars="44"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One morning, our teacher Maria excitedly announced that a school talent show was to be held to raise money for </w:t>
      </w:r>
      <w:r>
        <w:rPr>
          <w:rFonts w:ascii="Times New Roman" w:hAnsi="Times New Roman" w:eastAsia="Times New Roman" w:cs="Times New Roman"/>
          <w:color w:val="000000"/>
          <w:spacing w:val="0"/>
          <w:w w:val="100"/>
          <w:position w:val="0"/>
          <w:u w:val="single"/>
          <w:lang w:val="en-US" w:eastAsia="en-US" w:bidi="en-US"/>
        </w:rPr>
        <w:t>charity</w:t>
      </w:r>
      <w:r>
        <w:rPr>
          <w:rFonts w:ascii="Times New Roman" w:hAnsi="Times New Roman" w:eastAsia="Times New Roman" w:cs="Times New Roman"/>
          <w:color w:val="000000"/>
          <w:spacing w:val="0"/>
          <w:w w:val="100"/>
          <w:position w:val="0"/>
          <w:lang w:val="en-US" w:eastAsia="en-US" w:bidi="en-US"/>
        </w:rPr>
        <w:t xml:space="preserve">. She encouraged my classmates to sign up fbr it. I'm not always best in front of a crowd, which was why I was very </w:t>
      </w:r>
      <w:r>
        <w:rPr>
          <w:rFonts w:ascii="Times New Roman" w:hAnsi="Times New Roman" w:eastAsia="Times New Roman" w:cs="Times New Roman"/>
          <w:color w:val="000000"/>
          <w:spacing w:val="0"/>
          <w:w w:val="100"/>
          <w:position w:val="0"/>
          <w:u w:val="single"/>
          <w:lang w:val="en-US" w:eastAsia="en-US" w:bidi="en-US"/>
        </w:rPr>
        <w:t>nervous</w:t>
      </w:r>
      <w:r>
        <w:rPr>
          <w:rFonts w:ascii="Times New Roman" w:hAnsi="Times New Roman" w:eastAsia="Times New Roman" w:cs="Times New Roman"/>
          <w:color w:val="000000"/>
          <w:spacing w:val="0"/>
          <w:w w:val="100"/>
          <w:position w:val="0"/>
          <w:lang w:val="en-US" w:eastAsia="en-US" w:bidi="en-US"/>
        </w:rPr>
        <w:t xml:space="preserve"> when I meant to put on my </w:t>
      </w:r>
      <w:r>
        <w:rPr>
          <w:rFonts w:ascii="Times New Roman" w:hAnsi="Times New Roman" w:eastAsia="Times New Roman" w:cs="Times New Roman"/>
          <w:color w:val="000000"/>
          <w:spacing w:val="0"/>
          <w:w w:val="100"/>
          <w:position w:val="0"/>
          <w:u w:val="single"/>
          <w:lang w:val="en-US" w:eastAsia="en-US" w:bidi="en-US"/>
        </w:rPr>
        <w:t>perfdrmance</w:t>
      </w:r>
      <w:r>
        <w:rPr>
          <w:rFonts w:ascii="Times New Roman" w:hAnsi="Times New Roman" w:eastAsia="Times New Roman" w:cs="Times New Roman"/>
          <w:color w:val="000000"/>
          <w:spacing w:val="0"/>
          <w:w w:val="100"/>
          <w:position w:val="0"/>
          <w:lang w:val="en-US" w:eastAsia="en-US" w:bidi="en-US"/>
        </w:rPr>
        <w:t xml:space="preserve"> by doing a </w:t>
      </w:r>
      <w:r>
        <w:rPr>
          <w:rFonts w:ascii="Times New Roman" w:hAnsi="Times New Roman" w:eastAsia="Times New Roman" w:cs="Times New Roman"/>
          <w:color w:val="000000"/>
          <w:spacing w:val="0"/>
          <w:w w:val="100"/>
          <w:position w:val="0"/>
          <w:u w:val="single"/>
          <w:lang w:val="en-US" w:eastAsia="en-US" w:bidi="en-US"/>
        </w:rPr>
        <w:t>hula hoop</w:t>
      </w:r>
      <w:r>
        <w:rPr>
          <w:rFonts w:ascii="Times New Roman" w:hAnsi="Times New Roman" w:eastAsia="Times New Roman" w:cs="Times New Roman"/>
          <w:color w:val="000000"/>
          <w:spacing w:val="0"/>
          <w:w w:val="100"/>
          <w:position w:val="0"/>
          <w:lang w:val="en-US" w:eastAsia="en-US" w:bidi="en-US"/>
        </w:rPr>
        <w:t xml:space="preserve"> </w:t>
      </w:r>
      <w:r>
        <w:rPr>
          <w:rFonts w:ascii="宋体" w:hAnsi="宋体" w:eastAsia="宋体" w:cs="宋体"/>
          <w:color w:val="000000"/>
          <w:spacing w:val="0"/>
          <w:w w:val="100"/>
          <w:position w:val="0"/>
          <w:lang w:val="zh-TW" w:eastAsia="zh-TW" w:bidi="zh-TW"/>
        </w:rPr>
        <w:t>（圈）</w:t>
      </w:r>
      <w:r>
        <w:rPr>
          <w:rFonts w:ascii="Times New Roman" w:hAnsi="Times New Roman" w:eastAsia="Times New Roman" w:cs="Times New Roman"/>
          <w:color w:val="000000"/>
          <w:spacing w:val="0"/>
          <w:w w:val="100"/>
          <w:position w:val="0"/>
          <w:lang w:val="en-US" w:eastAsia="en-US" w:bidi="en-US"/>
        </w:rPr>
        <w:t>and riding a unicycle on stage. But I overcame my fear and entered myself fbr the talent show, fbr which I practiced a lot in case I should mess up.</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line="322" w:lineRule="exact"/>
        <w:ind w:left="97" w:leftChars="44"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My routine </w:t>
      </w:r>
      <w:r>
        <w:rPr>
          <w:rFonts w:ascii="宋体" w:hAnsi="宋体" w:eastAsia="宋体" w:cs="宋体"/>
          <w:color w:val="000000"/>
          <w:spacing w:val="0"/>
          <w:w w:val="100"/>
          <w:position w:val="0"/>
          <w:lang w:val="zh-TW" w:eastAsia="zh-TW" w:bidi="zh-TW"/>
        </w:rPr>
        <w:t>（整套动作）</w:t>
      </w:r>
      <w:r>
        <w:rPr>
          <w:rFonts w:ascii="Times New Roman" w:hAnsi="Times New Roman" w:eastAsia="Times New Roman" w:cs="Times New Roman"/>
          <w:color w:val="000000"/>
          <w:spacing w:val="0"/>
          <w:w w:val="100"/>
          <w:position w:val="0"/>
          <w:lang w:val="en-US" w:eastAsia="en-US" w:bidi="en-US"/>
        </w:rPr>
        <w:t xml:space="preserve">was to do the hula hoop from my neck, down to my stomach, then to my knees. After that, I was to ride my unicycle forwards and backwards on </w:t>
      </w:r>
      <w:r>
        <w:rPr>
          <w:rFonts w:ascii="Times New Roman" w:hAnsi="Times New Roman" w:eastAsia="Times New Roman" w:cs="Times New Roman"/>
          <w:color w:val="000000"/>
          <w:spacing w:val="0"/>
          <w:w w:val="100"/>
          <w:position w:val="0"/>
          <w:u w:val="single"/>
          <w:lang w:val="en-US" w:eastAsia="en-US" w:bidi="en-US"/>
        </w:rPr>
        <w:t>stage</w:t>
      </w:r>
      <w:r>
        <w:rPr>
          <w:rFonts w:ascii="Times New Roman" w:hAnsi="Times New Roman" w:eastAsia="Times New Roman" w:cs="Times New Roman"/>
          <w:color w:val="000000"/>
          <w:spacing w:val="0"/>
          <w:w w:val="100"/>
          <w:position w:val="0"/>
          <w:lang w:val="en-US" w:eastAsia="en-US" w:bidi="en-US"/>
        </w:rPr>
        <w:t xml:space="preserve">. Lastly I would do the hula hoop while riding the unicycle. I was to do all this accompanied by my carefully selected music. I wondered what people from my seventh grade would think of my performance. With my friends inspiring me, I built up my </w:t>
      </w:r>
      <w:r>
        <w:rPr>
          <w:rFonts w:ascii="Times New Roman" w:hAnsi="Times New Roman" w:eastAsia="Times New Roman" w:cs="Times New Roman"/>
          <w:color w:val="000000"/>
          <w:spacing w:val="0"/>
          <w:w w:val="100"/>
          <w:position w:val="0"/>
          <w:u w:val="single"/>
          <w:lang w:val="en-US" w:eastAsia="en-US" w:bidi="en-US"/>
        </w:rPr>
        <w:t>confidence</w:t>
      </w:r>
      <w:r>
        <w:rPr>
          <w:rFonts w:ascii="Times New Roman" w:hAnsi="Times New Roman" w:eastAsia="Times New Roman" w:cs="Times New Roman"/>
          <w:color w:val="000000"/>
          <w:spacing w:val="0"/>
          <w:w w:val="100"/>
          <w:position w:val="0"/>
          <w:lang w:val="en-US" w:eastAsia="en-US" w:bidi="en-US"/>
        </w:rPr>
        <w:t>. On the night of the show, many people found out there was going to be a unicycle performance, so more came, even the headmaster.</w:t>
      </w:r>
    </w:p>
    <w:p>
      <w:pPr>
        <w:pStyle w:val="4"/>
        <w:keepNext w:val="0"/>
        <w:keepLines w:val="0"/>
        <w:pageBreakBefore w:val="0"/>
        <w:widowControl w:val="0"/>
        <w:kinsoku/>
        <w:wordWrap/>
        <w:overflowPunct/>
        <w:topLinePunct w:val="0"/>
        <w:autoSpaceDE w:val="0"/>
        <w:autoSpaceDN w:val="0"/>
        <w:bidi w:val="0"/>
        <w:adjustRightInd/>
        <w:snapToGrid/>
        <w:spacing w:line="247" w:lineRule="exact"/>
        <w:ind w:left="97" w:leftChars="44"/>
        <w:jc w:val="both"/>
        <w:textAlignment w:val="auto"/>
        <w:rPr>
          <w:rFonts w:hint="eastAsia" w:ascii="宋体" w:eastAsia="宋体"/>
        </w:rPr>
      </w:pPr>
      <w:r>
        <w:rPr>
          <w:rFonts w:hint="eastAsia" w:ascii="宋体" w:eastAsia="宋体"/>
          <w:color w:val="080808"/>
          <w:w w:val="90"/>
        </w:rPr>
        <w:t>注意：</w:t>
      </w:r>
    </w:p>
    <w:p>
      <w:pPr>
        <w:pStyle w:val="10"/>
        <w:keepNext w:val="0"/>
        <w:keepLines w:val="0"/>
        <w:pageBreakBefore w:val="0"/>
        <w:widowControl w:val="0"/>
        <w:numPr>
          <w:ilvl w:val="1"/>
          <w:numId w:val="10"/>
        </w:numPr>
        <w:tabs>
          <w:tab w:val="left" w:pos="1434"/>
        </w:tabs>
        <w:kinsoku/>
        <w:wordWrap/>
        <w:overflowPunct/>
        <w:topLinePunct w:val="0"/>
        <w:autoSpaceDE w:val="0"/>
        <w:autoSpaceDN w:val="0"/>
        <w:bidi w:val="0"/>
        <w:adjustRightInd/>
        <w:snapToGrid/>
        <w:spacing w:before="61" w:after="0" w:line="240" w:lineRule="auto"/>
        <w:ind w:left="356" w:leftChars="44" w:right="0" w:hanging="259"/>
        <w:jc w:val="left"/>
        <w:textAlignment w:val="auto"/>
        <w:rPr>
          <w:rFonts w:ascii="Arial" w:eastAsia="Arial"/>
          <w:color w:val="080808"/>
          <w:sz w:val="20"/>
        </w:rPr>
      </w:pPr>
      <w:r>
        <w:rPr>
          <w:rFonts w:hint="eastAsia" w:ascii="宋体" w:eastAsia="宋体"/>
          <w:color w:val="080808"/>
          <w:spacing w:val="-3"/>
          <w:sz w:val="20"/>
        </w:rPr>
        <w:t xml:space="preserve">所续写短文的词数应为 </w:t>
      </w:r>
      <w:r>
        <w:rPr>
          <w:color w:val="080808"/>
          <w:sz w:val="19"/>
        </w:rPr>
        <w:t>150</w:t>
      </w:r>
      <w:r>
        <w:rPr>
          <w:color w:val="080808"/>
          <w:spacing w:val="36"/>
          <w:sz w:val="19"/>
        </w:rPr>
        <w:t xml:space="preserve"> </w:t>
      </w:r>
      <w:r>
        <w:rPr>
          <w:rFonts w:hint="eastAsia" w:ascii="宋体" w:eastAsia="宋体"/>
          <w:color w:val="080808"/>
          <w:spacing w:val="-9"/>
          <w:sz w:val="20"/>
        </w:rPr>
        <w:t>左右</w:t>
      </w:r>
      <w:r>
        <w:rPr>
          <w:rFonts w:hint="eastAsia" w:ascii="宋体" w:eastAsia="宋体"/>
          <w:color w:val="080808"/>
          <w:w w:val="80"/>
          <w:sz w:val="20"/>
        </w:rPr>
        <w:t>；</w:t>
      </w:r>
    </w:p>
    <w:p>
      <w:pPr>
        <w:pStyle w:val="10"/>
        <w:keepNext w:val="0"/>
        <w:keepLines w:val="0"/>
        <w:pageBreakBefore w:val="0"/>
        <w:widowControl w:val="0"/>
        <w:numPr>
          <w:ilvl w:val="1"/>
          <w:numId w:val="10"/>
        </w:numPr>
        <w:tabs>
          <w:tab w:val="left" w:pos="1436"/>
          <w:tab w:val="left" w:pos="1437"/>
        </w:tabs>
        <w:kinsoku/>
        <w:wordWrap/>
        <w:overflowPunct/>
        <w:topLinePunct w:val="0"/>
        <w:autoSpaceDE w:val="0"/>
        <w:autoSpaceDN w:val="0"/>
        <w:bidi w:val="0"/>
        <w:adjustRightInd/>
        <w:snapToGrid/>
        <w:spacing w:before="61" w:after="0" w:line="240" w:lineRule="auto"/>
        <w:ind w:left="365" w:leftChars="44" w:right="0" w:hanging="268"/>
        <w:jc w:val="left"/>
        <w:textAlignment w:val="auto"/>
        <w:rPr>
          <w:color w:val="080808"/>
          <w:sz w:val="19"/>
        </w:rPr>
      </w:pPr>
      <w:r>
        <w:rPr>
          <w:rFonts w:hint="eastAsia" w:ascii="宋体" w:eastAsia="宋体"/>
          <w:color w:val="1A1A1A"/>
          <w:spacing w:val="-10"/>
          <w:w w:val="105"/>
          <w:sz w:val="20"/>
        </w:rPr>
        <w:t xml:space="preserve">至少使用 </w:t>
      </w:r>
      <w:r>
        <w:rPr>
          <w:color w:val="1A1A1A"/>
          <w:w w:val="105"/>
          <w:sz w:val="19"/>
        </w:rPr>
        <w:t>5</w:t>
      </w:r>
      <w:r>
        <w:rPr>
          <w:color w:val="1A1A1A"/>
          <w:spacing w:val="2"/>
          <w:w w:val="105"/>
          <w:sz w:val="19"/>
        </w:rPr>
        <w:t xml:space="preserve"> </w:t>
      </w:r>
      <w:r>
        <w:rPr>
          <w:rFonts w:hint="eastAsia" w:ascii="宋体" w:eastAsia="宋体"/>
          <w:color w:val="1A1A1A"/>
          <w:spacing w:val="-7"/>
          <w:w w:val="105"/>
          <w:sz w:val="20"/>
        </w:rPr>
        <w:t>个短文中标有下划线的关键词语</w:t>
      </w:r>
      <w:r>
        <w:rPr>
          <w:rFonts w:hint="eastAsia" w:ascii="宋体" w:eastAsia="宋体"/>
          <w:color w:val="1A1A1A"/>
          <w:w w:val="70"/>
          <w:sz w:val="20"/>
        </w:rPr>
        <w:t>；</w:t>
      </w:r>
    </w:p>
    <w:p>
      <w:pPr>
        <w:pStyle w:val="10"/>
        <w:keepNext w:val="0"/>
        <w:keepLines w:val="0"/>
        <w:pageBreakBefore w:val="0"/>
        <w:widowControl w:val="0"/>
        <w:numPr>
          <w:ilvl w:val="1"/>
          <w:numId w:val="10"/>
        </w:numPr>
        <w:tabs>
          <w:tab w:val="left" w:pos="1435"/>
          <w:tab w:val="left" w:pos="1436"/>
        </w:tabs>
        <w:kinsoku/>
        <w:wordWrap/>
        <w:overflowPunct/>
        <w:topLinePunct w:val="0"/>
        <w:autoSpaceDE w:val="0"/>
        <w:autoSpaceDN w:val="0"/>
        <w:bidi w:val="0"/>
        <w:adjustRightInd/>
        <w:snapToGrid/>
        <w:spacing w:before="65" w:after="0" w:line="240" w:lineRule="auto"/>
        <w:ind w:left="363" w:leftChars="44" w:right="0" w:hanging="266"/>
        <w:jc w:val="left"/>
        <w:textAlignment w:val="auto"/>
        <w:rPr>
          <w:color w:val="080808"/>
          <w:sz w:val="19"/>
        </w:rPr>
      </w:pPr>
      <w:r>
        <w:rPr>
          <w:rFonts w:hint="eastAsia" w:ascii="宋体" w:eastAsia="宋体"/>
          <w:color w:val="1A1A1A"/>
          <w:sz w:val="20"/>
        </w:rPr>
        <w:t>续写部分分为两段，每段的开头语已为你写好；</w:t>
      </w:r>
    </w:p>
    <w:p>
      <w:pPr>
        <w:pStyle w:val="10"/>
        <w:keepNext w:val="0"/>
        <w:keepLines w:val="0"/>
        <w:pageBreakBefore w:val="0"/>
        <w:widowControl w:val="0"/>
        <w:numPr>
          <w:ilvl w:val="1"/>
          <w:numId w:val="10"/>
        </w:numPr>
        <w:tabs>
          <w:tab w:val="left" w:pos="1432"/>
        </w:tabs>
        <w:kinsoku/>
        <w:wordWrap/>
        <w:overflowPunct/>
        <w:topLinePunct w:val="0"/>
        <w:autoSpaceDE w:val="0"/>
        <w:autoSpaceDN w:val="0"/>
        <w:bidi w:val="0"/>
        <w:adjustRightInd/>
        <w:snapToGrid/>
        <w:spacing w:before="66" w:after="0" w:line="240" w:lineRule="auto"/>
        <w:ind w:left="365" w:leftChars="44" w:right="0" w:hanging="268"/>
        <w:jc w:val="left"/>
        <w:textAlignment w:val="auto"/>
        <w:rPr>
          <w:color w:val="080808"/>
          <w:sz w:val="21"/>
        </w:rPr>
      </w:pPr>
      <w:r>
        <w:rPr>
          <w:rFonts w:hint="eastAsia" w:ascii="宋体" w:eastAsia="宋体"/>
          <w:color w:val="1A1A1A"/>
          <w:w w:val="105"/>
          <w:sz w:val="20"/>
        </w:rPr>
        <w:t>续写完成后，请用下划线标出你所使用的关键词语。</w:t>
      </w:r>
    </w:p>
    <w:p>
      <w:pPr>
        <w:pStyle w:val="4"/>
        <w:keepNext w:val="0"/>
        <w:keepLines w:val="0"/>
        <w:pageBreakBefore w:val="0"/>
        <w:widowControl w:val="0"/>
        <w:kinsoku/>
        <w:wordWrap/>
        <w:overflowPunct/>
        <w:topLinePunct w:val="0"/>
        <w:autoSpaceDE w:val="0"/>
        <w:autoSpaceDN w:val="0"/>
        <w:bidi w:val="0"/>
        <w:adjustRightInd/>
        <w:snapToGrid/>
        <w:spacing w:before="5"/>
        <w:ind w:left="97" w:leftChars="44"/>
        <w:textAlignment w:val="auto"/>
        <w:rPr>
          <w:rFonts w:ascii="宋体"/>
          <w:sz w:val="32"/>
        </w:rPr>
      </w:pPr>
    </w:p>
    <w:p>
      <w:pPr>
        <w:keepNext w:val="0"/>
        <w:keepLines w:val="0"/>
        <w:pageBreakBefore w:val="0"/>
        <w:widowControl w:val="0"/>
        <w:kinsoku/>
        <w:wordWrap/>
        <w:overflowPunct/>
        <w:topLinePunct w:val="0"/>
        <w:autoSpaceDE w:val="0"/>
        <w:autoSpaceDN w:val="0"/>
        <w:bidi w:val="0"/>
        <w:adjustRightInd/>
        <w:snapToGrid/>
        <w:spacing w:before="0"/>
        <w:ind w:left="97" w:leftChars="44" w:right="0" w:firstLine="0"/>
        <w:jc w:val="both"/>
        <w:textAlignment w:val="auto"/>
        <w:rPr>
          <w:sz w:val="19"/>
        </w:rPr>
      </w:pPr>
      <w:r>
        <w:rPr>
          <w:color w:val="080808"/>
          <w:w w:val="120"/>
          <w:sz w:val="19"/>
        </w:rPr>
        <w:t>Paragraph 1:</w:t>
      </w:r>
    </w:p>
    <w:p>
      <w:pPr>
        <w:keepNext w:val="0"/>
        <w:keepLines w:val="0"/>
        <w:pageBreakBefore w:val="0"/>
        <w:widowControl w:val="0"/>
        <w:kinsoku/>
        <w:wordWrap/>
        <w:overflowPunct/>
        <w:topLinePunct w:val="0"/>
        <w:autoSpaceDE w:val="0"/>
        <w:autoSpaceDN w:val="0"/>
        <w:bidi w:val="0"/>
        <w:adjustRightInd/>
        <w:snapToGrid/>
        <w:spacing w:before="94"/>
        <w:ind w:left="97" w:leftChars="44" w:right="0" w:firstLine="0"/>
        <w:jc w:val="left"/>
        <w:textAlignment w:val="auto"/>
        <w:rPr>
          <w:sz w:val="19"/>
        </w:rPr>
      </w:pPr>
      <w:r>
        <w:rPr>
          <w:color w:val="080808"/>
          <w:w w:val="110"/>
          <w:sz w:val="19"/>
        </w:rPr>
        <w:t>There was tremendous applause when the curtain rose.</w:t>
      </w:r>
    </w:p>
    <w:p>
      <w:pPr>
        <w:pStyle w:val="4"/>
        <w:keepNext w:val="0"/>
        <w:keepLines w:val="0"/>
        <w:pageBreakBefore w:val="0"/>
        <w:widowControl w:val="0"/>
        <w:kinsoku/>
        <w:wordWrap/>
        <w:overflowPunct/>
        <w:topLinePunct w:val="0"/>
        <w:autoSpaceDE w:val="0"/>
        <w:autoSpaceDN w:val="0"/>
        <w:bidi w:val="0"/>
        <w:adjustRightInd/>
        <w:snapToGrid/>
        <w:ind w:left="97" w:leftChars="44"/>
        <w:textAlignment w:val="auto"/>
      </w:pPr>
    </w:p>
    <w:p>
      <w:pPr>
        <w:pStyle w:val="4"/>
        <w:keepNext w:val="0"/>
        <w:keepLines w:val="0"/>
        <w:pageBreakBefore w:val="0"/>
        <w:widowControl w:val="0"/>
        <w:kinsoku/>
        <w:wordWrap/>
        <w:overflowPunct/>
        <w:topLinePunct w:val="0"/>
        <w:autoSpaceDE w:val="0"/>
        <w:autoSpaceDN w:val="0"/>
        <w:bidi w:val="0"/>
        <w:adjustRightInd/>
        <w:snapToGrid/>
        <w:spacing w:before="5"/>
        <w:ind w:left="97" w:leftChars="44"/>
        <w:textAlignment w:val="auto"/>
        <w:rPr>
          <w:sz w:val="17"/>
        </w:rPr>
      </w:pPr>
    </w:p>
    <w:p>
      <w:pPr>
        <w:keepNext w:val="0"/>
        <w:keepLines w:val="0"/>
        <w:pageBreakBefore w:val="0"/>
        <w:widowControl w:val="0"/>
        <w:kinsoku/>
        <w:wordWrap/>
        <w:overflowPunct/>
        <w:topLinePunct w:val="0"/>
        <w:autoSpaceDE w:val="0"/>
        <w:autoSpaceDN w:val="0"/>
        <w:bidi w:val="0"/>
        <w:adjustRightInd/>
        <w:snapToGrid/>
        <w:spacing w:before="0"/>
        <w:ind w:left="97" w:leftChars="44" w:right="0" w:firstLine="0"/>
        <w:jc w:val="both"/>
        <w:textAlignment w:val="auto"/>
        <w:rPr>
          <w:sz w:val="19"/>
        </w:rPr>
      </w:pPr>
      <w:r>
        <w:rPr>
          <w:color w:val="080808"/>
          <w:w w:val="120"/>
          <w:sz w:val="19"/>
        </w:rPr>
        <w:t>Paragraph 2:</w:t>
      </w:r>
    </w:p>
    <w:p>
      <w:pPr>
        <w:keepNext w:val="0"/>
        <w:keepLines w:val="0"/>
        <w:pageBreakBefore w:val="0"/>
        <w:widowControl w:val="0"/>
        <w:kinsoku/>
        <w:wordWrap/>
        <w:overflowPunct/>
        <w:topLinePunct w:val="0"/>
        <w:autoSpaceDE w:val="0"/>
        <w:autoSpaceDN w:val="0"/>
        <w:bidi w:val="0"/>
        <w:adjustRightInd/>
        <w:snapToGrid/>
        <w:spacing w:before="99"/>
        <w:ind w:left="97" w:leftChars="44" w:right="0" w:firstLine="0"/>
        <w:jc w:val="left"/>
        <w:textAlignment w:val="auto"/>
        <w:rPr>
          <w:sz w:val="19"/>
        </w:rPr>
      </w:pPr>
      <w:r>
        <w:rPr>
          <w:color w:val="080808"/>
          <w:w w:val="110"/>
          <w:sz w:val="19"/>
        </w:rPr>
        <w:t>When I got home, I couldn't wait to check my mobile phone left at home.</w:t>
      </w:r>
    </w:p>
    <w:sectPr>
      <w:pgSz w:w="11160" w:h="16150"/>
      <w:pgMar w:top="1060" w:right="200" w:bottom="800" w:left="540" w:header="0" w:footer="63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decimal"/>
      <w:lvlText w:val="%1."/>
      <w:lvlJc w:val="left"/>
      <w:pPr>
        <w:ind w:left="1335" w:hanging="263"/>
        <w:jc w:val="left"/>
      </w:pPr>
      <w:rPr>
        <w:rFonts w:hint="default"/>
        <w:spacing w:val="-1"/>
        <w:w w:val="96"/>
      </w:rPr>
    </w:lvl>
    <w:lvl w:ilvl="1" w:tentative="0">
      <w:start w:val="1"/>
      <w:numFmt w:val="decimal"/>
      <w:lvlText w:val="%2."/>
      <w:lvlJc w:val="left"/>
      <w:pPr>
        <w:ind w:left="1433" w:hanging="260"/>
        <w:jc w:val="left"/>
      </w:pPr>
      <w:rPr>
        <w:rFonts w:hint="default"/>
        <w:spacing w:val="-1"/>
        <w:w w:val="92"/>
      </w:rPr>
    </w:lvl>
    <w:lvl w:ilvl="2" w:tentative="0">
      <w:start w:val="0"/>
      <w:numFmt w:val="bullet"/>
      <w:lvlText w:val="•"/>
      <w:lvlJc w:val="left"/>
      <w:pPr>
        <w:ind w:left="2437" w:hanging="260"/>
      </w:pPr>
      <w:rPr>
        <w:rFonts w:hint="default"/>
      </w:rPr>
    </w:lvl>
    <w:lvl w:ilvl="3" w:tentative="0">
      <w:start w:val="0"/>
      <w:numFmt w:val="bullet"/>
      <w:lvlText w:val="•"/>
      <w:lvlJc w:val="left"/>
      <w:pPr>
        <w:ind w:left="3434" w:hanging="260"/>
      </w:pPr>
      <w:rPr>
        <w:rFonts w:hint="default"/>
      </w:rPr>
    </w:lvl>
    <w:lvl w:ilvl="4" w:tentative="0">
      <w:start w:val="0"/>
      <w:numFmt w:val="bullet"/>
      <w:lvlText w:val="•"/>
      <w:lvlJc w:val="left"/>
      <w:pPr>
        <w:ind w:left="4432" w:hanging="260"/>
      </w:pPr>
      <w:rPr>
        <w:rFonts w:hint="default"/>
      </w:rPr>
    </w:lvl>
    <w:lvl w:ilvl="5" w:tentative="0">
      <w:start w:val="0"/>
      <w:numFmt w:val="bullet"/>
      <w:lvlText w:val="•"/>
      <w:lvlJc w:val="left"/>
      <w:pPr>
        <w:ind w:left="5429" w:hanging="260"/>
      </w:pPr>
      <w:rPr>
        <w:rFonts w:hint="default"/>
      </w:rPr>
    </w:lvl>
    <w:lvl w:ilvl="6" w:tentative="0">
      <w:start w:val="0"/>
      <w:numFmt w:val="bullet"/>
      <w:lvlText w:val="•"/>
      <w:lvlJc w:val="left"/>
      <w:pPr>
        <w:ind w:left="6427" w:hanging="260"/>
      </w:pPr>
      <w:rPr>
        <w:rFonts w:hint="default"/>
      </w:rPr>
    </w:lvl>
    <w:lvl w:ilvl="7" w:tentative="0">
      <w:start w:val="0"/>
      <w:numFmt w:val="bullet"/>
      <w:lvlText w:val="•"/>
      <w:lvlJc w:val="left"/>
      <w:pPr>
        <w:ind w:left="7424" w:hanging="260"/>
      </w:pPr>
      <w:rPr>
        <w:rFonts w:hint="default"/>
      </w:rPr>
    </w:lvl>
    <w:lvl w:ilvl="8" w:tentative="0">
      <w:start w:val="0"/>
      <w:numFmt w:val="bullet"/>
      <w:lvlText w:val="•"/>
      <w:lvlJc w:val="left"/>
      <w:pPr>
        <w:ind w:left="8422" w:hanging="260"/>
      </w:pPr>
      <w:rPr>
        <w:rFonts w:hint="default"/>
      </w:rPr>
    </w:lvl>
  </w:abstractNum>
  <w:abstractNum w:abstractNumId="1">
    <w:nsid w:val="BF205925"/>
    <w:multiLevelType w:val="multilevel"/>
    <w:tmpl w:val="BF205925"/>
    <w:lvl w:ilvl="0" w:tentative="0">
      <w:start w:val="1"/>
      <w:numFmt w:val="decimal"/>
      <w:lvlText w:val="%1."/>
      <w:lvlJc w:val="left"/>
      <w:pPr>
        <w:ind w:left="1339" w:hanging="267"/>
        <w:jc w:val="left"/>
      </w:pPr>
      <w:rPr>
        <w:rFonts w:hint="default"/>
        <w:spacing w:val="-1"/>
        <w:w w:val="96"/>
      </w:rPr>
    </w:lvl>
    <w:lvl w:ilvl="1" w:tentative="0">
      <w:start w:val="0"/>
      <w:numFmt w:val="bullet"/>
      <w:lvlText w:val="•"/>
      <w:lvlJc w:val="left"/>
      <w:pPr>
        <w:ind w:left="2247" w:hanging="267"/>
      </w:pPr>
      <w:rPr>
        <w:rFonts w:hint="default"/>
      </w:rPr>
    </w:lvl>
    <w:lvl w:ilvl="2" w:tentative="0">
      <w:start w:val="0"/>
      <w:numFmt w:val="bullet"/>
      <w:lvlText w:val="•"/>
      <w:lvlJc w:val="left"/>
      <w:pPr>
        <w:ind w:left="3155" w:hanging="267"/>
      </w:pPr>
      <w:rPr>
        <w:rFonts w:hint="default"/>
      </w:rPr>
    </w:lvl>
    <w:lvl w:ilvl="3" w:tentative="0">
      <w:start w:val="0"/>
      <w:numFmt w:val="bullet"/>
      <w:lvlText w:val="•"/>
      <w:lvlJc w:val="left"/>
      <w:pPr>
        <w:ind w:left="4063" w:hanging="267"/>
      </w:pPr>
      <w:rPr>
        <w:rFonts w:hint="default"/>
      </w:rPr>
    </w:lvl>
    <w:lvl w:ilvl="4" w:tentative="0">
      <w:start w:val="0"/>
      <w:numFmt w:val="bullet"/>
      <w:lvlText w:val="•"/>
      <w:lvlJc w:val="left"/>
      <w:pPr>
        <w:ind w:left="4970" w:hanging="267"/>
      </w:pPr>
      <w:rPr>
        <w:rFonts w:hint="default"/>
      </w:rPr>
    </w:lvl>
    <w:lvl w:ilvl="5" w:tentative="0">
      <w:start w:val="0"/>
      <w:numFmt w:val="bullet"/>
      <w:lvlText w:val="•"/>
      <w:lvlJc w:val="left"/>
      <w:pPr>
        <w:ind w:left="5878" w:hanging="267"/>
      </w:pPr>
      <w:rPr>
        <w:rFonts w:hint="default"/>
      </w:rPr>
    </w:lvl>
    <w:lvl w:ilvl="6" w:tentative="0">
      <w:start w:val="0"/>
      <w:numFmt w:val="bullet"/>
      <w:lvlText w:val="•"/>
      <w:lvlJc w:val="left"/>
      <w:pPr>
        <w:ind w:left="6786" w:hanging="267"/>
      </w:pPr>
      <w:rPr>
        <w:rFonts w:hint="default"/>
      </w:rPr>
    </w:lvl>
    <w:lvl w:ilvl="7" w:tentative="0">
      <w:start w:val="0"/>
      <w:numFmt w:val="bullet"/>
      <w:lvlText w:val="•"/>
      <w:lvlJc w:val="left"/>
      <w:pPr>
        <w:ind w:left="7693" w:hanging="267"/>
      </w:pPr>
      <w:rPr>
        <w:rFonts w:hint="default"/>
      </w:rPr>
    </w:lvl>
    <w:lvl w:ilvl="8" w:tentative="0">
      <w:start w:val="0"/>
      <w:numFmt w:val="bullet"/>
      <w:lvlText w:val="•"/>
      <w:lvlJc w:val="left"/>
      <w:pPr>
        <w:ind w:left="8601" w:hanging="267"/>
      </w:pPr>
      <w:rPr>
        <w:rFonts w:hint="default"/>
      </w:rPr>
    </w:lvl>
  </w:abstractNum>
  <w:abstractNum w:abstractNumId="2">
    <w:nsid w:val="CF092B84"/>
    <w:multiLevelType w:val="multilevel"/>
    <w:tmpl w:val="CF092B84"/>
    <w:lvl w:ilvl="0" w:tentative="0">
      <w:start w:val="1"/>
      <w:numFmt w:val="decimal"/>
      <w:lvlText w:val="%1."/>
      <w:lvlJc w:val="left"/>
      <w:pPr>
        <w:ind w:left="648" w:hanging="209"/>
        <w:jc w:val="right"/>
      </w:pPr>
      <w:rPr>
        <w:rFonts w:hint="default"/>
        <w:w w:val="109"/>
      </w:rPr>
    </w:lvl>
    <w:lvl w:ilvl="1" w:tentative="0">
      <w:start w:val="1"/>
      <w:numFmt w:val="upperLetter"/>
      <w:lvlText w:val="%2."/>
      <w:lvlJc w:val="left"/>
      <w:pPr>
        <w:ind w:left="1030" w:hanging="251"/>
        <w:jc w:val="left"/>
      </w:pPr>
      <w:rPr>
        <w:rFonts w:hint="default"/>
        <w:spacing w:val="-1"/>
        <w:w w:val="105"/>
      </w:rPr>
    </w:lvl>
    <w:lvl w:ilvl="2" w:tentative="0">
      <w:start w:val="0"/>
      <w:numFmt w:val="bullet"/>
      <w:lvlText w:val="•"/>
      <w:lvlJc w:val="left"/>
      <w:pPr>
        <w:ind w:left="975" w:hanging="251"/>
      </w:pPr>
      <w:rPr>
        <w:rFonts w:hint="default"/>
      </w:rPr>
    </w:lvl>
    <w:lvl w:ilvl="3" w:tentative="0">
      <w:start w:val="0"/>
      <w:numFmt w:val="bullet"/>
      <w:lvlText w:val="•"/>
      <w:lvlJc w:val="left"/>
      <w:pPr>
        <w:ind w:left="995" w:hanging="251"/>
      </w:pPr>
      <w:rPr>
        <w:rFonts w:hint="default"/>
      </w:rPr>
    </w:lvl>
    <w:lvl w:ilvl="4" w:tentative="0">
      <w:start w:val="0"/>
      <w:numFmt w:val="bullet"/>
      <w:lvlText w:val="•"/>
      <w:lvlJc w:val="left"/>
      <w:pPr>
        <w:ind w:left="1035" w:hanging="251"/>
      </w:pPr>
      <w:rPr>
        <w:rFonts w:hint="default"/>
      </w:rPr>
    </w:lvl>
    <w:lvl w:ilvl="5" w:tentative="0">
      <w:start w:val="0"/>
      <w:numFmt w:val="bullet"/>
      <w:lvlText w:val="•"/>
      <w:lvlJc w:val="left"/>
      <w:pPr>
        <w:ind w:left="1095" w:hanging="251"/>
      </w:pPr>
      <w:rPr>
        <w:rFonts w:hint="default"/>
      </w:rPr>
    </w:lvl>
    <w:lvl w:ilvl="6" w:tentative="0">
      <w:start w:val="0"/>
      <w:numFmt w:val="bullet"/>
      <w:lvlText w:val="•"/>
      <w:lvlJc w:val="left"/>
      <w:pPr>
        <w:ind w:left="1115" w:hanging="251"/>
      </w:pPr>
      <w:rPr>
        <w:rFonts w:hint="default"/>
      </w:rPr>
    </w:lvl>
    <w:lvl w:ilvl="7" w:tentative="0">
      <w:start w:val="0"/>
      <w:numFmt w:val="bullet"/>
      <w:lvlText w:val="•"/>
      <w:lvlJc w:val="left"/>
      <w:pPr>
        <w:ind w:left="1635" w:hanging="251"/>
      </w:pPr>
      <w:rPr>
        <w:rFonts w:hint="default"/>
      </w:rPr>
    </w:lvl>
    <w:lvl w:ilvl="8" w:tentative="0">
      <w:start w:val="0"/>
      <w:numFmt w:val="bullet"/>
      <w:lvlText w:val="•"/>
      <w:lvlJc w:val="left"/>
      <w:pPr>
        <w:ind w:left="1975" w:hanging="251"/>
      </w:pPr>
      <w:rPr>
        <w:rFonts w:hint="default"/>
      </w:rPr>
    </w:lvl>
  </w:abstractNum>
  <w:abstractNum w:abstractNumId="3">
    <w:nsid w:val="DF0E8A76"/>
    <w:multiLevelType w:val="singleLevel"/>
    <w:tmpl w:val="DF0E8A76"/>
    <w:lvl w:ilvl="0" w:tentative="0">
      <w:start w:val="2"/>
      <w:numFmt w:val="chineseCounting"/>
      <w:suff w:val="space"/>
      <w:lvlText w:val="第%1部分"/>
      <w:lvlJc w:val="left"/>
      <w:rPr>
        <w:rFonts w:hint="eastAsia"/>
      </w:rPr>
    </w:lvl>
  </w:abstractNum>
  <w:abstractNum w:abstractNumId="4">
    <w:nsid w:val="0053208E"/>
    <w:multiLevelType w:val="multilevel"/>
    <w:tmpl w:val="0053208E"/>
    <w:lvl w:ilvl="0" w:tentative="0">
      <w:start w:val="1"/>
      <w:numFmt w:val="decimal"/>
      <w:lvlText w:val="%1."/>
      <w:lvlJc w:val="left"/>
      <w:pPr>
        <w:ind w:left="1514" w:hanging="315"/>
        <w:jc w:val="left"/>
      </w:pPr>
      <w:rPr>
        <w:rFonts w:hint="default"/>
        <w:spacing w:val="-1"/>
        <w:w w:val="90"/>
      </w:rPr>
    </w:lvl>
    <w:lvl w:ilvl="1" w:tentative="0">
      <w:start w:val="0"/>
      <w:numFmt w:val="bullet"/>
      <w:lvlText w:val="•"/>
      <w:lvlJc w:val="left"/>
      <w:pPr>
        <w:ind w:left="2409" w:hanging="315"/>
      </w:pPr>
      <w:rPr>
        <w:rFonts w:hint="default"/>
      </w:rPr>
    </w:lvl>
    <w:lvl w:ilvl="2" w:tentative="0">
      <w:start w:val="0"/>
      <w:numFmt w:val="bullet"/>
      <w:lvlText w:val="•"/>
      <w:lvlJc w:val="left"/>
      <w:pPr>
        <w:ind w:left="3299" w:hanging="315"/>
      </w:pPr>
      <w:rPr>
        <w:rFonts w:hint="default"/>
      </w:rPr>
    </w:lvl>
    <w:lvl w:ilvl="3" w:tentative="0">
      <w:start w:val="0"/>
      <w:numFmt w:val="bullet"/>
      <w:lvlText w:val="•"/>
      <w:lvlJc w:val="left"/>
      <w:pPr>
        <w:ind w:left="4189" w:hanging="315"/>
      </w:pPr>
      <w:rPr>
        <w:rFonts w:hint="default"/>
      </w:rPr>
    </w:lvl>
    <w:lvl w:ilvl="4" w:tentative="0">
      <w:start w:val="0"/>
      <w:numFmt w:val="bullet"/>
      <w:lvlText w:val="•"/>
      <w:lvlJc w:val="left"/>
      <w:pPr>
        <w:ind w:left="5078" w:hanging="315"/>
      </w:pPr>
      <w:rPr>
        <w:rFonts w:hint="default"/>
      </w:rPr>
    </w:lvl>
    <w:lvl w:ilvl="5" w:tentative="0">
      <w:start w:val="0"/>
      <w:numFmt w:val="bullet"/>
      <w:lvlText w:val="•"/>
      <w:lvlJc w:val="left"/>
      <w:pPr>
        <w:ind w:left="5968" w:hanging="315"/>
      </w:pPr>
      <w:rPr>
        <w:rFonts w:hint="default"/>
      </w:rPr>
    </w:lvl>
    <w:lvl w:ilvl="6" w:tentative="0">
      <w:start w:val="0"/>
      <w:numFmt w:val="bullet"/>
      <w:lvlText w:val="•"/>
      <w:lvlJc w:val="left"/>
      <w:pPr>
        <w:ind w:left="6858" w:hanging="315"/>
      </w:pPr>
      <w:rPr>
        <w:rFonts w:hint="default"/>
      </w:rPr>
    </w:lvl>
    <w:lvl w:ilvl="7" w:tentative="0">
      <w:start w:val="0"/>
      <w:numFmt w:val="bullet"/>
      <w:lvlText w:val="•"/>
      <w:lvlJc w:val="left"/>
      <w:pPr>
        <w:ind w:left="7747" w:hanging="315"/>
      </w:pPr>
      <w:rPr>
        <w:rFonts w:hint="default"/>
      </w:rPr>
    </w:lvl>
    <w:lvl w:ilvl="8" w:tentative="0">
      <w:start w:val="0"/>
      <w:numFmt w:val="bullet"/>
      <w:lvlText w:val="•"/>
      <w:lvlJc w:val="left"/>
      <w:pPr>
        <w:ind w:left="8637" w:hanging="315"/>
      </w:pPr>
      <w:rPr>
        <w:rFonts w:hint="default"/>
      </w:rPr>
    </w:lvl>
  </w:abstractNum>
  <w:abstractNum w:abstractNumId="5">
    <w:nsid w:val="382D9188"/>
    <w:multiLevelType w:val="singleLevel"/>
    <w:tmpl w:val="382D9188"/>
    <w:lvl w:ilvl="0" w:tentative="0">
      <w:start w:val="1"/>
      <w:numFmt w:val="upperLetter"/>
      <w:suff w:val="space"/>
      <w:lvlText w:val="%1."/>
      <w:lvlJc w:val="left"/>
    </w:lvl>
  </w:abstractNum>
  <w:abstractNum w:abstractNumId="6">
    <w:nsid w:val="3B58CEE8"/>
    <w:multiLevelType w:val="singleLevel"/>
    <w:tmpl w:val="3B58CEE8"/>
    <w:lvl w:ilvl="0" w:tentative="0">
      <w:start w:val="1"/>
      <w:numFmt w:val="upperLetter"/>
      <w:suff w:val="space"/>
      <w:lvlText w:val="%1."/>
      <w:lvlJc w:val="left"/>
      <w:rPr>
        <w:rFonts w:hint="default"/>
        <w:sz w:val="20"/>
        <w:szCs w:val="20"/>
      </w:rPr>
    </w:lvl>
  </w:abstractNum>
  <w:abstractNum w:abstractNumId="7">
    <w:nsid w:val="3D0A7A93"/>
    <w:multiLevelType w:val="singleLevel"/>
    <w:tmpl w:val="3D0A7A93"/>
    <w:lvl w:ilvl="0" w:tentative="0">
      <w:start w:val="1"/>
      <w:numFmt w:val="upperLetter"/>
      <w:suff w:val="space"/>
      <w:lvlText w:val="%1."/>
      <w:lvlJc w:val="left"/>
    </w:lvl>
  </w:abstractNum>
  <w:abstractNum w:abstractNumId="8">
    <w:nsid w:val="3D619486"/>
    <w:multiLevelType w:val="singleLevel"/>
    <w:tmpl w:val="3D619486"/>
    <w:lvl w:ilvl="0" w:tentative="0">
      <w:start w:val="1"/>
      <w:numFmt w:val="upperLetter"/>
      <w:suff w:val="space"/>
      <w:lvlText w:val="%1."/>
      <w:lvlJc w:val="left"/>
    </w:lvl>
  </w:abstractNum>
  <w:abstractNum w:abstractNumId="9">
    <w:nsid w:val="59ADCABA"/>
    <w:multiLevelType w:val="multilevel"/>
    <w:tmpl w:val="59ADCABA"/>
    <w:lvl w:ilvl="0" w:tentative="0">
      <w:start w:val="1"/>
      <w:numFmt w:val="upperLetter"/>
      <w:lvlText w:val="%1."/>
      <w:lvlJc w:val="left"/>
      <w:pPr>
        <w:ind w:left="828" w:hanging="260"/>
        <w:jc w:val="left"/>
      </w:pPr>
      <w:rPr>
        <w:rFonts w:hint="default"/>
        <w:spacing w:val="-1"/>
        <w:w w:val="109"/>
      </w:rPr>
    </w:lvl>
    <w:lvl w:ilvl="1" w:tentative="0">
      <w:start w:val="0"/>
      <w:numFmt w:val="bullet"/>
      <w:lvlText w:val="•"/>
      <w:lvlJc w:val="left"/>
      <w:pPr>
        <w:ind w:left="820" w:hanging="260"/>
      </w:pPr>
      <w:rPr>
        <w:rFonts w:hint="default"/>
      </w:rPr>
    </w:lvl>
    <w:lvl w:ilvl="2" w:tentative="0">
      <w:start w:val="0"/>
      <w:numFmt w:val="bullet"/>
      <w:lvlText w:val="•"/>
      <w:lvlJc w:val="left"/>
      <w:pPr>
        <w:ind w:left="1886" w:hanging="260"/>
      </w:pPr>
      <w:rPr>
        <w:rFonts w:hint="default"/>
      </w:rPr>
    </w:lvl>
    <w:lvl w:ilvl="3" w:tentative="0">
      <w:start w:val="0"/>
      <w:numFmt w:val="bullet"/>
      <w:lvlText w:val="•"/>
      <w:lvlJc w:val="left"/>
      <w:pPr>
        <w:ind w:left="2952" w:hanging="260"/>
      </w:pPr>
      <w:rPr>
        <w:rFonts w:hint="default"/>
      </w:rPr>
    </w:lvl>
    <w:lvl w:ilvl="4" w:tentative="0">
      <w:start w:val="0"/>
      <w:numFmt w:val="bullet"/>
      <w:lvlText w:val="•"/>
      <w:lvlJc w:val="left"/>
      <w:pPr>
        <w:ind w:left="4019" w:hanging="260"/>
      </w:pPr>
      <w:rPr>
        <w:rFonts w:hint="default"/>
      </w:rPr>
    </w:lvl>
    <w:lvl w:ilvl="5" w:tentative="0">
      <w:start w:val="0"/>
      <w:numFmt w:val="bullet"/>
      <w:lvlText w:val="•"/>
      <w:lvlJc w:val="left"/>
      <w:pPr>
        <w:ind w:left="5085" w:hanging="260"/>
      </w:pPr>
      <w:rPr>
        <w:rFonts w:hint="default"/>
      </w:rPr>
    </w:lvl>
    <w:lvl w:ilvl="6" w:tentative="0">
      <w:start w:val="0"/>
      <w:numFmt w:val="bullet"/>
      <w:lvlText w:val="•"/>
      <w:lvlJc w:val="left"/>
      <w:pPr>
        <w:ind w:left="6151" w:hanging="260"/>
      </w:pPr>
      <w:rPr>
        <w:rFonts w:hint="default"/>
      </w:rPr>
    </w:lvl>
    <w:lvl w:ilvl="7" w:tentative="0">
      <w:start w:val="0"/>
      <w:numFmt w:val="bullet"/>
      <w:lvlText w:val="•"/>
      <w:lvlJc w:val="left"/>
      <w:pPr>
        <w:ind w:left="7218" w:hanging="260"/>
      </w:pPr>
      <w:rPr>
        <w:rFonts w:hint="default"/>
      </w:rPr>
    </w:lvl>
    <w:lvl w:ilvl="8" w:tentative="0">
      <w:start w:val="0"/>
      <w:numFmt w:val="bullet"/>
      <w:lvlText w:val="•"/>
      <w:lvlJc w:val="left"/>
      <w:pPr>
        <w:ind w:left="8284" w:hanging="260"/>
      </w:pPr>
      <w:rPr>
        <w:rFonts w:hint="default"/>
      </w:rPr>
    </w:lvl>
  </w:abstractNum>
  <w:num w:numId="1">
    <w:abstractNumId w:val="4"/>
  </w:num>
  <w:num w:numId="2">
    <w:abstractNumId w:val="2"/>
  </w:num>
  <w:num w:numId="3">
    <w:abstractNumId w:val="8"/>
  </w:num>
  <w:num w:numId="4">
    <w:abstractNumId w:val="5"/>
  </w:num>
  <w:num w:numId="5">
    <w:abstractNumId w:val="3"/>
  </w:num>
  <w:num w:numId="6">
    <w:abstractNumId w:val="6"/>
  </w:num>
  <w:num w:numId="7">
    <w:abstractNumId w:val="7"/>
  </w:num>
  <w:num w:numId="8">
    <w:abstractNumId w:val="9"/>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F252BF1"/>
    <w:rsid w:val="37782BBE"/>
    <w:rsid w:val="4D0953AB"/>
    <w:rsid w:val="54D45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spacing w:before="1"/>
      <w:ind w:left="2084"/>
      <w:outlineLvl w:val="1"/>
    </w:pPr>
    <w:rPr>
      <w:rFonts w:ascii="宋体" w:hAnsi="宋体" w:eastAsia="宋体" w:cs="宋体"/>
      <w:sz w:val="23"/>
      <w:szCs w:val="23"/>
    </w:rPr>
  </w:style>
  <w:style w:type="paragraph" w:styleId="3">
    <w:name w:val="heading 2"/>
    <w:basedOn w:val="1"/>
    <w:next w:val="1"/>
    <w:qFormat/>
    <w:uiPriority w:val="1"/>
    <w:pPr>
      <w:spacing w:before="92"/>
      <w:ind w:left="393"/>
      <w:jc w:val="center"/>
      <w:outlineLvl w:val="2"/>
    </w:pPr>
    <w:rPr>
      <w:rFonts w:ascii="Times New Roman" w:hAnsi="Times New Roman" w:eastAsia="Times New Roman" w:cs="Times New Roman"/>
      <w:sz w:val="21"/>
      <w:szCs w:val="21"/>
    </w:rPr>
  </w:style>
  <w:style w:type="character" w:default="1" w:styleId="8">
    <w:name w:val="Default Paragraph Font"/>
    <w:semiHidden/>
    <w:unhideWhenUsed/>
    <w:qFormat/>
    <w:uiPriority w:val="1"/>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Times New Roman" w:hAnsi="Times New Roman" w:eastAsia="Times New Roman" w:cs="Times New Roman"/>
      <w:sz w:val="20"/>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92"/>
      <w:ind w:left="1510" w:hanging="245"/>
    </w:pPr>
    <w:rPr>
      <w:rFonts w:ascii="Times New Roman" w:hAnsi="Times New Roman" w:eastAsia="Times New Roman" w:cs="Times New Roman"/>
    </w:rPr>
  </w:style>
  <w:style w:type="paragraph" w:customStyle="1" w:styleId="11">
    <w:name w:val="Table Paragraph"/>
    <w:basedOn w:val="1"/>
    <w:qFormat/>
    <w:uiPriority w:val="1"/>
    <w:pPr>
      <w:spacing w:before="39"/>
      <w:ind w:left="300"/>
    </w:pPr>
    <w:rPr>
      <w:rFonts w:ascii="Times New Roman" w:hAnsi="Times New Roman" w:eastAsia="Times New Roman" w:cs="Times New Roman"/>
    </w:rPr>
  </w:style>
  <w:style w:type="paragraph" w:customStyle="1" w:styleId="12">
    <w:name w:val="Body text|2"/>
    <w:basedOn w:val="1"/>
    <w:qFormat/>
    <w:uiPriority w:val="0"/>
    <w:pPr>
      <w:widowControl w:val="0"/>
      <w:shd w:val="clear" w:color="auto" w:fill="auto"/>
      <w:spacing w:after="40" w:line="323" w:lineRule="exact"/>
      <w:ind w:firstLine="340"/>
    </w:pPr>
    <w:rPr>
      <w:rFonts w:ascii="宋体" w:hAnsi="宋体" w:eastAsia="宋体" w:cs="宋体"/>
      <w:sz w:val="20"/>
      <w:szCs w:val="20"/>
      <w:u w:val="none"/>
      <w:shd w:val="clear" w:color="auto" w:fill="auto"/>
      <w:lang w:val="zh-TW" w:eastAsia="zh-TW" w:bidi="zh-TW"/>
    </w:rPr>
  </w:style>
  <w:style w:type="paragraph" w:customStyle="1" w:styleId="13">
    <w:name w:val="Body text|1"/>
    <w:basedOn w:val="1"/>
    <w:qFormat/>
    <w:uiPriority w:val="0"/>
    <w:pPr>
      <w:widowControl w:val="0"/>
      <w:shd w:val="clear" w:color="auto" w:fill="auto"/>
      <w:spacing w:line="336" w:lineRule="auto"/>
      <w:ind w:firstLine="400"/>
    </w:pPr>
    <w:rPr>
      <w:sz w:val="20"/>
      <w:szCs w:val="20"/>
      <w:u w:val="none"/>
      <w:shd w:val="clear" w:color="auto" w:fill="auto"/>
    </w:rPr>
  </w:style>
  <w:style w:type="paragraph" w:customStyle="1" w:styleId="14">
    <w:name w:val="Table caption|1"/>
    <w:basedOn w:val="1"/>
    <w:qFormat/>
    <w:uiPriority w:val="0"/>
    <w:pPr>
      <w:widowControl w:val="0"/>
      <w:shd w:val="clear" w:color="auto" w:fill="auto"/>
    </w:pPr>
    <w:rPr>
      <w:sz w:val="20"/>
      <w:szCs w:val="2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2021-05-30T09:14:00Z</dcterms:created>
  <dc:creator>rbm.xkw.com</dc:creator>
  <cp:lastModifiedBy>南山有谷堆</cp:lastModifiedBy>
  <dcterms:modified xsi:type="dcterms:W3CDTF">2021-06-02T04:05:32Z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