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71"/>
        <w:rPr>
          <w:rFonts w:hint="eastAsia" w:ascii="宋体" w:hAnsi="宋体" w:eastAsia="宋体"/>
        </w:rPr>
      </w:pPr>
      <w:r>
        <w:rPr>
          <w:rFonts w:hint="eastAsia" w:ascii="宋体" w:hAnsi="宋体" w:eastAsia="宋体"/>
        </w:rPr>
        <w:t>绝密</w:t>
      </w:r>
      <w:r>
        <w:rPr>
          <w:rFonts w:ascii="Segoe UI Symbol" w:hAnsi="Segoe UI Symbol" w:eastAsia="Segoe UI Symbol"/>
          <w:spacing w:val="-10"/>
        </w:rPr>
        <w:t xml:space="preserve">★ </w:t>
      </w:r>
      <w:r>
        <w:rPr>
          <w:rFonts w:hint="eastAsia" w:ascii="宋体" w:hAnsi="宋体" w:eastAsia="宋体"/>
          <w:spacing w:val="-6"/>
        </w:rPr>
        <w:t>考试结束前</w:t>
      </w:r>
    </w:p>
    <w:p>
      <w:pPr>
        <w:pStyle w:val="4"/>
        <w:spacing w:before="1"/>
        <w:ind w:left="0"/>
        <w:rPr>
          <w:rFonts w:ascii="宋体"/>
          <w:sz w:val="31"/>
        </w:rPr>
      </w:pPr>
      <w:r>
        <w:br w:type="column"/>
      </w:r>
    </w:p>
    <w:p>
      <w:pPr>
        <w:spacing w:before="0"/>
        <w:ind w:left="48" w:right="1954" w:firstLine="0"/>
        <w:jc w:val="center"/>
        <w:rPr>
          <w:rFonts w:hint="eastAsia" w:ascii="Hiragino Sans GB W6" w:eastAsia="Hiragino Sans GB W6"/>
          <w:b/>
          <w:sz w:val="32"/>
        </w:rPr>
      </w:pPr>
      <w:r>
        <w:rPr>
          <w:rFonts w:hint="eastAsia" w:ascii="Hiragino Sans GB W6" w:eastAsia="Hiragino Sans GB W6"/>
          <w:b/>
          <w:sz w:val="32"/>
        </w:rPr>
        <w:t xml:space="preserve">浙江省十校联盟 </w:t>
      </w:r>
      <w:r>
        <w:rPr>
          <w:b/>
          <w:sz w:val="32"/>
        </w:rPr>
        <w:t xml:space="preserve">2019 </w:t>
      </w:r>
      <w:r>
        <w:rPr>
          <w:rFonts w:hint="eastAsia" w:ascii="Hiragino Sans GB W6" w:eastAsia="Hiragino Sans GB W6"/>
          <w:b/>
          <w:sz w:val="32"/>
        </w:rPr>
        <w:t xml:space="preserve">年 </w:t>
      </w:r>
      <w:r>
        <w:rPr>
          <w:b/>
          <w:sz w:val="32"/>
        </w:rPr>
        <w:t xml:space="preserve">10 </w:t>
      </w:r>
      <w:r>
        <w:rPr>
          <w:rFonts w:hint="eastAsia" w:ascii="Hiragino Sans GB W6" w:eastAsia="Hiragino Sans GB W6"/>
          <w:b/>
          <w:sz w:val="32"/>
        </w:rPr>
        <w:t>月高三联考</w:t>
      </w:r>
    </w:p>
    <w:p>
      <w:pPr>
        <w:spacing w:before="62"/>
        <w:ind w:left="48" w:right="1951" w:firstLine="0"/>
        <w:jc w:val="center"/>
        <w:rPr>
          <w:rFonts w:hint="eastAsia" w:ascii="Hiragino Sans GB W6" w:eastAsia="Hiragino Sans GB W6"/>
          <w:b/>
          <w:sz w:val="36"/>
        </w:rPr>
      </w:pPr>
      <w:r>
        <w:rPr>
          <w:rFonts w:hint="eastAsia" w:ascii="Hiragino Sans GB W6" w:eastAsia="Hiragino Sans GB W6"/>
          <w:b/>
          <w:sz w:val="36"/>
        </w:rPr>
        <w:t>英语试题卷</w:t>
      </w:r>
    </w:p>
    <w:p>
      <w:pPr>
        <w:spacing w:after="0"/>
        <w:jc w:val="center"/>
        <w:rPr>
          <w:rFonts w:hint="eastAsia" w:ascii="Hiragino Sans GB W6" w:eastAsia="Hiragino Sans GB W6"/>
          <w:sz w:val="36"/>
        </w:rPr>
        <w:sectPr>
          <w:footerReference r:id="rId3" w:type="default"/>
          <w:type w:val="continuous"/>
          <w:pgSz w:w="10440" w:h="14750"/>
          <w:pgMar w:top="1120" w:right="500" w:bottom="880" w:left="520" w:header="720" w:footer="687" w:gutter="0"/>
          <w:pgNumType w:start="1"/>
          <w:cols w:equalWidth="0" w:num="2">
            <w:col w:w="1843" w:space="40"/>
            <w:col w:w="7537"/>
          </w:cols>
        </w:sectPr>
      </w:pPr>
    </w:p>
    <w:p>
      <w:pPr>
        <w:tabs>
          <w:tab w:val="left" w:pos="3062"/>
          <w:tab w:val="left" w:pos="5314"/>
        </w:tabs>
        <w:spacing w:before="72"/>
        <w:ind w:left="0" w:right="15" w:firstLine="0"/>
        <w:jc w:val="center"/>
        <w:rPr>
          <w:rFonts w:hint="eastAsia" w:ascii="宋体" w:eastAsia="宋体"/>
          <w:sz w:val="18"/>
        </w:rPr>
      </w:pPr>
      <w:r>
        <w:rPr>
          <w:rFonts w:hint="eastAsia" w:ascii="宋体" w:eastAsia="宋体"/>
          <w:sz w:val="18"/>
        </w:rPr>
        <w:t xml:space="preserve">命题：台州一中 </w:t>
      </w:r>
      <w:r>
        <w:rPr>
          <w:rFonts w:hint="eastAsia" w:ascii="宋体" w:eastAsia="宋体"/>
          <w:spacing w:val="2"/>
          <w:sz w:val="18"/>
        </w:rPr>
        <w:t xml:space="preserve"> </w:t>
      </w:r>
      <w:r>
        <w:rPr>
          <w:rFonts w:hint="eastAsia" w:ascii="宋体" w:eastAsia="宋体"/>
          <w:sz w:val="18"/>
        </w:rPr>
        <w:t>张伟英、</w:t>
      </w:r>
      <w:r>
        <w:rPr>
          <w:rFonts w:hint="eastAsia" w:ascii="宋体" w:eastAsia="宋体"/>
          <w:spacing w:val="-3"/>
          <w:sz w:val="18"/>
        </w:rPr>
        <w:t>周</w:t>
      </w:r>
      <w:r>
        <w:rPr>
          <w:rFonts w:hint="eastAsia" w:ascii="宋体" w:eastAsia="宋体"/>
          <w:sz w:val="18"/>
        </w:rPr>
        <w:t>永鹏</w:t>
      </w:r>
      <w:r>
        <w:rPr>
          <w:rFonts w:hint="eastAsia" w:ascii="宋体" w:eastAsia="宋体"/>
          <w:sz w:val="18"/>
        </w:rPr>
        <w:tab/>
      </w:r>
      <w:r>
        <w:rPr>
          <w:rFonts w:hint="eastAsia" w:ascii="宋体" w:eastAsia="宋体"/>
          <w:sz w:val="18"/>
        </w:rPr>
        <w:t>审题：嵊州中学</w:t>
      </w:r>
      <w:r>
        <w:rPr>
          <w:rFonts w:hint="eastAsia" w:ascii="宋体" w:eastAsia="宋体"/>
          <w:spacing w:val="1"/>
          <w:sz w:val="18"/>
        </w:rPr>
        <w:t xml:space="preserve"> </w:t>
      </w:r>
      <w:r>
        <w:rPr>
          <w:rFonts w:hint="eastAsia" w:ascii="宋体" w:eastAsia="宋体"/>
          <w:sz w:val="18"/>
        </w:rPr>
        <w:t>陈</w:t>
      </w:r>
      <w:r>
        <w:rPr>
          <w:rFonts w:hint="eastAsia" w:ascii="宋体" w:eastAsia="宋体"/>
          <w:spacing w:val="-3"/>
          <w:sz w:val="18"/>
        </w:rPr>
        <w:t>淑</w:t>
      </w:r>
      <w:r>
        <w:rPr>
          <w:rFonts w:hint="eastAsia" w:ascii="宋体" w:eastAsia="宋体"/>
          <w:sz w:val="18"/>
        </w:rPr>
        <w:t>君</w:t>
      </w:r>
      <w:r>
        <w:rPr>
          <w:rFonts w:hint="eastAsia" w:ascii="宋体" w:eastAsia="宋体"/>
          <w:sz w:val="18"/>
        </w:rPr>
        <w:tab/>
      </w:r>
      <w:r>
        <w:rPr>
          <w:rFonts w:hint="eastAsia" w:ascii="宋体" w:eastAsia="宋体"/>
          <w:sz w:val="18"/>
        </w:rPr>
        <w:t>校稿：王</w:t>
      </w:r>
      <w:r>
        <w:rPr>
          <w:rFonts w:hint="eastAsia" w:ascii="宋体" w:eastAsia="宋体"/>
          <w:spacing w:val="1"/>
          <w:sz w:val="18"/>
        </w:rPr>
        <w:t xml:space="preserve"> </w:t>
      </w:r>
      <w:r>
        <w:rPr>
          <w:rFonts w:hint="eastAsia" w:ascii="宋体" w:eastAsia="宋体"/>
          <w:sz w:val="18"/>
        </w:rPr>
        <w:t>璐、汤杰礼</w:t>
      </w:r>
    </w:p>
    <w:p>
      <w:pPr>
        <w:pStyle w:val="4"/>
        <w:spacing w:before="66"/>
        <w:ind w:left="0" w:right="15"/>
        <w:jc w:val="center"/>
        <w:rPr>
          <w:rFonts w:hint="eastAsia" w:ascii="宋体" w:hAnsi="宋体" w:eastAsia="宋体"/>
        </w:rPr>
      </w:pPr>
      <w:r>
        <w:rPr>
          <w:rFonts w:hint="eastAsia" w:ascii="宋体" w:hAnsi="宋体" w:eastAsia="宋体"/>
        </w:rPr>
        <w:t>本试卷分第</w:t>
      </w:r>
      <w:r>
        <w:t>Ⅰ</w:t>
      </w:r>
      <w:r>
        <w:rPr>
          <w:rFonts w:hint="eastAsia" w:ascii="宋体" w:hAnsi="宋体" w:eastAsia="宋体"/>
        </w:rPr>
        <w:t>卷（选择题）和第</w:t>
      </w:r>
      <w:r>
        <w:t>Ⅱ</w:t>
      </w:r>
      <w:r>
        <w:rPr>
          <w:rFonts w:hint="eastAsia" w:ascii="宋体" w:hAnsi="宋体" w:eastAsia="宋体"/>
        </w:rPr>
        <w:t>卷（非选择题）</w:t>
      </w:r>
    </w:p>
    <w:p>
      <w:pPr>
        <w:pStyle w:val="4"/>
        <w:spacing w:line="340" w:lineRule="exact"/>
        <w:rPr>
          <w:rFonts w:hint="eastAsia" w:ascii="Hiragino Sans GB W6" w:eastAsia="Hiragino Sans GB W6"/>
          <w:b/>
        </w:rPr>
      </w:pPr>
      <w:r>
        <w:rPr>
          <w:rFonts w:hint="eastAsia" w:ascii="Hiragino Sans GB W6" w:eastAsia="Hiragino Sans GB W6"/>
          <w:b/>
        </w:rPr>
        <w:t>注意事项：</w:t>
      </w:r>
    </w:p>
    <w:p>
      <w:pPr>
        <w:pStyle w:val="8"/>
        <w:numPr>
          <w:ilvl w:val="0"/>
          <w:numId w:val="1"/>
        </w:numPr>
        <w:tabs>
          <w:tab w:val="left" w:pos="898"/>
        </w:tabs>
        <w:spacing w:before="15" w:after="0" w:line="240" w:lineRule="auto"/>
        <w:ind w:left="897" w:right="0" w:hanging="319"/>
        <w:jc w:val="left"/>
        <w:rPr>
          <w:rFonts w:hint="eastAsia" w:ascii="宋体" w:eastAsia="宋体"/>
          <w:sz w:val="21"/>
        </w:rPr>
      </w:pPr>
      <w:r>
        <w:rPr>
          <w:rFonts w:hint="eastAsia" w:ascii="宋体" w:eastAsia="宋体"/>
          <w:spacing w:val="-13"/>
          <w:sz w:val="21"/>
        </w:rPr>
        <w:t xml:space="preserve">本卷满分 </w:t>
      </w:r>
      <w:r>
        <w:rPr>
          <w:sz w:val="21"/>
        </w:rPr>
        <w:t xml:space="preserve">150 </w:t>
      </w:r>
      <w:r>
        <w:rPr>
          <w:rFonts w:hint="eastAsia" w:ascii="宋体" w:eastAsia="宋体"/>
          <w:spacing w:val="-10"/>
          <w:sz w:val="21"/>
        </w:rPr>
        <w:t xml:space="preserve">分，考试时间 </w:t>
      </w:r>
      <w:r>
        <w:rPr>
          <w:sz w:val="21"/>
        </w:rPr>
        <w:t xml:space="preserve">120 </w:t>
      </w:r>
      <w:r>
        <w:rPr>
          <w:rFonts w:hint="eastAsia" w:ascii="宋体" w:eastAsia="宋体"/>
          <w:spacing w:val="-2"/>
          <w:sz w:val="21"/>
        </w:rPr>
        <w:t>分钟；</w:t>
      </w:r>
    </w:p>
    <w:p>
      <w:pPr>
        <w:pStyle w:val="8"/>
        <w:numPr>
          <w:ilvl w:val="0"/>
          <w:numId w:val="1"/>
        </w:numPr>
        <w:tabs>
          <w:tab w:val="left" w:pos="898"/>
        </w:tabs>
        <w:spacing w:before="43" w:after="0" w:line="240" w:lineRule="auto"/>
        <w:ind w:left="897" w:right="0" w:hanging="319"/>
        <w:jc w:val="left"/>
        <w:rPr>
          <w:rFonts w:hint="eastAsia" w:ascii="宋体" w:hAnsi="宋体" w:eastAsia="宋体"/>
          <w:sz w:val="21"/>
        </w:rPr>
      </w:pPr>
      <w:r>
        <w:rPr>
          <w:rFonts w:hint="eastAsia" w:ascii="宋体" w:hAnsi="宋体" w:eastAsia="宋体"/>
          <w:spacing w:val="-2"/>
          <w:sz w:val="21"/>
        </w:rPr>
        <w:t>答第</w:t>
      </w:r>
      <w:r>
        <w:rPr>
          <w:sz w:val="21"/>
        </w:rPr>
        <w:t>Ⅰ</w:t>
      </w:r>
      <w:r>
        <w:rPr>
          <w:rFonts w:hint="eastAsia" w:ascii="宋体" w:hAnsi="宋体" w:eastAsia="宋体"/>
          <w:spacing w:val="-3"/>
          <w:sz w:val="21"/>
        </w:rPr>
        <w:t>卷前，考生务必将自己的姓名、准考证号填写在答题卡上。</w:t>
      </w:r>
    </w:p>
    <w:p>
      <w:pPr>
        <w:pStyle w:val="8"/>
        <w:numPr>
          <w:ilvl w:val="0"/>
          <w:numId w:val="1"/>
        </w:numPr>
        <w:tabs>
          <w:tab w:val="left" w:pos="898"/>
        </w:tabs>
        <w:spacing w:before="43" w:after="0" w:line="278" w:lineRule="auto"/>
        <w:ind w:left="894" w:right="173" w:hanging="315"/>
        <w:jc w:val="left"/>
        <w:rPr>
          <w:rFonts w:hint="eastAsia" w:ascii="宋体" w:eastAsia="宋体"/>
          <w:sz w:val="21"/>
        </w:rPr>
      </w:pPr>
      <w:r>
        <w:rPr>
          <w:rFonts w:hint="eastAsia" w:ascii="宋体" w:eastAsia="宋体"/>
          <w:spacing w:val="-7"/>
          <w:sz w:val="21"/>
        </w:rPr>
        <w:t>选出每小题答案后，用铅笔把答题卡上对应题目的答案标号涂黑。如需改动，用橡皮擦干净</w:t>
      </w:r>
      <w:r>
        <w:rPr>
          <w:rFonts w:hint="eastAsia" w:ascii="宋体" w:eastAsia="宋体"/>
          <w:spacing w:val="-5"/>
          <w:sz w:val="21"/>
        </w:rPr>
        <w:t>后，再选涂其他答案标号。不能答在本试卷上，否则无效。</w:t>
      </w:r>
    </w:p>
    <w:p>
      <w:pPr>
        <w:pStyle w:val="2"/>
        <w:spacing w:before="40"/>
        <w:ind w:right="20"/>
        <w:rPr>
          <w:b/>
        </w:rPr>
      </w:pPr>
      <w:r>
        <w:rPr>
          <w:b/>
        </w:rPr>
        <w:t>第Ⅰ卷</w:t>
      </w:r>
    </w:p>
    <w:p>
      <w:pPr>
        <w:pStyle w:val="4"/>
        <w:spacing w:before="88"/>
        <w:rPr>
          <w:rFonts w:hint="eastAsia" w:ascii="Hiragino Sans GB W6" w:eastAsia="Hiragino Sans GB W6"/>
          <w:b/>
        </w:rPr>
      </w:pPr>
      <w:r>
        <w:rPr>
          <w:rFonts w:hint="eastAsia" w:ascii="Hiragino Sans GB W6" w:eastAsia="Hiragino Sans GB W6"/>
          <w:b/>
          <w:color w:val="0D0D0D"/>
        </w:rPr>
        <w:t xml:space="preserve">第一部分：听力（共两节，满分 </w:t>
      </w:r>
      <w:r>
        <w:rPr>
          <w:b/>
          <w:color w:val="0D0D0D"/>
        </w:rPr>
        <w:t xml:space="preserve">30 </w:t>
      </w:r>
      <w:r>
        <w:rPr>
          <w:rFonts w:hint="eastAsia" w:ascii="Hiragino Sans GB W6" w:eastAsia="Hiragino Sans GB W6"/>
          <w:b/>
          <w:color w:val="0D0D0D"/>
        </w:rPr>
        <w:t>分）</w:t>
      </w:r>
    </w:p>
    <w:p>
      <w:pPr>
        <w:pStyle w:val="4"/>
        <w:spacing w:before="84" w:line="266" w:lineRule="auto"/>
        <w:ind w:right="176" w:firstLine="420"/>
        <w:rPr>
          <w:rFonts w:hint="eastAsia" w:ascii="宋体" w:eastAsia="宋体"/>
        </w:rPr>
      </w:pPr>
      <w:r>
        <w:rPr>
          <w:rFonts w:hint="eastAsia" w:ascii="宋体" w:eastAsia="宋体"/>
          <w:color w:val="0D0D0D"/>
        </w:rPr>
        <w:t>做题时，先将答案标在试卷上。录音内容结束后，你将有两分钟的时间将试卷上的答案转涂到答题纸上。</w:t>
      </w:r>
    </w:p>
    <w:p>
      <w:pPr>
        <w:pStyle w:val="4"/>
        <w:spacing w:line="265" w:lineRule="exact"/>
        <w:rPr>
          <w:rFonts w:hint="eastAsia" w:ascii="宋体" w:eastAsia="宋体"/>
        </w:rPr>
      </w:pPr>
      <w:r>
        <w:rPr>
          <w:rFonts w:hint="eastAsia" w:ascii="宋体" w:eastAsia="宋体"/>
          <w:color w:val="0D0D0D"/>
          <w:spacing w:val="-28"/>
          <w:w w:val="100"/>
        </w:rPr>
        <w:t>第一节：</w:t>
      </w:r>
      <w:r>
        <w:rPr>
          <w:rFonts w:hint="eastAsia" w:ascii="宋体" w:eastAsia="宋体"/>
          <w:color w:val="0D0D0D"/>
          <w:spacing w:val="-3"/>
          <w:w w:val="100"/>
        </w:rPr>
        <w:t>（</w:t>
      </w:r>
      <w:r>
        <w:rPr>
          <w:rFonts w:hint="eastAsia" w:ascii="宋体" w:eastAsia="宋体"/>
          <w:color w:val="0D0D0D"/>
          <w:w w:val="100"/>
        </w:rPr>
        <w:t>共</w:t>
      </w:r>
      <w:r>
        <w:rPr>
          <w:rFonts w:hint="eastAsia" w:ascii="宋体" w:eastAsia="宋体"/>
          <w:color w:val="0D0D0D"/>
          <w:spacing w:val="-52"/>
        </w:rPr>
        <w:t xml:space="preserve"> </w:t>
      </w:r>
      <w:r>
        <w:rPr>
          <w:color w:val="0D0D0D"/>
          <w:w w:val="100"/>
        </w:rPr>
        <w:t>5</w:t>
      </w:r>
      <w:r>
        <w:rPr>
          <w:color w:val="0D0D0D"/>
          <w:spacing w:val="-3"/>
        </w:rPr>
        <w:t xml:space="preserve"> </w:t>
      </w:r>
      <w:r>
        <w:rPr>
          <w:rFonts w:hint="eastAsia" w:ascii="宋体" w:eastAsia="宋体"/>
          <w:color w:val="0D0D0D"/>
          <w:spacing w:val="-3"/>
          <w:w w:val="100"/>
        </w:rPr>
        <w:t>个小题；每小题</w:t>
      </w:r>
      <w:r>
        <w:rPr>
          <w:rFonts w:hint="eastAsia" w:ascii="宋体" w:eastAsia="宋体"/>
          <w:color w:val="0D0D0D"/>
          <w:spacing w:val="-52"/>
        </w:rPr>
        <w:t xml:space="preserve"> </w:t>
      </w:r>
      <w:r>
        <w:rPr>
          <w:color w:val="0D0D0D"/>
          <w:w w:val="100"/>
        </w:rPr>
        <w:t>1</w:t>
      </w:r>
      <w:r>
        <w:rPr>
          <w:color w:val="0D0D0D"/>
          <w:spacing w:val="-3"/>
          <w:w w:val="100"/>
        </w:rPr>
        <w:t>.</w:t>
      </w:r>
      <w:r>
        <w:rPr>
          <w:color w:val="0D0D0D"/>
          <w:w w:val="100"/>
        </w:rPr>
        <w:t>5</w:t>
      </w:r>
      <w:r>
        <w:rPr>
          <w:color w:val="0D0D0D"/>
        </w:rPr>
        <w:t xml:space="preserve"> </w:t>
      </w:r>
      <w:r>
        <w:rPr>
          <w:rFonts w:hint="eastAsia" w:ascii="宋体" w:eastAsia="宋体"/>
          <w:color w:val="0D0D0D"/>
          <w:spacing w:val="-3"/>
          <w:w w:val="100"/>
        </w:rPr>
        <w:t>分，满分</w:t>
      </w:r>
      <w:r>
        <w:rPr>
          <w:rFonts w:hint="eastAsia" w:ascii="宋体" w:eastAsia="宋体"/>
          <w:color w:val="0D0D0D"/>
          <w:spacing w:val="-53"/>
        </w:rPr>
        <w:t xml:space="preserve"> </w:t>
      </w:r>
      <w:r>
        <w:rPr>
          <w:color w:val="0D0D0D"/>
          <w:w w:val="100"/>
        </w:rPr>
        <w:t>7</w:t>
      </w:r>
      <w:r>
        <w:rPr>
          <w:color w:val="0D0D0D"/>
          <w:spacing w:val="-3"/>
          <w:w w:val="100"/>
        </w:rPr>
        <w:t>.</w:t>
      </w:r>
      <w:r>
        <w:rPr>
          <w:color w:val="0D0D0D"/>
          <w:w w:val="100"/>
        </w:rPr>
        <w:t>5</w:t>
      </w:r>
      <w:r>
        <w:rPr>
          <w:color w:val="0D0D0D"/>
        </w:rPr>
        <w:t xml:space="preserve"> </w:t>
      </w:r>
      <w:r>
        <w:rPr>
          <w:rFonts w:hint="eastAsia" w:ascii="宋体" w:eastAsia="宋体"/>
          <w:color w:val="0D0D0D"/>
          <w:spacing w:val="-3"/>
          <w:w w:val="100"/>
        </w:rPr>
        <w:t>分）</w:t>
      </w:r>
    </w:p>
    <w:p>
      <w:pPr>
        <w:pStyle w:val="4"/>
        <w:spacing w:before="51" w:line="266" w:lineRule="auto"/>
        <w:ind w:right="98" w:firstLine="420"/>
        <w:jc w:val="both"/>
        <w:rPr>
          <w:rFonts w:hint="eastAsia" w:ascii="宋体" w:eastAsia="宋体"/>
        </w:rPr>
      </w:pPr>
      <w:r>
        <w:rPr>
          <w:rFonts w:hint="eastAsia" w:ascii="宋体" w:eastAsia="宋体"/>
          <w:color w:val="0D0D0D"/>
          <w:spacing w:val="-13"/>
        </w:rPr>
        <w:t xml:space="preserve">听下面 </w:t>
      </w:r>
      <w:r>
        <w:rPr>
          <w:color w:val="0D0D0D"/>
        </w:rPr>
        <w:t xml:space="preserve">5 </w:t>
      </w:r>
      <w:r>
        <w:rPr>
          <w:rFonts w:hint="eastAsia" w:ascii="宋体" w:eastAsia="宋体"/>
          <w:color w:val="0D0D0D"/>
          <w:spacing w:val="-5"/>
        </w:rPr>
        <w:t xml:space="preserve">段对话，每段对话后有一个小题，从题中所给的 </w:t>
      </w:r>
      <w:r>
        <w:rPr>
          <w:color w:val="0D0D0D"/>
        </w:rPr>
        <w:t>A</w:t>
      </w:r>
      <w:r>
        <w:rPr>
          <w:rFonts w:hint="eastAsia" w:ascii="宋体" w:eastAsia="宋体"/>
          <w:color w:val="0D0D0D"/>
          <w:spacing w:val="-3"/>
        </w:rPr>
        <w:t>、</w:t>
      </w:r>
      <w:r>
        <w:rPr>
          <w:color w:val="0D0D0D"/>
        </w:rPr>
        <w:t>B</w:t>
      </w:r>
      <w:r>
        <w:rPr>
          <w:rFonts w:hint="eastAsia" w:ascii="宋体" w:eastAsia="宋体"/>
          <w:color w:val="0D0D0D"/>
          <w:spacing w:val="-3"/>
        </w:rPr>
        <w:t>、</w:t>
      </w:r>
      <w:r>
        <w:rPr>
          <w:color w:val="0D0D0D"/>
        </w:rPr>
        <w:t xml:space="preserve">C </w:t>
      </w:r>
      <w:r>
        <w:rPr>
          <w:rFonts w:hint="eastAsia" w:ascii="宋体" w:eastAsia="宋体"/>
          <w:color w:val="0D0D0D"/>
          <w:spacing w:val="-3"/>
        </w:rPr>
        <w:t xml:space="preserve">三个选项中选出最佳选项， </w:t>
      </w:r>
      <w:r>
        <w:rPr>
          <w:rFonts w:hint="eastAsia" w:ascii="宋体" w:eastAsia="宋体"/>
          <w:color w:val="0D0D0D"/>
          <w:spacing w:val="-5"/>
        </w:rPr>
        <w:t xml:space="preserve">并标在试卷的相应位置。听完每段对话后，你都有 </w:t>
      </w:r>
      <w:r>
        <w:rPr>
          <w:color w:val="0D0D0D"/>
        </w:rPr>
        <w:t xml:space="preserve">10 </w:t>
      </w:r>
      <w:r>
        <w:rPr>
          <w:rFonts w:hint="eastAsia" w:ascii="宋体" w:eastAsia="宋体"/>
          <w:color w:val="0D0D0D"/>
          <w:spacing w:val="-3"/>
        </w:rPr>
        <w:t>秒钟的时间来回答有关小题和阅读下一小题。每段对话仅读一遍。</w:t>
      </w:r>
    </w:p>
    <w:p>
      <w:pPr>
        <w:pStyle w:val="8"/>
        <w:numPr>
          <w:ilvl w:val="0"/>
          <w:numId w:val="2"/>
        </w:numPr>
        <w:tabs>
          <w:tab w:val="left" w:pos="366"/>
        </w:tabs>
        <w:spacing w:before="28" w:after="0" w:line="240" w:lineRule="auto"/>
        <w:ind w:left="365" w:right="0" w:hanging="207"/>
        <w:jc w:val="left"/>
        <w:rPr>
          <w:sz w:val="21"/>
        </w:rPr>
      </w:pPr>
      <w:r>
        <w:rPr>
          <w:color w:val="0D0D0D"/>
          <w:sz w:val="21"/>
        </w:rPr>
        <w:t xml:space="preserve">When will the </w:t>
      </w:r>
      <w:r>
        <w:rPr>
          <w:color w:val="0D0D0D"/>
          <w:spacing w:val="-3"/>
          <w:sz w:val="21"/>
        </w:rPr>
        <w:t xml:space="preserve">woman’s </w:t>
      </w:r>
      <w:r>
        <w:rPr>
          <w:color w:val="0D0D0D"/>
          <w:sz w:val="21"/>
        </w:rPr>
        <w:t>brother have the</w:t>
      </w:r>
      <w:r>
        <w:rPr>
          <w:color w:val="0D0D0D"/>
          <w:spacing w:val="1"/>
          <w:sz w:val="21"/>
        </w:rPr>
        <w:t xml:space="preserve"> </w:t>
      </w:r>
      <w:r>
        <w:rPr>
          <w:color w:val="0D0D0D"/>
          <w:sz w:val="21"/>
        </w:rPr>
        <w:t>wedding?</w:t>
      </w:r>
    </w:p>
    <w:p>
      <w:pPr>
        <w:pStyle w:val="4"/>
        <w:tabs>
          <w:tab w:val="left" w:pos="3563"/>
          <w:tab w:val="left" w:pos="6539"/>
        </w:tabs>
        <w:spacing w:before="58"/>
        <w:ind w:left="370"/>
      </w:pPr>
      <w:r>
        <w:rPr>
          <w:color w:val="0D0D0D"/>
        </w:rPr>
        <w:t>A. On</w:t>
      </w:r>
      <w:r>
        <w:rPr>
          <w:color w:val="0D0D0D"/>
          <w:spacing w:val="-5"/>
        </w:rPr>
        <w:t xml:space="preserve"> </w:t>
      </w:r>
      <w:r>
        <w:rPr>
          <w:color w:val="0D0D0D"/>
        </w:rPr>
        <w:t>July</w:t>
      </w:r>
      <w:r>
        <w:rPr>
          <w:color w:val="0D0D0D"/>
          <w:spacing w:val="-4"/>
        </w:rPr>
        <w:t xml:space="preserve"> </w:t>
      </w:r>
      <w:r>
        <w:rPr>
          <w:color w:val="0D0D0D"/>
        </w:rPr>
        <w:t>4.</w:t>
      </w:r>
      <w:r>
        <w:rPr>
          <w:color w:val="0D0D0D"/>
        </w:rPr>
        <w:tab/>
      </w:r>
      <w:r>
        <w:rPr>
          <w:color w:val="0D0D0D"/>
        </w:rPr>
        <w:t>B. On</w:t>
      </w:r>
      <w:r>
        <w:rPr>
          <w:color w:val="0D0D0D"/>
          <w:spacing w:val="-4"/>
        </w:rPr>
        <w:t xml:space="preserve"> </w:t>
      </w:r>
      <w:r>
        <w:rPr>
          <w:color w:val="0D0D0D"/>
        </w:rPr>
        <w:t>July</w:t>
      </w:r>
      <w:r>
        <w:rPr>
          <w:color w:val="0D0D0D"/>
          <w:spacing w:val="-4"/>
        </w:rPr>
        <w:t xml:space="preserve"> </w:t>
      </w:r>
      <w:r>
        <w:rPr>
          <w:color w:val="0D0D0D"/>
          <w:spacing w:val="-3"/>
        </w:rPr>
        <w:t>11.</w:t>
      </w:r>
      <w:r>
        <w:rPr>
          <w:color w:val="0D0D0D"/>
          <w:spacing w:val="-3"/>
        </w:rPr>
        <w:tab/>
      </w:r>
      <w:r>
        <w:rPr>
          <w:color w:val="0D0D0D"/>
        </w:rPr>
        <w:t>C. On July</w:t>
      </w:r>
      <w:r>
        <w:rPr>
          <w:color w:val="0D0D0D"/>
          <w:spacing w:val="-9"/>
        </w:rPr>
        <w:t xml:space="preserve"> </w:t>
      </w:r>
      <w:r>
        <w:rPr>
          <w:color w:val="0D0D0D"/>
        </w:rPr>
        <w:t>18.</w:t>
      </w:r>
    </w:p>
    <w:p>
      <w:pPr>
        <w:pStyle w:val="8"/>
        <w:numPr>
          <w:ilvl w:val="0"/>
          <w:numId w:val="2"/>
        </w:numPr>
        <w:tabs>
          <w:tab w:val="left" w:pos="366"/>
        </w:tabs>
        <w:spacing w:before="59" w:after="0" w:line="240" w:lineRule="auto"/>
        <w:ind w:left="365" w:right="0" w:hanging="207"/>
        <w:jc w:val="left"/>
        <w:rPr>
          <w:sz w:val="21"/>
        </w:rPr>
      </w:pPr>
      <w:r>
        <w:rPr>
          <w:color w:val="0D0D0D"/>
          <w:sz w:val="21"/>
        </w:rPr>
        <w:t>What is Lucia</w:t>
      </w:r>
      <w:r>
        <w:rPr>
          <w:color w:val="0D0D0D"/>
          <w:spacing w:val="-3"/>
          <w:sz w:val="21"/>
        </w:rPr>
        <w:t xml:space="preserve"> </w:t>
      </w:r>
      <w:r>
        <w:rPr>
          <w:color w:val="0D0D0D"/>
          <w:sz w:val="21"/>
        </w:rPr>
        <w:t>doing?</w:t>
      </w:r>
    </w:p>
    <w:p>
      <w:pPr>
        <w:pStyle w:val="4"/>
        <w:tabs>
          <w:tab w:val="left" w:pos="3563"/>
          <w:tab w:val="left" w:pos="6539"/>
        </w:tabs>
        <w:spacing w:before="58"/>
        <w:ind w:left="370"/>
      </w:pPr>
      <w:r>
        <w:rPr>
          <w:color w:val="0D0D0D"/>
        </w:rPr>
        <w:t>A. Cleaning</w:t>
      </w:r>
      <w:r>
        <w:rPr>
          <w:color w:val="0D0D0D"/>
          <w:spacing w:val="-2"/>
        </w:rPr>
        <w:t xml:space="preserve"> </w:t>
      </w:r>
      <w:r>
        <w:rPr>
          <w:color w:val="0D0D0D"/>
        </w:rPr>
        <w:t>the</w:t>
      </w:r>
      <w:r>
        <w:rPr>
          <w:color w:val="0D0D0D"/>
          <w:spacing w:val="-3"/>
        </w:rPr>
        <w:t xml:space="preserve"> </w:t>
      </w:r>
      <w:r>
        <w:rPr>
          <w:color w:val="0D0D0D"/>
        </w:rPr>
        <w:t>house.</w:t>
      </w:r>
      <w:r>
        <w:rPr>
          <w:color w:val="0D0D0D"/>
        </w:rPr>
        <w:tab/>
      </w:r>
      <w:r>
        <w:rPr>
          <w:color w:val="0D0D0D"/>
        </w:rPr>
        <w:t>B. Doing</w:t>
      </w:r>
      <w:r>
        <w:rPr>
          <w:color w:val="0D0D0D"/>
          <w:spacing w:val="-3"/>
        </w:rPr>
        <w:t xml:space="preserve"> </w:t>
      </w:r>
      <w:r>
        <w:rPr>
          <w:color w:val="0D0D0D"/>
        </w:rPr>
        <w:t>her</w:t>
      </w:r>
      <w:r>
        <w:rPr>
          <w:color w:val="0D0D0D"/>
          <w:spacing w:val="-1"/>
        </w:rPr>
        <w:t xml:space="preserve"> </w:t>
      </w:r>
      <w:r>
        <w:rPr>
          <w:color w:val="0D0D0D"/>
        </w:rPr>
        <w:t>homework.</w:t>
      </w:r>
      <w:r>
        <w:rPr>
          <w:color w:val="0D0D0D"/>
        </w:rPr>
        <w:tab/>
      </w:r>
      <w:r>
        <w:rPr>
          <w:color w:val="0D0D0D"/>
        </w:rPr>
        <w:t xml:space="preserve">C. </w:t>
      </w:r>
      <w:r>
        <w:rPr>
          <w:color w:val="0D0D0D"/>
          <w:spacing w:val="-3"/>
        </w:rPr>
        <w:t>Watching</w:t>
      </w:r>
      <w:r>
        <w:rPr>
          <w:color w:val="0D0D0D"/>
          <w:spacing w:val="-12"/>
        </w:rPr>
        <w:t xml:space="preserve"> </w:t>
      </w:r>
      <w:r>
        <w:rPr>
          <w:color w:val="0D0D0D"/>
          <w:spacing w:val="-10"/>
        </w:rPr>
        <w:t>TV.</w:t>
      </w:r>
    </w:p>
    <w:p>
      <w:pPr>
        <w:pStyle w:val="8"/>
        <w:numPr>
          <w:ilvl w:val="0"/>
          <w:numId w:val="2"/>
        </w:numPr>
        <w:tabs>
          <w:tab w:val="left" w:pos="366"/>
        </w:tabs>
        <w:spacing w:before="59" w:after="0" w:line="240" w:lineRule="auto"/>
        <w:ind w:left="365" w:right="0" w:hanging="207"/>
        <w:jc w:val="left"/>
        <w:rPr>
          <w:sz w:val="21"/>
        </w:rPr>
      </w:pPr>
      <w:r>
        <w:rPr>
          <w:color w:val="0D0D0D"/>
          <w:spacing w:val="-3"/>
          <w:sz w:val="21"/>
        </w:rPr>
        <w:t xml:space="preserve">What’s </w:t>
      </w:r>
      <w:r>
        <w:rPr>
          <w:color w:val="0D0D0D"/>
          <w:sz w:val="21"/>
        </w:rPr>
        <w:t>the possible relationship between the</w:t>
      </w:r>
      <w:r>
        <w:rPr>
          <w:color w:val="0D0D0D"/>
          <w:spacing w:val="2"/>
          <w:sz w:val="21"/>
        </w:rPr>
        <w:t xml:space="preserve"> </w:t>
      </w:r>
      <w:r>
        <w:rPr>
          <w:color w:val="0D0D0D"/>
          <w:sz w:val="21"/>
        </w:rPr>
        <w:t>speakers?</w:t>
      </w:r>
    </w:p>
    <w:p>
      <w:pPr>
        <w:pStyle w:val="4"/>
        <w:tabs>
          <w:tab w:val="left" w:pos="3563"/>
          <w:tab w:val="left" w:pos="6539"/>
        </w:tabs>
        <w:spacing w:before="58"/>
        <w:ind w:left="370"/>
      </w:pPr>
      <w:r>
        <w:rPr>
          <w:color w:val="0D0D0D"/>
        </w:rPr>
        <w:t xml:space="preserve">A. </w:t>
      </w:r>
      <w:r>
        <w:rPr>
          <w:color w:val="0D0D0D"/>
          <w:spacing w:val="-3"/>
        </w:rPr>
        <w:t>Teacher</w:t>
      </w:r>
      <w:r>
        <w:rPr>
          <w:color w:val="0D0D0D"/>
          <w:spacing w:val="-5"/>
        </w:rPr>
        <w:t xml:space="preserve"> </w:t>
      </w:r>
      <w:r>
        <w:rPr>
          <w:color w:val="0D0D0D"/>
        </w:rPr>
        <w:t>and pupil.</w:t>
      </w:r>
      <w:r>
        <w:rPr>
          <w:color w:val="0D0D0D"/>
        </w:rPr>
        <w:tab/>
      </w:r>
      <w:r>
        <w:rPr>
          <w:color w:val="0D0D0D"/>
        </w:rPr>
        <w:t>B. Father</w:t>
      </w:r>
      <w:r>
        <w:rPr>
          <w:color w:val="0D0D0D"/>
          <w:spacing w:val="-5"/>
        </w:rPr>
        <w:t xml:space="preserve"> </w:t>
      </w:r>
      <w:r>
        <w:rPr>
          <w:color w:val="0D0D0D"/>
        </w:rPr>
        <w:t>and</w:t>
      </w:r>
      <w:r>
        <w:rPr>
          <w:color w:val="0D0D0D"/>
          <w:spacing w:val="-2"/>
        </w:rPr>
        <w:t xml:space="preserve"> </w:t>
      </w:r>
      <w:r>
        <w:rPr>
          <w:color w:val="0D0D0D"/>
        </w:rPr>
        <w:t>daughter.</w:t>
      </w:r>
      <w:r>
        <w:rPr>
          <w:color w:val="0D0D0D"/>
        </w:rPr>
        <w:tab/>
      </w:r>
      <w:r>
        <w:rPr>
          <w:color w:val="0D0D0D"/>
        </w:rPr>
        <w:t>C. Mother and</w:t>
      </w:r>
      <w:r>
        <w:rPr>
          <w:color w:val="0D0D0D"/>
          <w:spacing w:val="-3"/>
        </w:rPr>
        <w:t xml:space="preserve"> </w:t>
      </w:r>
      <w:r>
        <w:rPr>
          <w:color w:val="0D0D0D"/>
        </w:rPr>
        <w:t>son.</w:t>
      </w:r>
    </w:p>
    <w:p>
      <w:pPr>
        <w:pStyle w:val="8"/>
        <w:numPr>
          <w:ilvl w:val="0"/>
          <w:numId w:val="2"/>
        </w:numPr>
        <w:tabs>
          <w:tab w:val="left" w:pos="366"/>
        </w:tabs>
        <w:spacing w:before="59" w:after="0" w:line="240" w:lineRule="auto"/>
        <w:ind w:left="365" w:right="0" w:hanging="207"/>
        <w:jc w:val="left"/>
        <w:rPr>
          <w:sz w:val="21"/>
        </w:rPr>
      </w:pPr>
      <w:r>
        <w:rPr>
          <w:color w:val="0D0D0D"/>
          <w:sz w:val="21"/>
        </w:rPr>
        <w:t>What attracts the woman to the</w:t>
      </w:r>
      <w:r>
        <w:rPr>
          <w:color w:val="0D0D0D"/>
          <w:spacing w:val="-3"/>
          <w:sz w:val="21"/>
        </w:rPr>
        <w:t xml:space="preserve"> </w:t>
      </w:r>
      <w:r>
        <w:rPr>
          <w:color w:val="0D0D0D"/>
          <w:sz w:val="21"/>
        </w:rPr>
        <w:t>restaurant?</w:t>
      </w:r>
    </w:p>
    <w:p>
      <w:pPr>
        <w:pStyle w:val="4"/>
        <w:tabs>
          <w:tab w:val="left" w:pos="3563"/>
          <w:tab w:val="left" w:pos="6539"/>
        </w:tabs>
        <w:spacing w:before="59"/>
        <w:ind w:left="370"/>
      </w:pPr>
      <w:r>
        <w:rPr>
          <w:color w:val="0D0D0D"/>
        </w:rPr>
        <w:t>A.</w:t>
      </w:r>
      <w:r>
        <w:rPr>
          <w:color w:val="0D0D0D"/>
          <w:spacing w:val="-6"/>
        </w:rPr>
        <w:t xml:space="preserve"> </w:t>
      </w:r>
      <w:r>
        <w:rPr>
          <w:color w:val="0D0D0D"/>
        </w:rPr>
        <w:t>The bread.</w:t>
      </w:r>
      <w:r>
        <w:rPr>
          <w:color w:val="0D0D0D"/>
        </w:rPr>
        <w:tab/>
      </w:r>
      <w:r>
        <w:rPr>
          <w:color w:val="0D0D0D"/>
        </w:rPr>
        <w:t>B.</w:t>
      </w:r>
      <w:r>
        <w:rPr>
          <w:color w:val="0D0D0D"/>
          <w:spacing w:val="-3"/>
        </w:rPr>
        <w:t xml:space="preserve"> </w:t>
      </w:r>
      <w:r>
        <w:rPr>
          <w:color w:val="0D0D0D"/>
        </w:rPr>
        <w:t>The</w:t>
      </w:r>
      <w:r>
        <w:rPr>
          <w:color w:val="0D0D0D"/>
          <w:spacing w:val="-1"/>
        </w:rPr>
        <w:t xml:space="preserve"> </w:t>
      </w:r>
      <w:r>
        <w:rPr>
          <w:color w:val="0D0D0D"/>
        </w:rPr>
        <w:t>soup.</w:t>
      </w:r>
      <w:r>
        <w:rPr>
          <w:color w:val="0D0D0D"/>
        </w:rPr>
        <w:tab/>
      </w:r>
      <w:r>
        <w:rPr>
          <w:color w:val="0D0D0D"/>
        </w:rPr>
        <w:t>C. The ice</w:t>
      </w:r>
      <w:r>
        <w:rPr>
          <w:color w:val="0D0D0D"/>
          <w:spacing w:val="-7"/>
        </w:rPr>
        <w:t xml:space="preserve"> </w:t>
      </w:r>
      <w:r>
        <w:rPr>
          <w:color w:val="0D0D0D"/>
        </w:rPr>
        <w:t>cream.</w:t>
      </w:r>
    </w:p>
    <w:p>
      <w:pPr>
        <w:pStyle w:val="8"/>
        <w:numPr>
          <w:ilvl w:val="0"/>
          <w:numId w:val="2"/>
        </w:numPr>
        <w:tabs>
          <w:tab w:val="left" w:pos="366"/>
        </w:tabs>
        <w:spacing w:before="58" w:after="0" w:line="240" w:lineRule="auto"/>
        <w:ind w:left="365" w:right="0" w:hanging="207"/>
        <w:jc w:val="left"/>
        <w:rPr>
          <w:sz w:val="21"/>
        </w:rPr>
      </w:pPr>
      <w:r>
        <w:rPr>
          <w:color w:val="0D0D0D"/>
          <w:sz w:val="21"/>
        </w:rPr>
        <w:t xml:space="preserve">Why won’t the </w:t>
      </w:r>
      <w:r>
        <w:rPr>
          <w:color w:val="0D0D0D"/>
          <w:spacing w:val="-4"/>
          <w:sz w:val="21"/>
        </w:rPr>
        <w:t xml:space="preserve">man’s </w:t>
      </w:r>
      <w:r>
        <w:rPr>
          <w:color w:val="0D0D0D"/>
          <w:sz w:val="21"/>
        </w:rPr>
        <w:t>cellphone work?</w:t>
      </w:r>
    </w:p>
    <w:p>
      <w:pPr>
        <w:pStyle w:val="4"/>
        <w:tabs>
          <w:tab w:val="left" w:pos="3563"/>
          <w:tab w:val="left" w:pos="6539"/>
        </w:tabs>
        <w:spacing w:before="59"/>
        <w:ind w:left="370"/>
      </w:pPr>
      <w:r>
        <w:rPr>
          <w:color w:val="0D0D0D"/>
        </w:rPr>
        <w:t>A. He forgot to turn</w:t>
      </w:r>
      <w:r>
        <w:rPr>
          <w:color w:val="0D0D0D"/>
          <w:spacing w:val="-7"/>
        </w:rPr>
        <w:t xml:space="preserve"> </w:t>
      </w:r>
      <w:r>
        <w:rPr>
          <w:color w:val="0D0D0D"/>
        </w:rPr>
        <w:t>it</w:t>
      </w:r>
      <w:r>
        <w:rPr>
          <w:color w:val="0D0D0D"/>
          <w:spacing w:val="-1"/>
        </w:rPr>
        <w:t xml:space="preserve"> </w:t>
      </w:r>
      <w:r>
        <w:rPr>
          <w:color w:val="0D0D0D"/>
        </w:rPr>
        <w:t>on.</w:t>
      </w:r>
      <w:r>
        <w:rPr>
          <w:color w:val="0D0D0D"/>
        </w:rPr>
        <w:tab/>
      </w:r>
      <w:r>
        <w:rPr>
          <w:color w:val="0D0D0D"/>
        </w:rPr>
        <w:t>B. The battery</w:t>
      </w:r>
      <w:r>
        <w:rPr>
          <w:color w:val="0D0D0D"/>
          <w:spacing w:val="-12"/>
        </w:rPr>
        <w:t xml:space="preserve"> </w:t>
      </w:r>
      <w:r>
        <w:rPr>
          <w:color w:val="0D0D0D"/>
        </w:rPr>
        <w:t>needs</w:t>
      </w:r>
      <w:r>
        <w:rPr>
          <w:color w:val="0D0D0D"/>
          <w:spacing w:val="-1"/>
        </w:rPr>
        <w:t xml:space="preserve"> </w:t>
      </w:r>
      <w:r>
        <w:rPr>
          <w:color w:val="0D0D0D"/>
        </w:rPr>
        <w:t>recharging.</w:t>
      </w:r>
      <w:r>
        <w:rPr>
          <w:color w:val="0D0D0D"/>
        </w:rPr>
        <w:tab/>
      </w:r>
      <w:r>
        <w:rPr>
          <w:color w:val="0D0D0D"/>
        </w:rPr>
        <w:t>C. Something is wrong with</w:t>
      </w:r>
      <w:r>
        <w:rPr>
          <w:color w:val="0D0D0D"/>
          <w:spacing w:val="-8"/>
        </w:rPr>
        <w:t xml:space="preserve"> </w:t>
      </w:r>
      <w:r>
        <w:rPr>
          <w:color w:val="0D0D0D"/>
        </w:rPr>
        <w:t>it.</w:t>
      </w:r>
    </w:p>
    <w:p>
      <w:pPr>
        <w:pStyle w:val="4"/>
        <w:spacing w:before="28"/>
        <w:rPr>
          <w:rFonts w:hint="eastAsia" w:ascii="宋体" w:eastAsia="宋体"/>
        </w:rPr>
      </w:pPr>
      <w:r>
        <w:rPr>
          <w:rFonts w:hint="eastAsia" w:ascii="宋体" w:eastAsia="宋体"/>
          <w:color w:val="0D0D0D"/>
          <w:spacing w:val="-28"/>
          <w:w w:val="100"/>
        </w:rPr>
        <w:t>第二节：</w:t>
      </w:r>
      <w:r>
        <w:rPr>
          <w:rFonts w:hint="eastAsia" w:ascii="宋体" w:eastAsia="宋体"/>
          <w:color w:val="0D0D0D"/>
          <w:spacing w:val="-3"/>
          <w:w w:val="100"/>
        </w:rPr>
        <w:t>（</w:t>
      </w:r>
      <w:r>
        <w:rPr>
          <w:rFonts w:hint="eastAsia" w:ascii="宋体" w:eastAsia="宋体"/>
          <w:color w:val="0D0D0D"/>
          <w:w w:val="100"/>
        </w:rPr>
        <w:t>共</w:t>
      </w:r>
      <w:r>
        <w:rPr>
          <w:rFonts w:hint="eastAsia" w:ascii="宋体" w:eastAsia="宋体"/>
          <w:color w:val="0D0D0D"/>
          <w:spacing w:val="-52"/>
        </w:rPr>
        <w:t xml:space="preserve"> </w:t>
      </w:r>
      <w:r>
        <w:rPr>
          <w:color w:val="0D0D0D"/>
          <w:w w:val="100"/>
        </w:rPr>
        <w:t>15</w:t>
      </w:r>
      <w:r>
        <w:rPr>
          <w:color w:val="0D0D0D"/>
          <w:spacing w:val="-3"/>
        </w:rPr>
        <w:t xml:space="preserve"> </w:t>
      </w:r>
      <w:r>
        <w:rPr>
          <w:rFonts w:hint="eastAsia" w:ascii="宋体" w:eastAsia="宋体"/>
          <w:color w:val="0D0D0D"/>
          <w:spacing w:val="-3"/>
          <w:w w:val="100"/>
        </w:rPr>
        <w:t>小题；每小题</w:t>
      </w:r>
      <w:r>
        <w:rPr>
          <w:rFonts w:hint="eastAsia" w:ascii="宋体" w:eastAsia="宋体"/>
          <w:color w:val="0D0D0D"/>
          <w:spacing w:val="-52"/>
        </w:rPr>
        <w:t xml:space="preserve"> </w:t>
      </w:r>
      <w:r>
        <w:rPr>
          <w:color w:val="0D0D0D"/>
          <w:w w:val="100"/>
        </w:rPr>
        <w:t>1</w:t>
      </w:r>
      <w:r>
        <w:rPr>
          <w:color w:val="0D0D0D"/>
          <w:spacing w:val="-3"/>
          <w:w w:val="100"/>
        </w:rPr>
        <w:t>.</w:t>
      </w:r>
      <w:r>
        <w:rPr>
          <w:color w:val="0D0D0D"/>
          <w:w w:val="100"/>
        </w:rPr>
        <w:t>5</w:t>
      </w:r>
      <w:r>
        <w:rPr>
          <w:color w:val="0D0D0D"/>
        </w:rPr>
        <w:t xml:space="preserve"> </w:t>
      </w:r>
      <w:r>
        <w:rPr>
          <w:rFonts w:hint="eastAsia" w:ascii="宋体" w:eastAsia="宋体"/>
          <w:color w:val="0D0D0D"/>
          <w:spacing w:val="-3"/>
          <w:w w:val="100"/>
        </w:rPr>
        <w:t>分，满分</w:t>
      </w:r>
      <w:r>
        <w:rPr>
          <w:rFonts w:hint="eastAsia" w:ascii="宋体" w:eastAsia="宋体"/>
          <w:color w:val="0D0D0D"/>
          <w:spacing w:val="-53"/>
        </w:rPr>
        <w:t xml:space="preserve"> </w:t>
      </w:r>
      <w:r>
        <w:rPr>
          <w:color w:val="0D0D0D"/>
          <w:w w:val="100"/>
        </w:rPr>
        <w:t>2</w:t>
      </w:r>
      <w:r>
        <w:rPr>
          <w:color w:val="0D0D0D"/>
          <w:spacing w:val="-3"/>
          <w:w w:val="100"/>
        </w:rPr>
        <w:t>2</w:t>
      </w:r>
      <w:r>
        <w:rPr>
          <w:color w:val="0D0D0D"/>
          <w:w w:val="100"/>
        </w:rPr>
        <w:t>.5</w:t>
      </w:r>
      <w:r>
        <w:rPr>
          <w:color w:val="0D0D0D"/>
        </w:rPr>
        <w:t xml:space="preserve"> </w:t>
      </w:r>
      <w:r>
        <w:rPr>
          <w:rFonts w:hint="eastAsia" w:ascii="宋体" w:eastAsia="宋体"/>
          <w:color w:val="0D0D0D"/>
          <w:spacing w:val="-3"/>
          <w:w w:val="100"/>
        </w:rPr>
        <w:t>分）</w:t>
      </w:r>
    </w:p>
    <w:p>
      <w:pPr>
        <w:pStyle w:val="4"/>
        <w:spacing w:before="50" w:line="266" w:lineRule="auto"/>
        <w:ind w:right="172" w:firstLine="420"/>
      </w:pPr>
      <w:r>
        <w:rPr>
          <w:rFonts w:hint="eastAsia" w:ascii="宋体" w:eastAsia="宋体"/>
          <w:color w:val="0D0D0D"/>
          <w:spacing w:val="-13"/>
        </w:rPr>
        <w:t xml:space="preserve">听下面 </w:t>
      </w:r>
      <w:r>
        <w:rPr>
          <w:color w:val="0D0D0D"/>
        </w:rPr>
        <w:t xml:space="preserve">5 </w:t>
      </w:r>
      <w:r>
        <w:rPr>
          <w:rFonts w:hint="eastAsia" w:ascii="宋体" w:eastAsia="宋体"/>
          <w:color w:val="0D0D0D"/>
          <w:spacing w:val="-9"/>
        </w:rPr>
        <w:t xml:space="preserve">段对话或独白，每段对话或独白后有几个小题，从题中所给的 </w:t>
      </w:r>
      <w:r>
        <w:rPr>
          <w:color w:val="0D0D0D"/>
        </w:rPr>
        <w:t>A</w:t>
      </w:r>
      <w:r>
        <w:rPr>
          <w:rFonts w:hint="eastAsia" w:ascii="宋体" w:eastAsia="宋体"/>
          <w:color w:val="0D0D0D"/>
          <w:spacing w:val="-22"/>
        </w:rPr>
        <w:t>、</w:t>
      </w:r>
      <w:r>
        <w:rPr>
          <w:color w:val="0D0D0D"/>
        </w:rPr>
        <w:t>B</w:t>
      </w:r>
      <w:r>
        <w:rPr>
          <w:rFonts w:hint="eastAsia" w:ascii="宋体" w:eastAsia="宋体"/>
          <w:color w:val="0D0D0D"/>
          <w:spacing w:val="-20"/>
        </w:rPr>
        <w:t>、</w:t>
      </w:r>
      <w:r>
        <w:rPr>
          <w:color w:val="0D0D0D"/>
        </w:rPr>
        <w:t xml:space="preserve">C </w:t>
      </w:r>
      <w:r>
        <w:rPr>
          <w:rFonts w:hint="eastAsia" w:ascii="宋体" w:eastAsia="宋体"/>
          <w:color w:val="0D0D0D"/>
          <w:spacing w:val="-3"/>
        </w:rPr>
        <w:t>三个选项中选</w:t>
      </w:r>
      <w:r>
        <w:rPr>
          <w:rFonts w:hint="eastAsia" w:ascii="宋体" w:eastAsia="宋体"/>
          <w:color w:val="0D0D0D"/>
          <w:spacing w:val="-2"/>
        </w:rPr>
        <w:t xml:space="preserve">出最佳选项，并标在试卷的相应位置。听每段对话或独白前，你将有时间阅读各个小题，每小题 </w:t>
      </w:r>
      <w:r>
        <w:rPr>
          <w:color w:val="0D0D0D"/>
          <w:spacing w:val="-13"/>
        </w:rPr>
        <w:t>5</w:t>
      </w:r>
    </w:p>
    <w:p>
      <w:pPr>
        <w:pStyle w:val="4"/>
        <w:spacing w:before="2" w:line="331" w:lineRule="auto"/>
        <w:ind w:left="579" w:right="2256" w:hanging="421"/>
        <w:rPr>
          <w:rFonts w:hint="eastAsia" w:ascii="宋体" w:eastAsia="宋体"/>
        </w:rPr>
      </w:pPr>
      <w:r>
        <w:rPr>
          <w:rFonts w:hint="eastAsia" w:ascii="宋体" w:eastAsia="宋体"/>
          <w:color w:val="0D0D0D"/>
        </w:rPr>
        <w:t xml:space="preserve">秒钟；听完后，各小题将给出 </w:t>
      </w:r>
      <w:r>
        <w:rPr>
          <w:color w:val="0D0D0D"/>
        </w:rPr>
        <w:t xml:space="preserve">5 </w:t>
      </w:r>
      <w:r>
        <w:rPr>
          <w:rFonts w:hint="eastAsia" w:ascii="宋体" w:eastAsia="宋体"/>
          <w:color w:val="0D0D0D"/>
        </w:rPr>
        <w:t xml:space="preserve">秒钟的作答时间。每段对话或独白读两遍。听第 </w:t>
      </w:r>
      <w:r>
        <w:rPr>
          <w:color w:val="0D0D0D"/>
        </w:rPr>
        <w:t xml:space="preserve">6 </w:t>
      </w:r>
      <w:r>
        <w:rPr>
          <w:rFonts w:hint="eastAsia" w:ascii="宋体" w:eastAsia="宋体"/>
          <w:color w:val="0D0D0D"/>
        </w:rPr>
        <w:t xml:space="preserve">段材料，回答第 </w:t>
      </w:r>
      <w:r>
        <w:rPr>
          <w:color w:val="0D0D0D"/>
        </w:rPr>
        <w:t>6</w:t>
      </w:r>
      <w:r>
        <w:rPr>
          <w:rFonts w:hint="eastAsia" w:ascii="宋体" w:eastAsia="宋体"/>
          <w:color w:val="0D0D0D"/>
        </w:rPr>
        <w:t>～</w:t>
      </w:r>
      <w:r>
        <w:rPr>
          <w:color w:val="0D0D0D"/>
        </w:rPr>
        <w:t xml:space="preserve">7 </w:t>
      </w:r>
      <w:r>
        <w:rPr>
          <w:rFonts w:hint="eastAsia" w:ascii="宋体" w:eastAsia="宋体"/>
          <w:color w:val="0D0D0D"/>
        </w:rPr>
        <w:t>题。</w:t>
      </w:r>
    </w:p>
    <w:p>
      <w:pPr>
        <w:pStyle w:val="8"/>
        <w:numPr>
          <w:ilvl w:val="0"/>
          <w:numId w:val="2"/>
        </w:numPr>
        <w:tabs>
          <w:tab w:val="left" w:pos="366"/>
        </w:tabs>
        <w:spacing w:before="0" w:after="0" w:line="214" w:lineRule="exact"/>
        <w:ind w:left="365" w:right="0" w:hanging="207"/>
        <w:jc w:val="left"/>
        <w:rPr>
          <w:sz w:val="21"/>
        </w:rPr>
      </w:pPr>
      <w:r>
        <w:rPr>
          <w:color w:val="0D0D0D"/>
          <w:sz w:val="21"/>
        </w:rPr>
        <w:t>What did the man think of the</w:t>
      </w:r>
      <w:r>
        <w:rPr>
          <w:color w:val="0D0D0D"/>
          <w:spacing w:val="-6"/>
          <w:sz w:val="21"/>
        </w:rPr>
        <w:t xml:space="preserve"> </w:t>
      </w:r>
      <w:r>
        <w:rPr>
          <w:color w:val="0D0D0D"/>
          <w:sz w:val="21"/>
        </w:rPr>
        <w:t>meal?</w:t>
      </w:r>
    </w:p>
    <w:p>
      <w:pPr>
        <w:pStyle w:val="4"/>
        <w:tabs>
          <w:tab w:val="left" w:pos="3563"/>
          <w:tab w:val="left" w:pos="6539"/>
        </w:tabs>
        <w:spacing w:before="59"/>
        <w:ind w:left="370"/>
      </w:pPr>
      <w:r>
        <w:rPr>
          <w:color w:val="0D0D0D"/>
        </w:rPr>
        <w:t>A.</w:t>
      </w:r>
      <w:r>
        <w:rPr>
          <w:color w:val="0D0D0D"/>
          <w:spacing w:val="-3"/>
        </w:rPr>
        <w:t xml:space="preserve"> </w:t>
      </w:r>
      <w:r>
        <w:rPr>
          <w:color w:val="0D0D0D"/>
        </w:rPr>
        <w:t>Just</w:t>
      </w:r>
      <w:r>
        <w:rPr>
          <w:color w:val="0D0D0D"/>
          <w:spacing w:val="-1"/>
        </w:rPr>
        <w:t xml:space="preserve"> </w:t>
      </w:r>
      <w:r>
        <w:rPr>
          <w:color w:val="0D0D0D"/>
        </w:rPr>
        <w:t>so-so.</w:t>
      </w:r>
      <w:r>
        <w:rPr>
          <w:color w:val="0D0D0D"/>
        </w:rPr>
        <w:tab/>
      </w:r>
      <w:r>
        <w:rPr>
          <w:color w:val="0D0D0D"/>
        </w:rPr>
        <w:t>B. Quite</w:t>
      </w:r>
      <w:r>
        <w:rPr>
          <w:color w:val="0D0D0D"/>
          <w:spacing w:val="4"/>
        </w:rPr>
        <w:t xml:space="preserve"> </w:t>
      </w:r>
      <w:r>
        <w:rPr>
          <w:color w:val="0D0D0D"/>
          <w:spacing w:val="-3"/>
        </w:rPr>
        <w:t>satisfactory.</w:t>
      </w:r>
      <w:r>
        <w:rPr>
          <w:color w:val="0D0D0D"/>
          <w:spacing w:val="-3"/>
        </w:rPr>
        <w:tab/>
      </w:r>
      <w:r>
        <w:rPr>
          <w:color w:val="0D0D0D"/>
        </w:rPr>
        <w:t>C. A bit</w:t>
      </w:r>
      <w:r>
        <w:rPr>
          <w:color w:val="0D0D0D"/>
          <w:spacing w:val="-26"/>
        </w:rPr>
        <w:t xml:space="preserve"> </w:t>
      </w:r>
      <w:r>
        <w:rPr>
          <w:color w:val="0D0D0D"/>
        </w:rPr>
        <w:t>disappointing.</w:t>
      </w:r>
    </w:p>
    <w:p>
      <w:pPr>
        <w:pStyle w:val="8"/>
        <w:numPr>
          <w:ilvl w:val="0"/>
          <w:numId w:val="2"/>
        </w:numPr>
        <w:tabs>
          <w:tab w:val="left" w:pos="366"/>
        </w:tabs>
        <w:spacing w:before="59" w:after="0" w:line="240" w:lineRule="auto"/>
        <w:ind w:left="365" w:right="0" w:hanging="207"/>
        <w:jc w:val="left"/>
        <w:rPr>
          <w:sz w:val="21"/>
        </w:rPr>
      </w:pPr>
      <w:r>
        <w:rPr>
          <w:color w:val="0D0D0D"/>
          <w:sz w:val="21"/>
        </w:rPr>
        <w:t>What was the 15% on the bill paid</w:t>
      </w:r>
      <w:r>
        <w:rPr>
          <w:color w:val="0D0D0D"/>
          <w:spacing w:val="-11"/>
          <w:sz w:val="21"/>
        </w:rPr>
        <w:t xml:space="preserve"> </w:t>
      </w:r>
      <w:r>
        <w:rPr>
          <w:color w:val="0D0D0D"/>
          <w:sz w:val="21"/>
        </w:rPr>
        <w:t>for?</w:t>
      </w:r>
    </w:p>
    <w:p>
      <w:pPr>
        <w:pStyle w:val="4"/>
        <w:tabs>
          <w:tab w:val="left" w:pos="3563"/>
          <w:tab w:val="left" w:pos="6539"/>
        </w:tabs>
        <w:spacing w:before="58"/>
        <w:ind w:left="370"/>
      </w:pPr>
      <w:r>
        <w:rPr>
          <w:color w:val="0D0D0D"/>
        </w:rPr>
        <w:t>A.</w:t>
      </w:r>
      <w:r>
        <w:rPr>
          <w:color w:val="0D0D0D"/>
          <w:spacing w:val="-5"/>
        </w:rPr>
        <w:t xml:space="preserve"> </w:t>
      </w:r>
      <w:r>
        <w:rPr>
          <w:color w:val="0D0D0D"/>
        </w:rPr>
        <w:t>The</w:t>
      </w:r>
      <w:r>
        <w:rPr>
          <w:color w:val="0D0D0D"/>
          <w:spacing w:val="1"/>
        </w:rPr>
        <w:t xml:space="preserve"> </w:t>
      </w:r>
      <w:r>
        <w:rPr>
          <w:color w:val="0D0D0D"/>
        </w:rPr>
        <w:t>food.</w:t>
      </w:r>
      <w:r>
        <w:rPr>
          <w:color w:val="0D0D0D"/>
        </w:rPr>
        <w:tab/>
      </w:r>
      <w:r>
        <w:rPr>
          <w:color w:val="0D0D0D"/>
        </w:rPr>
        <w:t>B.</w:t>
      </w:r>
      <w:r>
        <w:rPr>
          <w:color w:val="0D0D0D"/>
          <w:spacing w:val="-5"/>
        </w:rPr>
        <w:t xml:space="preserve"> </w:t>
      </w:r>
      <w:r>
        <w:rPr>
          <w:color w:val="0D0D0D"/>
        </w:rPr>
        <w:t>The</w:t>
      </w:r>
      <w:r>
        <w:rPr>
          <w:color w:val="0D0D0D"/>
          <w:spacing w:val="-1"/>
        </w:rPr>
        <w:t xml:space="preserve"> </w:t>
      </w:r>
      <w:r>
        <w:rPr>
          <w:color w:val="0D0D0D"/>
        </w:rPr>
        <w:t>drinks.</w:t>
      </w:r>
      <w:r>
        <w:rPr>
          <w:color w:val="0D0D0D"/>
        </w:rPr>
        <w:tab/>
      </w:r>
      <w:r>
        <w:rPr>
          <w:color w:val="0D0D0D"/>
        </w:rPr>
        <w:t>C. The</w:t>
      </w:r>
      <w:r>
        <w:rPr>
          <w:color w:val="0D0D0D"/>
          <w:spacing w:val="-7"/>
        </w:rPr>
        <w:t xml:space="preserve"> </w:t>
      </w:r>
      <w:r>
        <w:rPr>
          <w:color w:val="0D0D0D"/>
        </w:rPr>
        <w:t>service.</w:t>
      </w:r>
    </w:p>
    <w:p>
      <w:pPr>
        <w:spacing w:after="0"/>
        <w:sectPr>
          <w:type w:val="continuous"/>
          <w:pgSz w:w="10440" w:h="14750"/>
          <w:pgMar w:top="1120" w:right="500" w:bottom="880" w:left="520" w:header="720" w:footer="720" w:gutter="0"/>
        </w:sectPr>
      </w:pPr>
    </w:p>
    <w:p>
      <w:pPr>
        <w:pStyle w:val="4"/>
        <w:spacing w:before="55"/>
        <w:ind w:left="579"/>
        <w:rPr>
          <w:rFonts w:hint="eastAsia" w:ascii="宋体" w:eastAsia="宋体"/>
        </w:rPr>
      </w:pPr>
      <w:r>
        <w:rPr>
          <w:rFonts w:hint="eastAsia" w:ascii="宋体" w:eastAsia="宋体"/>
          <w:color w:val="0D0D0D"/>
        </w:rPr>
        <w:t xml:space="preserve">听第 </w:t>
      </w:r>
      <w:r>
        <w:rPr>
          <w:color w:val="0D0D0D"/>
        </w:rPr>
        <w:t xml:space="preserve">7 </w:t>
      </w:r>
      <w:r>
        <w:rPr>
          <w:rFonts w:hint="eastAsia" w:ascii="宋体" w:eastAsia="宋体"/>
          <w:color w:val="0D0D0D"/>
        </w:rPr>
        <w:t xml:space="preserve">段材料，回答第 </w:t>
      </w:r>
      <w:r>
        <w:rPr>
          <w:color w:val="0D0D0D"/>
        </w:rPr>
        <w:t>8</w:t>
      </w:r>
      <w:r>
        <w:rPr>
          <w:rFonts w:hint="eastAsia" w:ascii="宋体" w:eastAsia="宋体"/>
          <w:color w:val="0D0D0D"/>
        </w:rPr>
        <w:t>～</w:t>
      </w:r>
      <w:r>
        <w:rPr>
          <w:color w:val="0D0D0D"/>
        </w:rPr>
        <w:t xml:space="preserve">9 </w:t>
      </w:r>
      <w:r>
        <w:rPr>
          <w:rFonts w:hint="eastAsia" w:ascii="宋体" w:eastAsia="宋体"/>
          <w:color w:val="0D0D0D"/>
        </w:rPr>
        <w:t>题。</w:t>
      </w:r>
    </w:p>
    <w:p>
      <w:pPr>
        <w:pStyle w:val="8"/>
        <w:numPr>
          <w:ilvl w:val="0"/>
          <w:numId w:val="2"/>
        </w:numPr>
        <w:tabs>
          <w:tab w:val="left" w:pos="366"/>
        </w:tabs>
        <w:spacing w:before="71" w:after="0" w:line="240" w:lineRule="auto"/>
        <w:ind w:left="365" w:right="0" w:hanging="207"/>
        <w:jc w:val="left"/>
        <w:rPr>
          <w:sz w:val="21"/>
        </w:rPr>
      </w:pPr>
      <w:r>
        <w:rPr>
          <w:color w:val="0D0D0D"/>
          <w:sz w:val="21"/>
        </w:rPr>
        <w:t>Why did Matt do a lot of scuba diving in</w:t>
      </w:r>
      <w:r>
        <w:rPr>
          <w:color w:val="0D0D0D"/>
          <w:spacing w:val="-14"/>
          <w:sz w:val="21"/>
        </w:rPr>
        <w:t xml:space="preserve"> </w:t>
      </w:r>
      <w:r>
        <w:rPr>
          <w:color w:val="0D0D0D"/>
          <w:sz w:val="21"/>
        </w:rPr>
        <w:t>Thailand?</w:t>
      </w:r>
    </w:p>
    <w:p>
      <w:pPr>
        <w:pStyle w:val="4"/>
        <w:tabs>
          <w:tab w:val="left" w:pos="3563"/>
          <w:tab w:val="left" w:pos="6539"/>
        </w:tabs>
        <w:spacing w:before="59"/>
        <w:ind w:left="370"/>
      </w:pPr>
      <w:r>
        <w:rPr>
          <w:color w:val="0D0D0D"/>
        </w:rPr>
        <w:t>A. Because it</w:t>
      </w:r>
      <w:r>
        <w:rPr>
          <w:color w:val="0D0D0D"/>
          <w:spacing w:val="-10"/>
        </w:rPr>
        <w:t xml:space="preserve"> </w:t>
      </w:r>
      <w:r>
        <w:rPr>
          <w:color w:val="0D0D0D"/>
        </w:rPr>
        <w:t>is</w:t>
      </w:r>
      <w:r>
        <w:rPr>
          <w:color w:val="0D0D0D"/>
          <w:spacing w:val="-2"/>
        </w:rPr>
        <w:t xml:space="preserve"> </w:t>
      </w:r>
      <w:r>
        <w:rPr>
          <w:color w:val="0D0D0D"/>
        </w:rPr>
        <w:t>cheaper.</w:t>
      </w:r>
      <w:r>
        <w:rPr>
          <w:color w:val="0D0D0D"/>
        </w:rPr>
        <w:tab/>
      </w:r>
      <w:r>
        <w:rPr>
          <w:color w:val="0D0D0D"/>
        </w:rPr>
        <w:t>B. Because it</w:t>
      </w:r>
      <w:r>
        <w:rPr>
          <w:color w:val="0D0D0D"/>
          <w:spacing w:val="-5"/>
        </w:rPr>
        <w:t xml:space="preserve"> </w:t>
      </w:r>
      <w:r>
        <w:rPr>
          <w:color w:val="0D0D0D"/>
        </w:rPr>
        <w:t>is</w:t>
      </w:r>
      <w:r>
        <w:rPr>
          <w:color w:val="0D0D0D"/>
          <w:spacing w:val="-1"/>
        </w:rPr>
        <w:t xml:space="preserve"> </w:t>
      </w:r>
      <w:r>
        <w:rPr>
          <w:color w:val="0D0D0D"/>
        </w:rPr>
        <w:t>allowed.</w:t>
      </w:r>
      <w:r>
        <w:rPr>
          <w:color w:val="0D0D0D"/>
        </w:rPr>
        <w:tab/>
      </w:r>
      <w:r>
        <w:rPr>
          <w:color w:val="0D0D0D"/>
        </w:rPr>
        <w:t>C. Because it is</w:t>
      </w:r>
      <w:r>
        <w:rPr>
          <w:color w:val="0D0D0D"/>
          <w:spacing w:val="-3"/>
        </w:rPr>
        <w:t xml:space="preserve"> safer.</w:t>
      </w:r>
    </w:p>
    <w:p>
      <w:pPr>
        <w:pStyle w:val="8"/>
        <w:numPr>
          <w:ilvl w:val="0"/>
          <w:numId w:val="2"/>
        </w:numPr>
        <w:tabs>
          <w:tab w:val="left" w:pos="366"/>
        </w:tabs>
        <w:spacing w:before="58" w:after="0" w:line="240" w:lineRule="auto"/>
        <w:ind w:left="365" w:right="0" w:hanging="207"/>
        <w:jc w:val="left"/>
        <w:rPr>
          <w:sz w:val="21"/>
        </w:rPr>
      </w:pPr>
      <w:r>
        <w:rPr>
          <w:color w:val="0D0D0D"/>
          <w:sz w:val="21"/>
        </w:rPr>
        <w:t>What are the speakers talking</w:t>
      </w:r>
      <w:r>
        <w:rPr>
          <w:color w:val="0D0D0D"/>
          <w:spacing w:val="-3"/>
          <w:sz w:val="21"/>
        </w:rPr>
        <w:t xml:space="preserve"> </w:t>
      </w:r>
      <w:r>
        <w:rPr>
          <w:color w:val="0D0D0D"/>
          <w:sz w:val="21"/>
        </w:rPr>
        <w:t>about?</w:t>
      </w:r>
    </w:p>
    <w:p>
      <w:pPr>
        <w:pStyle w:val="4"/>
        <w:tabs>
          <w:tab w:val="left" w:pos="3563"/>
          <w:tab w:val="left" w:pos="6539"/>
        </w:tabs>
        <w:spacing w:before="59"/>
        <w:ind w:left="370"/>
      </w:pPr>
      <w:r>
        <w:rPr>
          <w:color w:val="0D0D0D"/>
        </w:rPr>
        <w:t>A.</w:t>
      </w:r>
      <w:r>
        <w:rPr>
          <w:color w:val="0D0D0D"/>
          <w:spacing w:val="-4"/>
        </w:rPr>
        <w:t xml:space="preserve"> </w:t>
      </w:r>
      <w:r>
        <w:rPr>
          <w:color w:val="0D0D0D"/>
        </w:rPr>
        <w:t>Hobbies.</w:t>
      </w:r>
      <w:r>
        <w:rPr>
          <w:color w:val="0D0D0D"/>
        </w:rPr>
        <w:tab/>
      </w:r>
      <w:r>
        <w:rPr>
          <w:color w:val="0D0D0D"/>
        </w:rPr>
        <w:t>B.</w:t>
      </w:r>
      <w:r>
        <w:rPr>
          <w:color w:val="0D0D0D"/>
          <w:spacing w:val="-3"/>
        </w:rPr>
        <w:t xml:space="preserve"> </w:t>
      </w:r>
      <w:r>
        <w:rPr>
          <w:color w:val="0D0D0D"/>
        </w:rPr>
        <w:t>Pollution.</w:t>
      </w:r>
      <w:r>
        <w:rPr>
          <w:color w:val="0D0D0D"/>
        </w:rPr>
        <w:tab/>
      </w:r>
      <w:r>
        <w:rPr>
          <w:color w:val="0D0D0D"/>
        </w:rPr>
        <w:t>C. Indian Ocean.</w:t>
      </w:r>
    </w:p>
    <w:p>
      <w:pPr>
        <w:pStyle w:val="4"/>
        <w:spacing w:before="107"/>
        <w:ind w:left="579"/>
        <w:rPr>
          <w:rFonts w:hint="eastAsia" w:ascii="宋体" w:eastAsia="宋体"/>
        </w:rPr>
      </w:pPr>
      <w:r>
        <w:rPr>
          <w:rFonts w:hint="eastAsia" w:ascii="宋体" w:eastAsia="宋体"/>
          <w:color w:val="0D0D0D"/>
          <w:spacing w:val="-17"/>
        </w:rPr>
        <w:t xml:space="preserve">听第 </w:t>
      </w:r>
      <w:r>
        <w:rPr>
          <w:color w:val="0D0D0D"/>
        </w:rPr>
        <w:t xml:space="preserve">8 </w:t>
      </w:r>
      <w:r>
        <w:rPr>
          <w:rFonts w:hint="eastAsia" w:ascii="宋体" w:eastAsia="宋体"/>
          <w:color w:val="0D0D0D"/>
          <w:spacing w:val="-9"/>
        </w:rPr>
        <w:t xml:space="preserve">段材料，回答第 </w:t>
      </w:r>
      <w:r>
        <w:rPr>
          <w:color w:val="0D0D0D"/>
        </w:rPr>
        <w:t>10</w:t>
      </w:r>
      <w:r>
        <w:rPr>
          <w:rFonts w:hint="eastAsia" w:ascii="宋体" w:eastAsia="宋体"/>
          <w:color w:val="0D0D0D"/>
        </w:rPr>
        <w:t>～</w:t>
      </w:r>
      <w:r>
        <w:rPr>
          <w:color w:val="0D0D0D"/>
        </w:rPr>
        <w:t xml:space="preserve">12 </w:t>
      </w:r>
      <w:r>
        <w:rPr>
          <w:rFonts w:hint="eastAsia" w:ascii="宋体" w:eastAsia="宋体"/>
          <w:color w:val="0D0D0D"/>
        </w:rPr>
        <w:t>题。</w:t>
      </w:r>
    </w:p>
    <w:p>
      <w:pPr>
        <w:pStyle w:val="8"/>
        <w:numPr>
          <w:ilvl w:val="0"/>
          <w:numId w:val="2"/>
        </w:numPr>
        <w:tabs>
          <w:tab w:val="left" w:pos="472"/>
        </w:tabs>
        <w:spacing w:before="73" w:after="0" w:line="240" w:lineRule="auto"/>
        <w:ind w:left="471" w:right="0" w:hanging="313"/>
        <w:jc w:val="left"/>
        <w:rPr>
          <w:sz w:val="21"/>
        </w:rPr>
      </w:pPr>
      <w:r>
        <w:rPr>
          <w:color w:val="0D0D0D"/>
          <w:sz w:val="21"/>
        </w:rPr>
        <w:t>What does the woman want to</w:t>
      </w:r>
      <w:r>
        <w:rPr>
          <w:color w:val="0D0D0D"/>
          <w:spacing w:val="-8"/>
          <w:sz w:val="21"/>
        </w:rPr>
        <w:t xml:space="preserve"> </w:t>
      </w:r>
      <w:r>
        <w:rPr>
          <w:color w:val="0D0D0D"/>
          <w:sz w:val="21"/>
        </w:rPr>
        <w:t>do?</w:t>
      </w:r>
    </w:p>
    <w:p>
      <w:pPr>
        <w:pStyle w:val="4"/>
        <w:tabs>
          <w:tab w:val="left" w:pos="3563"/>
          <w:tab w:val="left" w:pos="6539"/>
        </w:tabs>
        <w:spacing w:before="59"/>
        <w:ind w:left="474"/>
      </w:pPr>
      <w:r>
        <w:rPr>
          <w:color w:val="0D0D0D"/>
        </w:rPr>
        <w:t>A. Have her</w:t>
      </w:r>
      <w:r>
        <w:rPr>
          <w:color w:val="0D0D0D"/>
          <w:spacing w:val="-3"/>
        </w:rPr>
        <w:t xml:space="preserve"> </w:t>
      </w:r>
      <w:r>
        <w:rPr>
          <w:color w:val="0D0D0D"/>
        </w:rPr>
        <w:t>car</w:t>
      </w:r>
      <w:r>
        <w:rPr>
          <w:color w:val="0D0D0D"/>
          <w:spacing w:val="-1"/>
        </w:rPr>
        <w:t xml:space="preserve"> </w:t>
      </w:r>
      <w:r>
        <w:rPr>
          <w:color w:val="0D0D0D"/>
        </w:rPr>
        <w:t>cleaned.</w:t>
      </w:r>
      <w:r>
        <w:rPr>
          <w:color w:val="0D0D0D"/>
        </w:rPr>
        <w:tab/>
      </w:r>
      <w:r>
        <w:rPr>
          <w:color w:val="0D0D0D"/>
        </w:rPr>
        <w:t>B. Have her</w:t>
      </w:r>
      <w:r>
        <w:rPr>
          <w:color w:val="0D0D0D"/>
          <w:spacing w:val="-4"/>
        </w:rPr>
        <w:t xml:space="preserve"> </w:t>
      </w:r>
      <w:r>
        <w:rPr>
          <w:color w:val="0D0D0D"/>
        </w:rPr>
        <w:t>car</w:t>
      </w:r>
      <w:r>
        <w:rPr>
          <w:color w:val="0D0D0D"/>
          <w:spacing w:val="-1"/>
        </w:rPr>
        <w:t xml:space="preserve"> </w:t>
      </w:r>
      <w:r>
        <w:rPr>
          <w:color w:val="0D0D0D"/>
        </w:rPr>
        <w:t>filled.</w:t>
      </w:r>
      <w:r>
        <w:rPr>
          <w:color w:val="0D0D0D"/>
        </w:rPr>
        <w:tab/>
      </w:r>
      <w:r>
        <w:rPr>
          <w:color w:val="0D0D0D"/>
        </w:rPr>
        <w:t>C. Have her car</w:t>
      </w:r>
      <w:r>
        <w:rPr>
          <w:color w:val="0D0D0D"/>
          <w:spacing w:val="-5"/>
        </w:rPr>
        <w:t xml:space="preserve"> </w:t>
      </w:r>
      <w:r>
        <w:rPr>
          <w:color w:val="0D0D0D"/>
        </w:rPr>
        <w:t>repaired.</w:t>
      </w:r>
    </w:p>
    <w:p>
      <w:pPr>
        <w:pStyle w:val="8"/>
        <w:numPr>
          <w:ilvl w:val="0"/>
          <w:numId w:val="2"/>
        </w:numPr>
        <w:tabs>
          <w:tab w:val="left" w:pos="464"/>
        </w:tabs>
        <w:spacing w:before="58" w:after="0" w:line="240" w:lineRule="auto"/>
        <w:ind w:left="463" w:right="0" w:hanging="305"/>
        <w:jc w:val="left"/>
        <w:rPr>
          <w:sz w:val="21"/>
        </w:rPr>
      </w:pPr>
      <w:r>
        <w:rPr>
          <w:color w:val="0D0D0D"/>
          <w:spacing w:val="-3"/>
          <w:sz w:val="21"/>
        </w:rPr>
        <w:t xml:space="preserve">What’s </w:t>
      </w:r>
      <w:r>
        <w:rPr>
          <w:color w:val="0D0D0D"/>
          <w:sz w:val="21"/>
        </w:rPr>
        <w:t>the problem with the car?</w:t>
      </w:r>
    </w:p>
    <w:p>
      <w:pPr>
        <w:pStyle w:val="4"/>
        <w:tabs>
          <w:tab w:val="left" w:pos="3563"/>
          <w:tab w:val="left" w:pos="6539"/>
        </w:tabs>
        <w:spacing w:before="60"/>
        <w:ind w:left="474"/>
      </w:pPr>
      <w:r>
        <w:rPr>
          <w:color w:val="0D0D0D"/>
        </w:rPr>
        <w:t>A. It has</w:t>
      </w:r>
      <w:r>
        <w:rPr>
          <w:color w:val="0D0D0D"/>
          <w:spacing w:val="-3"/>
        </w:rPr>
        <w:t xml:space="preserve"> </w:t>
      </w:r>
      <w:r>
        <w:rPr>
          <w:color w:val="0D0D0D"/>
        </w:rPr>
        <w:t>engine</w:t>
      </w:r>
      <w:r>
        <w:rPr>
          <w:color w:val="0D0D0D"/>
          <w:spacing w:val="-1"/>
        </w:rPr>
        <w:t xml:space="preserve"> </w:t>
      </w:r>
      <w:r>
        <w:rPr>
          <w:color w:val="0D0D0D"/>
        </w:rPr>
        <w:t>trouble.</w:t>
      </w:r>
      <w:r>
        <w:rPr>
          <w:color w:val="0D0D0D"/>
        </w:rPr>
        <w:tab/>
      </w:r>
      <w:r>
        <w:rPr>
          <w:color w:val="0D0D0D"/>
        </w:rPr>
        <w:t>B. It uses too</w:t>
      </w:r>
      <w:r>
        <w:rPr>
          <w:color w:val="0D0D0D"/>
          <w:spacing w:val="-3"/>
        </w:rPr>
        <w:t xml:space="preserve"> </w:t>
      </w:r>
      <w:r>
        <w:rPr>
          <w:color w:val="0D0D0D"/>
        </w:rPr>
        <w:t>much petrol.</w:t>
      </w:r>
      <w:r>
        <w:rPr>
          <w:color w:val="0D0D0D"/>
        </w:rPr>
        <w:tab/>
      </w:r>
      <w:r>
        <w:rPr>
          <w:color w:val="0D0D0D"/>
        </w:rPr>
        <w:t>C. It often breaks</w:t>
      </w:r>
      <w:r>
        <w:rPr>
          <w:color w:val="0D0D0D"/>
          <w:spacing w:val="-2"/>
        </w:rPr>
        <w:t xml:space="preserve"> </w:t>
      </w:r>
      <w:r>
        <w:rPr>
          <w:color w:val="0D0D0D"/>
        </w:rPr>
        <w:t>down.</w:t>
      </w:r>
    </w:p>
    <w:p>
      <w:pPr>
        <w:pStyle w:val="8"/>
        <w:numPr>
          <w:ilvl w:val="0"/>
          <w:numId w:val="2"/>
        </w:numPr>
        <w:tabs>
          <w:tab w:val="left" w:pos="472"/>
        </w:tabs>
        <w:spacing w:before="58" w:after="0" w:line="240" w:lineRule="auto"/>
        <w:ind w:left="471" w:right="0" w:hanging="313"/>
        <w:jc w:val="left"/>
        <w:rPr>
          <w:sz w:val="21"/>
        </w:rPr>
      </w:pPr>
      <w:r>
        <w:rPr>
          <w:color w:val="0D0D0D"/>
          <w:sz w:val="21"/>
        </w:rPr>
        <w:t>When will the woman call the</w:t>
      </w:r>
      <w:r>
        <w:rPr>
          <w:color w:val="0D0D0D"/>
          <w:spacing w:val="-6"/>
          <w:sz w:val="21"/>
        </w:rPr>
        <w:t xml:space="preserve"> </w:t>
      </w:r>
      <w:r>
        <w:rPr>
          <w:color w:val="0D0D0D"/>
          <w:sz w:val="21"/>
        </w:rPr>
        <w:t>man?</w:t>
      </w:r>
    </w:p>
    <w:p>
      <w:pPr>
        <w:pStyle w:val="4"/>
        <w:tabs>
          <w:tab w:val="left" w:pos="3563"/>
          <w:tab w:val="left" w:pos="6539"/>
        </w:tabs>
        <w:spacing w:before="59"/>
        <w:ind w:left="474"/>
      </w:pPr>
      <w:r>
        <w:rPr>
          <w:color w:val="0D0D0D"/>
        </w:rPr>
        <w:t>A. At</w:t>
      </w:r>
      <w:r>
        <w:rPr>
          <w:color w:val="0D0D0D"/>
          <w:spacing w:val="-13"/>
        </w:rPr>
        <w:t xml:space="preserve"> </w:t>
      </w:r>
      <w:r>
        <w:rPr>
          <w:color w:val="0D0D0D"/>
        </w:rPr>
        <w:t>about</w:t>
      </w:r>
      <w:r>
        <w:rPr>
          <w:color w:val="0D0D0D"/>
          <w:spacing w:val="1"/>
        </w:rPr>
        <w:t xml:space="preserve"> </w:t>
      </w:r>
      <w:r>
        <w:rPr>
          <w:color w:val="0D0D0D"/>
          <w:spacing w:val="-4"/>
        </w:rPr>
        <w:t>four.</w:t>
      </w:r>
      <w:r>
        <w:rPr>
          <w:color w:val="0D0D0D"/>
          <w:spacing w:val="-4"/>
        </w:rPr>
        <w:tab/>
      </w:r>
      <w:r>
        <w:rPr>
          <w:color w:val="0D0D0D"/>
        </w:rPr>
        <w:t>B. At</w:t>
      </w:r>
      <w:r>
        <w:rPr>
          <w:color w:val="0D0D0D"/>
          <w:spacing w:val="-16"/>
        </w:rPr>
        <w:t xml:space="preserve"> </w:t>
      </w:r>
      <w:r>
        <w:rPr>
          <w:color w:val="0D0D0D"/>
        </w:rPr>
        <w:t>about five.</w:t>
      </w:r>
      <w:r>
        <w:rPr>
          <w:color w:val="0D0D0D"/>
        </w:rPr>
        <w:tab/>
      </w:r>
      <w:r>
        <w:rPr>
          <w:color w:val="0D0D0D"/>
        </w:rPr>
        <w:t>C. At about</w:t>
      </w:r>
      <w:r>
        <w:rPr>
          <w:color w:val="0D0D0D"/>
          <w:spacing w:val="-17"/>
        </w:rPr>
        <w:t xml:space="preserve"> </w:t>
      </w:r>
      <w:r>
        <w:rPr>
          <w:color w:val="0D0D0D"/>
        </w:rPr>
        <w:t>six.</w:t>
      </w:r>
    </w:p>
    <w:p>
      <w:pPr>
        <w:pStyle w:val="4"/>
        <w:spacing w:before="107"/>
        <w:ind w:left="579"/>
        <w:rPr>
          <w:rFonts w:hint="eastAsia" w:ascii="宋体" w:eastAsia="宋体"/>
        </w:rPr>
      </w:pPr>
      <w:r>
        <w:rPr>
          <w:rFonts w:hint="eastAsia" w:ascii="宋体" w:eastAsia="宋体"/>
          <w:color w:val="0D0D0D"/>
        </w:rPr>
        <w:t xml:space="preserve">听第 </w:t>
      </w:r>
      <w:r>
        <w:rPr>
          <w:color w:val="0D0D0D"/>
        </w:rPr>
        <w:t xml:space="preserve">9 </w:t>
      </w:r>
      <w:r>
        <w:rPr>
          <w:rFonts w:hint="eastAsia" w:ascii="宋体" w:eastAsia="宋体"/>
          <w:color w:val="0D0D0D"/>
        </w:rPr>
        <w:t xml:space="preserve">段材料，回答 </w:t>
      </w:r>
      <w:r>
        <w:rPr>
          <w:color w:val="0D0D0D"/>
        </w:rPr>
        <w:t>13</w:t>
      </w:r>
      <w:r>
        <w:rPr>
          <w:rFonts w:hint="eastAsia" w:ascii="宋体" w:eastAsia="宋体"/>
          <w:color w:val="0D0D0D"/>
        </w:rPr>
        <w:t>～</w:t>
      </w:r>
      <w:r>
        <w:rPr>
          <w:color w:val="0D0D0D"/>
        </w:rPr>
        <w:t xml:space="preserve">16 </w:t>
      </w:r>
      <w:r>
        <w:rPr>
          <w:rFonts w:hint="eastAsia" w:ascii="宋体" w:eastAsia="宋体"/>
          <w:color w:val="0D0D0D"/>
        </w:rPr>
        <w:t>题。</w:t>
      </w:r>
    </w:p>
    <w:p>
      <w:pPr>
        <w:pStyle w:val="8"/>
        <w:numPr>
          <w:ilvl w:val="0"/>
          <w:numId w:val="2"/>
        </w:numPr>
        <w:tabs>
          <w:tab w:val="left" w:pos="474"/>
        </w:tabs>
        <w:spacing w:before="71" w:after="0" w:line="240" w:lineRule="auto"/>
        <w:ind w:left="473" w:right="0" w:hanging="315"/>
        <w:jc w:val="left"/>
        <w:rPr>
          <w:sz w:val="21"/>
        </w:rPr>
      </w:pPr>
      <w:r>
        <w:rPr>
          <w:color w:val="0D0D0D"/>
          <w:sz w:val="21"/>
        </w:rPr>
        <w:t>How old is the</w:t>
      </w:r>
      <w:r>
        <w:rPr>
          <w:color w:val="0D0D0D"/>
          <w:spacing w:val="-2"/>
          <w:sz w:val="21"/>
        </w:rPr>
        <w:t xml:space="preserve"> </w:t>
      </w:r>
      <w:r>
        <w:rPr>
          <w:color w:val="0D0D0D"/>
          <w:sz w:val="21"/>
        </w:rPr>
        <w:t>man?</w:t>
      </w:r>
    </w:p>
    <w:p>
      <w:pPr>
        <w:pStyle w:val="4"/>
        <w:tabs>
          <w:tab w:val="left" w:pos="3563"/>
          <w:tab w:val="left" w:pos="6539"/>
        </w:tabs>
        <w:spacing w:before="58"/>
        <w:ind w:left="474"/>
      </w:pPr>
      <w:r>
        <w:rPr>
          <w:color w:val="0D0D0D"/>
        </w:rPr>
        <w:t>A.</w:t>
      </w:r>
      <w:r>
        <w:rPr>
          <w:color w:val="0D0D0D"/>
          <w:spacing w:val="-2"/>
        </w:rPr>
        <w:t xml:space="preserve"> </w:t>
      </w:r>
      <w:r>
        <w:rPr>
          <w:color w:val="0D0D0D"/>
        </w:rPr>
        <w:t>Fifteen.</w:t>
      </w:r>
      <w:r>
        <w:rPr>
          <w:color w:val="0D0D0D"/>
        </w:rPr>
        <w:tab/>
      </w:r>
      <w:r>
        <w:rPr>
          <w:color w:val="0D0D0D"/>
        </w:rPr>
        <w:t xml:space="preserve">B. </w:t>
      </w:r>
      <w:r>
        <w:rPr>
          <w:color w:val="0D0D0D"/>
          <w:spacing w:val="-3"/>
        </w:rPr>
        <w:t>Twenty-five.</w:t>
      </w:r>
      <w:r>
        <w:rPr>
          <w:color w:val="0D0D0D"/>
          <w:spacing w:val="-3"/>
        </w:rPr>
        <w:tab/>
      </w:r>
      <w:r>
        <w:rPr>
          <w:color w:val="0D0D0D"/>
        </w:rPr>
        <w:t>C.</w:t>
      </w:r>
      <w:r>
        <w:rPr>
          <w:color w:val="0D0D0D"/>
          <w:spacing w:val="-5"/>
        </w:rPr>
        <w:t xml:space="preserve"> </w:t>
      </w:r>
      <w:r>
        <w:rPr>
          <w:color w:val="0D0D0D"/>
          <w:spacing w:val="-3"/>
        </w:rPr>
        <w:t>Thirty.</w:t>
      </w:r>
    </w:p>
    <w:p>
      <w:pPr>
        <w:pStyle w:val="8"/>
        <w:numPr>
          <w:ilvl w:val="0"/>
          <w:numId w:val="2"/>
        </w:numPr>
        <w:tabs>
          <w:tab w:val="left" w:pos="472"/>
        </w:tabs>
        <w:spacing w:before="59" w:after="0" w:line="240" w:lineRule="auto"/>
        <w:ind w:left="471" w:right="0" w:hanging="313"/>
        <w:jc w:val="left"/>
        <w:rPr>
          <w:sz w:val="21"/>
        </w:rPr>
      </w:pPr>
      <w:r>
        <w:rPr>
          <w:color w:val="0D0D0D"/>
          <w:sz w:val="21"/>
        </w:rPr>
        <w:t>What does the man like about</w:t>
      </w:r>
      <w:r>
        <w:rPr>
          <w:color w:val="0D0D0D"/>
          <w:spacing w:val="-5"/>
          <w:sz w:val="21"/>
        </w:rPr>
        <w:t xml:space="preserve"> </w:t>
      </w:r>
      <w:r>
        <w:rPr>
          <w:color w:val="0D0D0D"/>
          <w:sz w:val="21"/>
        </w:rPr>
        <w:t>motorcycles?</w:t>
      </w:r>
    </w:p>
    <w:p>
      <w:pPr>
        <w:pStyle w:val="8"/>
        <w:numPr>
          <w:ilvl w:val="1"/>
          <w:numId w:val="2"/>
        </w:numPr>
        <w:tabs>
          <w:tab w:val="left" w:pos="729"/>
        </w:tabs>
        <w:spacing w:before="58" w:after="0" w:line="240" w:lineRule="auto"/>
        <w:ind w:left="728" w:right="0" w:hanging="255"/>
        <w:jc w:val="left"/>
        <w:rPr>
          <w:sz w:val="21"/>
        </w:rPr>
      </w:pPr>
      <w:r>
        <w:rPr>
          <w:color w:val="0D0D0D"/>
          <w:sz w:val="21"/>
        </w:rPr>
        <w:t>The speed of riding on a</w:t>
      </w:r>
      <w:r>
        <w:rPr>
          <w:color w:val="0D0D0D"/>
          <w:spacing w:val="-10"/>
          <w:sz w:val="21"/>
        </w:rPr>
        <w:t xml:space="preserve"> </w:t>
      </w:r>
      <w:r>
        <w:rPr>
          <w:color w:val="0D0D0D"/>
          <w:sz w:val="21"/>
        </w:rPr>
        <w:t>bike.</w:t>
      </w:r>
    </w:p>
    <w:p>
      <w:pPr>
        <w:pStyle w:val="8"/>
        <w:numPr>
          <w:ilvl w:val="1"/>
          <w:numId w:val="2"/>
        </w:numPr>
        <w:tabs>
          <w:tab w:val="left" w:pos="717"/>
        </w:tabs>
        <w:spacing w:before="59" w:after="0" w:line="240" w:lineRule="auto"/>
        <w:ind w:left="716" w:right="0" w:hanging="243"/>
        <w:jc w:val="left"/>
        <w:rPr>
          <w:sz w:val="21"/>
        </w:rPr>
      </w:pPr>
      <w:r>
        <w:rPr>
          <w:color w:val="0D0D0D"/>
          <w:sz w:val="21"/>
        </w:rPr>
        <w:t>The feeling of riding on a</w:t>
      </w:r>
      <w:r>
        <w:rPr>
          <w:color w:val="0D0D0D"/>
          <w:spacing w:val="-7"/>
          <w:sz w:val="21"/>
        </w:rPr>
        <w:t xml:space="preserve"> </w:t>
      </w:r>
      <w:r>
        <w:rPr>
          <w:color w:val="0D0D0D"/>
          <w:sz w:val="21"/>
        </w:rPr>
        <w:t>bike.</w:t>
      </w:r>
    </w:p>
    <w:p>
      <w:pPr>
        <w:pStyle w:val="8"/>
        <w:numPr>
          <w:ilvl w:val="1"/>
          <w:numId w:val="2"/>
        </w:numPr>
        <w:tabs>
          <w:tab w:val="left" w:pos="717"/>
        </w:tabs>
        <w:spacing w:before="58" w:after="0" w:line="240" w:lineRule="auto"/>
        <w:ind w:left="716" w:right="0" w:hanging="243"/>
        <w:jc w:val="left"/>
        <w:rPr>
          <w:sz w:val="21"/>
        </w:rPr>
      </w:pPr>
      <w:r>
        <w:rPr>
          <w:color w:val="0D0D0D"/>
          <w:sz w:val="21"/>
        </w:rPr>
        <w:t>The view along the</w:t>
      </w:r>
      <w:r>
        <w:rPr>
          <w:color w:val="0D0D0D"/>
          <w:spacing w:val="-4"/>
          <w:sz w:val="21"/>
        </w:rPr>
        <w:t xml:space="preserve"> </w:t>
      </w:r>
      <w:r>
        <w:rPr>
          <w:color w:val="0D0D0D"/>
          <w:spacing w:val="-5"/>
          <w:sz w:val="21"/>
        </w:rPr>
        <w:t>way.</w:t>
      </w:r>
    </w:p>
    <w:p>
      <w:pPr>
        <w:pStyle w:val="8"/>
        <w:numPr>
          <w:ilvl w:val="0"/>
          <w:numId w:val="2"/>
        </w:numPr>
        <w:tabs>
          <w:tab w:val="left" w:pos="474"/>
        </w:tabs>
        <w:spacing w:before="59" w:after="0" w:line="240" w:lineRule="auto"/>
        <w:ind w:left="473" w:right="0" w:hanging="315"/>
        <w:jc w:val="left"/>
        <w:rPr>
          <w:sz w:val="21"/>
        </w:rPr>
      </w:pPr>
      <w:r>
        <w:rPr>
          <w:color w:val="0D0D0D"/>
          <w:sz w:val="21"/>
        </w:rPr>
        <w:t>How does the woman feel when the man told her his trip over the East Coast of the</w:t>
      </w:r>
      <w:r>
        <w:rPr>
          <w:color w:val="0D0D0D"/>
          <w:spacing w:val="-16"/>
          <w:sz w:val="21"/>
        </w:rPr>
        <w:t xml:space="preserve"> </w:t>
      </w:r>
      <w:r>
        <w:rPr>
          <w:color w:val="0D0D0D"/>
          <w:sz w:val="21"/>
        </w:rPr>
        <w:t>US?</w:t>
      </w:r>
    </w:p>
    <w:p>
      <w:pPr>
        <w:pStyle w:val="4"/>
        <w:tabs>
          <w:tab w:val="left" w:pos="3563"/>
          <w:tab w:val="left" w:pos="6539"/>
        </w:tabs>
        <w:spacing w:before="59"/>
        <w:ind w:left="474"/>
      </w:pPr>
      <w:r>
        <w:rPr>
          <w:color w:val="0D0D0D"/>
        </w:rPr>
        <w:t>A.</w:t>
      </w:r>
      <w:r>
        <w:rPr>
          <w:color w:val="0D0D0D"/>
          <w:spacing w:val="-1"/>
        </w:rPr>
        <w:t xml:space="preserve"> </w:t>
      </w:r>
      <w:r>
        <w:rPr>
          <w:color w:val="0D0D0D"/>
        </w:rPr>
        <w:t>Surprised.</w:t>
      </w:r>
      <w:r>
        <w:rPr>
          <w:color w:val="0D0D0D"/>
        </w:rPr>
        <w:tab/>
      </w:r>
      <w:r>
        <w:rPr>
          <w:color w:val="0D0D0D"/>
        </w:rPr>
        <w:t>B.</w:t>
      </w:r>
      <w:r>
        <w:rPr>
          <w:color w:val="0D0D0D"/>
          <w:spacing w:val="-1"/>
        </w:rPr>
        <w:t xml:space="preserve"> </w:t>
      </w:r>
      <w:r>
        <w:rPr>
          <w:color w:val="0D0D0D"/>
        </w:rPr>
        <w:t>Frightened.</w:t>
      </w:r>
      <w:r>
        <w:rPr>
          <w:color w:val="0D0D0D"/>
        </w:rPr>
        <w:tab/>
      </w:r>
      <w:r>
        <w:rPr>
          <w:color w:val="0D0D0D"/>
        </w:rPr>
        <w:t>C. Excited.</w:t>
      </w:r>
    </w:p>
    <w:p>
      <w:pPr>
        <w:pStyle w:val="8"/>
        <w:numPr>
          <w:ilvl w:val="0"/>
          <w:numId w:val="2"/>
        </w:numPr>
        <w:tabs>
          <w:tab w:val="left" w:pos="474"/>
        </w:tabs>
        <w:spacing w:before="58" w:after="0" w:line="240" w:lineRule="auto"/>
        <w:ind w:left="473" w:right="0" w:hanging="315"/>
        <w:jc w:val="left"/>
        <w:rPr>
          <w:sz w:val="21"/>
        </w:rPr>
      </w:pPr>
      <w:r>
        <w:rPr>
          <w:color w:val="0D0D0D"/>
          <w:sz w:val="21"/>
        </w:rPr>
        <w:t>How does the man like to</w:t>
      </w:r>
      <w:r>
        <w:rPr>
          <w:color w:val="0D0D0D"/>
          <w:spacing w:val="-2"/>
          <w:sz w:val="21"/>
        </w:rPr>
        <w:t xml:space="preserve"> </w:t>
      </w:r>
      <w:r>
        <w:rPr>
          <w:color w:val="0D0D0D"/>
          <w:sz w:val="21"/>
        </w:rPr>
        <w:t>travel?</w:t>
      </w:r>
    </w:p>
    <w:p>
      <w:pPr>
        <w:pStyle w:val="4"/>
        <w:tabs>
          <w:tab w:val="left" w:pos="3563"/>
          <w:tab w:val="left" w:pos="6539"/>
        </w:tabs>
        <w:spacing w:before="59"/>
        <w:ind w:left="474"/>
      </w:pPr>
      <w:r>
        <w:rPr>
          <w:color w:val="0D0D0D"/>
        </w:rPr>
        <w:t>A.</w:t>
      </w:r>
      <w:r>
        <w:rPr>
          <w:color w:val="0D0D0D"/>
          <w:spacing w:val="-4"/>
        </w:rPr>
        <w:t xml:space="preserve"> </w:t>
      </w:r>
      <w:r>
        <w:rPr>
          <w:color w:val="0D0D0D"/>
        </w:rPr>
        <w:t>By</w:t>
      </w:r>
      <w:r>
        <w:rPr>
          <w:color w:val="0D0D0D"/>
          <w:spacing w:val="-5"/>
        </w:rPr>
        <w:t xml:space="preserve"> </w:t>
      </w:r>
      <w:r>
        <w:rPr>
          <w:color w:val="0D0D0D"/>
        </w:rPr>
        <w:t>himself.</w:t>
      </w:r>
      <w:r>
        <w:rPr>
          <w:color w:val="0D0D0D"/>
        </w:rPr>
        <w:tab/>
      </w:r>
      <w:r>
        <w:rPr>
          <w:color w:val="0D0D0D"/>
        </w:rPr>
        <w:t>B. In</w:t>
      </w:r>
      <w:r>
        <w:rPr>
          <w:color w:val="0D0D0D"/>
          <w:spacing w:val="1"/>
        </w:rPr>
        <w:t xml:space="preserve"> </w:t>
      </w:r>
      <w:r>
        <w:rPr>
          <w:color w:val="0D0D0D"/>
        </w:rPr>
        <w:t>a group.</w:t>
      </w:r>
      <w:r>
        <w:rPr>
          <w:color w:val="0D0D0D"/>
        </w:rPr>
        <w:tab/>
      </w:r>
      <w:r>
        <w:rPr>
          <w:color w:val="0D0D0D"/>
        </w:rPr>
        <w:t xml:space="preserve">C. </w:t>
      </w:r>
      <w:r>
        <w:rPr>
          <w:color w:val="0D0D0D"/>
          <w:spacing w:val="-4"/>
        </w:rPr>
        <w:t xml:space="preserve">With </w:t>
      </w:r>
      <w:r>
        <w:rPr>
          <w:color w:val="0D0D0D"/>
        </w:rPr>
        <w:t>a</w:t>
      </w:r>
      <w:r>
        <w:rPr>
          <w:color w:val="0D0D0D"/>
          <w:spacing w:val="-1"/>
        </w:rPr>
        <w:t xml:space="preserve"> </w:t>
      </w:r>
      <w:r>
        <w:rPr>
          <w:color w:val="0D0D0D"/>
        </w:rPr>
        <w:t>friend.</w:t>
      </w:r>
    </w:p>
    <w:p>
      <w:pPr>
        <w:pStyle w:val="4"/>
        <w:spacing w:before="107"/>
        <w:ind w:left="579"/>
        <w:rPr>
          <w:rFonts w:hint="eastAsia" w:ascii="宋体" w:eastAsia="宋体"/>
        </w:rPr>
      </w:pPr>
      <w:r>
        <w:rPr>
          <w:rFonts w:hint="eastAsia" w:ascii="宋体" w:eastAsia="宋体"/>
          <w:color w:val="0D0D0D"/>
        </w:rPr>
        <w:t xml:space="preserve">听第 </w:t>
      </w:r>
      <w:r>
        <w:rPr>
          <w:color w:val="0D0D0D"/>
        </w:rPr>
        <w:t xml:space="preserve">10 </w:t>
      </w:r>
      <w:r>
        <w:rPr>
          <w:rFonts w:hint="eastAsia" w:ascii="宋体" w:eastAsia="宋体"/>
          <w:color w:val="0D0D0D"/>
        </w:rPr>
        <w:t xml:space="preserve">段材料，回答第 </w:t>
      </w:r>
      <w:r>
        <w:rPr>
          <w:color w:val="0D0D0D"/>
        </w:rPr>
        <w:t>17</w:t>
      </w:r>
      <w:r>
        <w:rPr>
          <w:rFonts w:hint="eastAsia" w:ascii="宋体" w:eastAsia="宋体"/>
          <w:color w:val="0D0D0D"/>
        </w:rPr>
        <w:t>～</w:t>
      </w:r>
      <w:r>
        <w:rPr>
          <w:color w:val="0D0D0D"/>
        </w:rPr>
        <w:t xml:space="preserve">20 </w:t>
      </w:r>
      <w:r>
        <w:rPr>
          <w:rFonts w:hint="eastAsia" w:ascii="宋体" w:eastAsia="宋体"/>
          <w:color w:val="0D0D0D"/>
        </w:rPr>
        <w:t>题。</w:t>
      </w:r>
    </w:p>
    <w:p>
      <w:pPr>
        <w:pStyle w:val="8"/>
        <w:numPr>
          <w:ilvl w:val="0"/>
          <w:numId w:val="2"/>
        </w:numPr>
        <w:tabs>
          <w:tab w:val="left" w:pos="472"/>
        </w:tabs>
        <w:spacing w:before="74" w:after="0" w:line="240" w:lineRule="auto"/>
        <w:ind w:left="471" w:right="0" w:hanging="313"/>
        <w:jc w:val="left"/>
        <w:rPr>
          <w:sz w:val="21"/>
        </w:rPr>
      </w:pPr>
      <w:r>
        <w:rPr>
          <w:color w:val="0D0D0D"/>
          <w:sz w:val="21"/>
        </w:rPr>
        <w:t>When will the tourists arrive at the</w:t>
      </w:r>
      <w:r>
        <w:rPr>
          <w:color w:val="0D0D0D"/>
          <w:spacing w:val="-7"/>
          <w:sz w:val="21"/>
        </w:rPr>
        <w:t xml:space="preserve"> </w:t>
      </w:r>
      <w:r>
        <w:rPr>
          <w:color w:val="0D0D0D"/>
          <w:sz w:val="21"/>
        </w:rPr>
        <w:t>hotel?</w:t>
      </w:r>
    </w:p>
    <w:p>
      <w:pPr>
        <w:pStyle w:val="4"/>
        <w:tabs>
          <w:tab w:val="left" w:pos="3563"/>
          <w:tab w:val="left" w:pos="6539"/>
        </w:tabs>
        <w:spacing w:before="58"/>
        <w:ind w:left="474"/>
      </w:pPr>
      <w:r>
        <w:rPr>
          <w:color w:val="0D0D0D"/>
        </w:rPr>
        <w:t>A. In</w:t>
      </w:r>
      <w:r>
        <w:rPr>
          <w:color w:val="0D0D0D"/>
          <w:spacing w:val="-2"/>
        </w:rPr>
        <w:t xml:space="preserve"> </w:t>
      </w:r>
      <w:r>
        <w:rPr>
          <w:color w:val="0D0D0D"/>
        </w:rPr>
        <w:t>the</w:t>
      </w:r>
      <w:r>
        <w:rPr>
          <w:color w:val="0D0D0D"/>
          <w:spacing w:val="-1"/>
        </w:rPr>
        <w:t xml:space="preserve"> </w:t>
      </w:r>
      <w:r>
        <w:rPr>
          <w:color w:val="0D0D0D"/>
        </w:rPr>
        <w:t>morning.</w:t>
      </w:r>
      <w:r>
        <w:rPr>
          <w:color w:val="0D0D0D"/>
        </w:rPr>
        <w:tab/>
      </w:r>
      <w:r>
        <w:rPr>
          <w:color w:val="0D0D0D"/>
        </w:rPr>
        <w:t>B. In</w:t>
      </w:r>
      <w:r>
        <w:rPr>
          <w:color w:val="0D0D0D"/>
          <w:spacing w:val="-1"/>
        </w:rPr>
        <w:t xml:space="preserve"> </w:t>
      </w:r>
      <w:r>
        <w:rPr>
          <w:color w:val="0D0D0D"/>
        </w:rPr>
        <w:t>the</w:t>
      </w:r>
      <w:r>
        <w:rPr>
          <w:color w:val="0D0D0D"/>
          <w:spacing w:val="-1"/>
        </w:rPr>
        <w:t xml:space="preserve"> </w:t>
      </w:r>
      <w:r>
        <w:rPr>
          <w:color w:val="0D0D0D"/>
        </w:rPr>
        <w:t>afternoon.</w:t>
      </w:r>
      <w:r>
        <w:rPr>
          <w:color w:val="0D0D0D"/>
        </w:rPr>
        <w:tab/>
      </w:r>
      <w:r>
        <w:rPr>
          <w:color w:val="0D0D0D"/>
        </w:rPr>
        <w:t>C. In the evening.</w:t>
      </w:r>
    </w:p>
    <w:p>
      <w:pPr>
        <w:pStyle w:val="8"/>
        <w:numPr>
          <w:ilvl w:val="0"/>
          <w:numId w:val="2"/>
        </w:numPr>
        <w:tabs>
          <w:tab w:val="left" w:pos="474"/>
        </w:tabs>
        <w:spacing w:before="59" w:after="0" w:line="240" w:lineRule="auto"/>
        <w:ind w:left="473" w:right="0" w:hanging="315"/>
        <w:jc w:val="left"/>
        <w:rPr>
          <w:sz w:val="21"/>
        </w:rPr>
      </w:pPr>
      <w:r>
        <w:rPr>
          <w:color w:val="0D0D0D"/>
          <w:sz w:val="21"/>
        </w:rPr>
        <w:t>How far is the hotel from Notre</w:t>
      </w:r>
      <w:r>
        <w:rPr>
          <w:color w:val="0D0D0D"/>
          <w:spacing w:val="-11"/>
          <w:sz w:val="21"/>
        </w:rPr>
        <w:t xml:space="preserve"> </w:t>
      </w:r>
      <w:r>
        <w:rPr>
          <w:color w:val="0D0D0D"/>
          <w:sz w:val="21"/>
        </w:rPr>
        <w:t>Dame?</w:t>
      </w:r>
    </w:p>
    <w:p>
      <w:pPr>
        <w:pStyle w:val="4"/>
        <w:tabs>
          <w:tab w:val="left" w:pos="3563"/>
          <w:tab w:val="left" w:pos="6539"/>
        </w:tabs>
        <w:spacing w:before="58"/>
        <w:ind w:left="474"/>
      </w:pPr>
      <w:r>
        <w:rPr>
          <w:color w:val="0D0D0D"/>
        </w:rPr>
        <w:t>A.</w:t>
      </w:r>
      <w:r>
        <w:rPr>
          <w:color w:val="0D0D0D"/>
          <w:spacing w:val="-2"/>
        </w:rPr>
        <w:t xml:space="preserve"> </w:t>
      </w:r>
      <w:r>
        <w:rPr>
          <w:color w:val="0D0D0D"/>
        </w:rPr>
        <w:t>20</w:t>
      </w:r>
      <w:r>
        <w:rPr>
          <w:color w:val="0D0D0D"/>
          <w:spacing w:val="-2"/>
        </w:rPr>
        <w:t xml:space="preserve"> </w:t>
      </w:r>
      <w:r>
        <w:rPr>
          <w:color w:val="0D0D0D"/>
        </w:rPr>
        <w:t>miles.</w:t>
      </w:r>
      <w:r>
        <w:rPr>
          <w:color w:val="0D0D0D"/>
        </w:rPr>
        <w:tab/>
      </w:r>
      <w:r>
        <w:rPr>
          <w:color w:val="0D0D0D"/>
        </w:rPr>
        <w:t>B.</w:t>
      </w:r>
      <w:r>
        <w:rPr>
          <w:color w:val="0D0D0D"/>
          <w:spacing w:val="-1"/>
        </w:rPr>
        <w:t xml:space="preserve"> </w:t>
      </w:r>
      <w:r>
        <w:rPr>
          <w:color w:val="0D0D0D"/>
        </w:rPr>
        <w:t>12 miles.</w:t>
      </w:r>
      <w:r>
        <w:rPr>
          <w:color w:val="0D0D0D"/>
        </w:rPr>
        <w:tab/>
      </w:r>
      <w:r>
        <w:rPr>
          <w:color w:val="0D0D0D"/>
        </w:rPr>
        <w:t>C. 2</w:t>
      </w:r>
      <w:r>
        <w:rPr>
          <w:color w:val="0D0D0D"/>
          <w:spacing w:val="-1"/>
        </w:rPr>
        <w:t xml:space="preserve"> </w:t>
      </w:r>
      <w:r>
        <w:rPr>
          <w:color w:val="0D0D0D"/>
        </w:rPr>
        <w:t>miles.</w:t>
      </w:r>
    </w:p>
    <w:p>
      <w:pPr>
        <w:pStyle w:val="8"/>
        <w:numPr>
          <w:ilvl w:val="0"/>
          <w:numId w:val="2"/>
        </w:numPr>
        <w:tabs>
          <w:tab w:val="left" w:pos="472"/>
        </w:tabs>
        <w:spacing w:before="59" w:after="0" w:line="240" w:lineRule="auto"/>
        <w:ind w:left="471" w:right="0" w:hanging="313"/>
        <w:jc w:val="left"/>
        <w:rPr>
          <w:sz w:val="21"/>
        </w:rPr>
      </w:pPr>
      <w:r>
        <w:rPr>
          <w:color w:val="0D0D0D"/>
          <w:sz w:val="21"/>
        </w:rPr>
        <w:t>Which of the places of interest will the tourists see</w:t>
      </w:r>
      <w:r>
        <w:rPr>
          <w:color w:val="0D0D0D"/>
          <w:spacing w:val="-7"/>
          <w:sz w:val="21"/>
        </w:rPr>
        <w:t xml:space="preserve"> </w:t>
      </w:r>
      <w:r>
        <w:rPr>
          <w:color w:val="0D0D0D"/>
          <w:sz w:val="21"/>
        </w:rPr>
        <w:t>last?</w:t>
      </w:r>
    </w:p>
    <w:p>
      <w:pPr>
        <w:pStyle w:val="4"/>
        <w:tabs>
          <w:tab w:val="left" w:pos="3563"/>
          <w:tab w:val="left" w:pos="6539"/>
        </w:tabs>
        <w:spacing w:before="59"/>
        <w:ind w:left="474"/>
      </w:pPr>
      <w:r>
        <w:rPr>
          <w:color w:val="0D0D0D"/>
        </w:rPr>
        <w:t>A. The Palace</w:t>
      </w:r>
      <w:r>
        <w:rPr>
          <w:color w:val="0D0D0D"/>
          <w:spacing w:val="-6"/>
        </w:rPr>
        <w:t xml:space="preserve"> </w:t>
      </w:r>
      <w:r>
        <w:rPr>
          <w:color w:val="0D0D0D"/>
        </w:rPr>
        <w:t>of</w:t>
      </w:r>
      <w:r>
        <w:rPr>
          <w:color w:val="0D0D0D"/>
          <w:spacing w:val="-5"/>
        </w:rPr>
        <w:t xml:space="preserve"> </w:t>
      </w:r>
      <w:r>
        <w:rPr>
          <w:color w:val="0D0D0D"/>
          <w:spacing w:val="-3"/>
        </w:rPr>
        <w:t>Versailles.</w:t>
      </w:r>
      <w:r>
        <w:rPr>
          <w:color w:val="0D0D0D"/>
          <w:spacing w:val="-3"/>
        </w:rPr>
        <w:tab/>
      </w:r>
      <w:r>
        <w:rPr>
          <w:color w:val="0D0D0D"/>
        </w:rPr>
        <w:t>B. The</w:t>
      </w:r>
      <w:r>
        <w:rPr>
          <w:color w:val="0D0D0D"/>
          <w:spacing w:val="-6"/>
        </w:rPr>
        <w:t xml:space="preserve"> </w:t>
      </w:r>
      <w:r>
        <w:rPr>
          <w:color w:val="0D0D0D"/>
        </w:rPr>
        <w:t>Eiffel</w:t>
      </w:r>
      <w:r>
        <w:rPr>
          <w:color w:val="0D0D0D"/>
          <w:spacing w:val="-6"/>
        </w:rPr>
        <w:t xml:space="preserve"> </w:t>
      </w:r>
      <w:r>
        <w:rPr>
          <w:color w:val="0D0D0D"/>
          <w:spacing w:val="-5"/>
        </w:rPr>
        <w:t>Tower.</w:t>
      </w:r>
      <w:r>
        <w:rPr>
          <w:color w:val="0D0D0D"/>
          <w:spacing w:val="-5"/>
        </w:rPr>
        <w:tab/>
      </w:r>
      <w:r>
        <w:rPr>
          <w:color w:val="0D0D0D"/>
        </w:rPr>
        <w:t>C. The</w:t>
      </w:r>
      <w:r>
        <w:rPr>
          <w:color w:val="0D0D0D"/>
          <w:spacing w:val="-7"/>
        </w:rPr>
        <w:t xml:space="preserve"> </w:t>
      </w:r>
      <w:r>
        <w:rPr>
          <w:color w:val="0D0D0D"/>
        </w:rPr>
        <w:t>Louvre.</w:t>
      </w:r>
    </w:p>
    <w:p>
      <w:pPr>
        <w:pStyle w:val="8"/>
        <w:numPr>
          <w:ilvl w:val="0"/>
          <w:numId w:val="2"/>
        </w:numPr>
        <w:tabs>
          <w:tab w:val="left" w:pos="472"/>
        </w:tabs>
        <w:spacing w:before="58" w:after="0" w:line="240" w:lineRule="auto"/>
        <w:ind w:left="471" w:right="0" w:hanging="313"/>
        <w:jc w:val="left"/>
        <w:rPr>
          <w:sz w:val="21"/>
        </w:rPr>
      </w:pPr>
      <w:r>
        <w:rPr>
          <w:color w:val="0D0D0D"/>
          <w:sz w:val="21"/>
        </w:rPr>
        <w:t>What will the tourists do in the</w:t>
      </w:r>
      <w:r>
        <w:rPr>
          <w:color w:val="0D0D0D"/>
          <w:spacing w:val="-4"/>
          <w:sz w:val="21"/>
        </w:rPr>
        <w:t xml:space="preserve"> </w:t>
      </w:r>
      <w:r>
        <w:rPr>
          <w:color w:val="0D0D0D"/>
          <w:sz w:val="21"/>
        </w:rPr>
        <w:t>evening?</w:t>
      </w:r>
    </w:p>
    <w:p>
      <w:pPr>
        <w:pStyle w:val="4"/>
        <w:tabs>
          <w:tab w:val="left" w:pos="3563"/>
          <w:tab w:val="left" w:pos="6539"/>
        </w:tabs>
        <w:spacing w:before="59"/>
        <w:ind w:left="474"/>
      </w:pPr>
      <w:r>
        <w:rPr>
          <w:color w:val="0D0D0D"/>
        </w:rPr>
        <w:t>A. Have</w:t>
      </w:r>
      <w:r>
        <w:rPr>
          <w:color w:val="0D0D0D"/>
          <w:spacing w:val="-2"/>
        </w:rPr>
        <w:t xml:space="preserve"> </w:t>
      </w:r>
      <w:r>
        <w:rPr>
          <w:color w:val="0D0D0D"/>
        </w:rPr>
        <w:t>a</w:t>
      </w:r>
      <w:r>
        <w:rPr>
          <w:color w:val="0D0D0D"/>
          <w:spacing w:val="1"/>
        </w:rPr>
        <w:t xml:space="preserve"> </w:t>
      </w:r>
      <w:r>
        <w:rPr>
          <w:color w:val="0D0D0D"/>
          <w:spacing w:val="-4"/>
        </w:rPr>
        <w:t>party.</w:t>
      </w:r>
      <w:r>
        <w:rPr>
          <w:color w:val="0D0D0D"/>
          <w:spacing w:val="-4"/>
        </w:rPr>
        <w:tab/>
      </w:r>
      <w:r>
        <w:rPr>
          <w:color w:val="0D0D0D"/>
        </w:rPr>
        <w:t>B.</w:t>
      </w:r>
      <w:r>
        <w:rPr>
          <w:color w:val="0D0D0D"/>
          <w:spacing w:val="-4"/>
        </w:rPr>
        <w:t xml:space="preserve"> </w:t>
      </w:r>
      <w:r>
        <w:rPr>
          <w:color w:val="0D0D0D"/>
          <w:spacing w:val="-5"/>
        </w:rPr>
        <w:t>Tour</w:t>
      </w:r>
      <w:r>
        <w:rPr>
          <w:color w:val="0D0D0D"/>
          <w:spacing w:val="-1"/>
        </w:rPr>
        <w:t xml:space="preserve"> </w:t>
      </w:r>
      <w:r>
        <w:rPr>
          <w:color w:val="0D0D0D"/>
        </w:rPr>
        <w:t>Paris.</w:t>
      </w:r>
      <w:r>
        <w:rPr>
          <w:color w:val="0D0D0D"/>
        </w:rPr>
        <w:tab/>
      </w:r>
      <w:r>
        <w:rPr>
          <w:color w:val="0D0D0D"/>
        </w:rPr>
        <w:t>C. Rest in the</w:t>
      </w:r>
      <w:r>
        <w:rPr>
          <w:color w:val="0D0D0D"/>
          <w:spacing w:val="-4"/>
        </w:rPr>
        <w:t xml:space="preserve"> </w:t>
      </w:r>
      <w:r>
        <w:rPr>
          <w:color w:val="0D0D0D"/>
        </w:rPr>
        <w:t>hotel.</w:t>
      </w:r>
    </w:p>
    <w:p>
      <w:pPr>
        <w:pStyle w:val="4"/>
        <w:spacing w:before="40"/>
        <w:rPr>
          <w:rFonts w:hint="eastAsia" w:ascii="Hiragino Sans GB W6" w:eastAsia="Hiragino Sans GB W6"/>
          <w:b/>
        </w:rPr>
      </w:pPr>
      <w:r>
        <w:rPr>
          <w:rFonts w:hint="eastAsia" w:ascii="Hiragino Sans GB W6" w:eastAsia="Hiragino Sans GB W6"/>
          <w:b/>
          <w:color w:val="0D0D0D"/>
        </w:rPr>
        <w:t xml:space="preserve">第二部分：阅读理解（共两节，满分 </w:t>
      </w:r>
      <w:r>
        <w:rPr>
          <w:b/>
          <w:color w:val="0D0D0D"/>
        </w:rPr>
        <w:t xml:space="preserve">35 </w:t>
      </w:r>
      <w:r>
        <w:rPr>
          <w:rFonts w:hint="eastAsia" w:ascii="Hiragino Sans GB W6" w:eastAsia="Hiragino Sans GB W6"/>
          <w:b/>
          <w:color w:val="0D0D0D"/>
        </w:rPr>
        <w:t>分）</w:t>
      </w:r>
    </w:p>
    <w:p>
      <w:pPr>
        <w:pStyle w:val="4"/>
        <w:spacing w:before="77"/>
        <w:rPr>
          <w:rFonts w:hint="eastAsia" w:ascii="宋体" w:eastAsia="宋体"/>
        </w:rPr>
      </w:pPr>
      <w:r>
        <w:rPr>
          <w:rFonts w:hint="eastAsia" w:ascii="宋体" w:eastAsia="宋体"/>
          <w:color w:val="0D0D0D"/>
          <w:spacing w:val="-28"/>
          <w:w w:val="100"/>
        </w:rPr>
        <w:t>第一节：</w:t>
      </w:r>
      <w:r>
        <w:rPr>
          <w:rFonts w:hint="eastAsia" w:ascii="宋体" w:eastAsia="宋体"/>
          <w:color w:val="0D0D0D"/>
          <w:spacing w:val="-3"/>
          <w:w w:val="100"/>
        </w:rPr>
        <w:t>（</w:t>
      </w:r>
      <w:r>
        <w:rPr>
          <w:rFonts w:hint="eastAsia" w:ascii="宋体" w:eastAsia="宋体"/>
          <w:color w:val="0D0D0D"/>
          <w:w w:val="100"/>
        </w:rPr>
        <w:t>共</w:t>
      </w:r>
      <w:r>
        <w:rPr>
          <w:rFonts w:hint="eastAsia" w:ascii="宋体" w:eastAsia="宋体"/>
          <w:color w:val="0D0D0D"/>
          <w:spacing w:val="-53"/>
        </w:rPr>
        <w:t xml:space="preserve"> </w:t>
      </w:r>
      <w:r>
        <w:rPr>
          <w:color w:val="0D0D0D"/>
          <w:w w:val="100"/>
        </w:rPr>
        <w:t>10</w:t>
      </w:r>
      <w:r>
        <w:rPr>
          <w:color w:val="0D0D0D"/>
          <w:spacing w:val="-3"/>
        </w:rPr>
        <w:t xml:space="preserve"> </w:t>
      </w:r>
      <w:r>
        <w:rPr>
          <w:rFonts w:hint="eastAsia" w:ascii="宋体" w:eastAsia="宋体"/>
          <w:color w:val="0D0D0D"/>
          <w:spacing w:val="-3"/>
          <w:w w:val="100"/>
        </w:rPr>
        <w:t>小题；每小题</w:t>
      </w:r>
      <w:r>
        <w:rPr>
          <w:rFonts w:hint="eastAsia" w:ascii="宋体" w:eastAsia="宋体"/>
          <w:color w:val="0D0D0D"/>
          <w:spacing w:val="-52"/>
        </w:rPr>
        <w:t xml:space="preserve"> </w:t>
      </w:r>
      <w:r>
        <w:rPr>
          <w:color w:val="0D0D0D"/>
          <w:w w:val="100"/>
        </w:rPr>
        <w:t>2</w:t>
      </w:r>
      <w:r>
        <w:rPr>
          <w:color w:val="0D0D0D"/>
          <w:spacing w:val="-3"/>
          <w:w w:val="100"/>
        </w:rPr>
        <w:t>.</w:t>
      </w:r>
      <w:r>
        <w:rPr>
          <w:color w:val="0D0D0D"/>
          <w:w w:val="100"/>
        </w:rPr>
        <w:t>5</w:t>
      </w:r>
      <w:r>
        <w:rPr>
          <w:color w:val="0D0D0D"/>
        </w:rPr>
        <w:t xml:space="preserve"> </w:t>
      </w:r>
      <w:r>
        <w:rPr>
          <w:rFonts w:hint="eastAsia" w:ascii="宋体" w:eastAsia="宋体"/>
          <w:color w:val="0D0D0D"/>
          <w:spacing w:val="-3"/>
          <w:w w:val="100"/>
        </w:rPr>
        <w:t>分，满分</w:t>
      </w:r>
      <w:r>
        <w:rPr>
          <w:rFonts w:hint="eastAsia" w:ascii="宋体" w:eastAsia="宋体"/>
          <w:color w:val="0D0D0D"/>
          <w:spacing w:val="-53"/>
        </w:rPr>
        <w:t xml:space="preserve"> </w:t>
      </w:r>
      <w:r>
        <w:rPr>
          <w:color w:val="0D0D0D"/>
          <w:spacing w:val="-3"/>
          <w:w w:val="100"/>
        </w:rPr>
        <w:t>2</w:t>
      </w:r>
      <w:r>
        <w:rPr>
          <w:color w:val="0D0D0D"/>
          <w:w w:val="100"/>
        </w:rPr>
        <w:t>5</w:t>
      </w:r>
      <w:r>
        <w:rPr>
          <w:color w:val="0D0D0D"/>
        </w:rPr>
        <w:t xml:space="preserve"> </w:t>
      </w:r>
      <w:r>
        <w:rPr>
          <w:rFonts w:hint="eastAsia" w:ascii="宋体" w:eastAsia="宋体"/>
          <w:color w:val="0D0D0D"/>
          <w:spacing w:val="-3"/>
          <w:w w:val="100"/>
        </w:rPr>
        <w:t>分）</w:t>
      </w:r>
    </w:p>
    <w:p>
      <w:pPr>
        <w:pStyle w:val="4"/>
        <w:spacing w:before="43" w:line="278" w:lineRule="auto"/>
        <w:ind w:right="172" w:firstLine="420"/>
        <w:rPr>
          <w:rFonts w:hint="eastAsia" w:ascii="宋体" w:eastAsia="宋体"/>
        </w:rPr>
      </w:pPr>
      <w:r>
        <w:rPr>
          <w:rFonts w:hint="eastAsia" w:ascii="宋体" w:eastAsia="宋体"/>
          <w:color w:val="0D0D0D"/>
        </w:rPr>
        <w:t xml:space="preserve">阅读下列短文，从每题所给的 </w:t>
      </w:r>
      <w:r>
        <w:rPr>
          <w:color w:val="0D0D0D"/>
        </w:rPr>
        <w:t>A</w:t>
      </w:r>
      <w:r>
        <w:rPr>
          <w:rFonts w:hint="eastAsia" w:ascii="宋体" w:eastAsia="宋体"/>
          <w:color w:val="0D0D0D"/>
        </w:rPr>
        <w:t>、</w:t>
      </w:r>
      <w:r>
        <w:rPr>
          <w:color w:val="0D0D0D"/>
        </w:rPr>
        <w:t>B</w:t>
      </w:r>
      <w:r>
        <w:rPr>
          <w:rFonts w:hint="eastAsia" w:ascii="宋体" w:eastAsia="宋体"/>
          <w:color w:val="0D0D0D"/>
        </w:rPr>
        <w:t>、</w:t>
      </w:r>
      <w:r>
        <w:rPr>
          <w:color w:val="0D0D0D"/>
        </w:rPr>
        <w:t xml:space="preserve">C </w:t>
      </w:r>
      <w:r>
        <w:rPr>
          <w:rFonts w:hint="eastAsia" w:ascii="宋体" w:eastAsia="宋体"/>
          <w:color w:val="0D0D0D"/>
        </w:rPr>
        <w:t xml:space="preserve">和 </w:t>
      </w:r>
      <w:r>
        <w:rPr>
          <w:color w:val="0D0D0D"/>
        </w:rPr>
        <w:t xml:space="preserve">D </w:t>
      </w:r>
      <w:r>
        <w:rPr>
          <w:rFonts w:hint="eastAsia" w:ascii="宋体" w:eastAsia="宋体"/>
          <w:color w:val="0D0D0D"/>
        </w:rPr>
        <w:t>四个选项中，选出最佳选项，并在答题纸上将该项涂黑。</w:t>
      </w:r>
    </w:p>
    <w:p>
      <w:pPr>
        <w:pStyle w:val="3"/>
        <w:spacing w:before="0" w:line="274" w:lineRule="exact"/>
      </w:pPr>
      <w:r>
        <w:rPr>
          <w:color w:val="0D0D0D"/>
          <w:w w:val="99"/>
        </w:rPr>
        <w:t>A</w:t>
      </w:r>
    </w:p>
    <w:p>
      <w:pPr>
        <w:pStyle w:val="4"/>
        <w:spacing w:before="50" w:line="309" w:lineRule="auto"/>
        <w:ind w:right="175" w:firstLine="420"/>
        <w:jc w:val="both"/>
      </w:pPr>
      <w:r>
        <w:rPr>
          <w:color w:val="0D0D0D"/>
        </w:rPr>
        <w:t>One evening last summer, 11-year-old Owen and his mom put on white suits and taped their rain boots to their pant legs. Then they each grabbed a wooden pole with a large white cloth attached to it and started dragging the tools through the trees and grass in their Wisconsin backyard.</w:t>
      </w:r>
    </w:p>
    <w:p>
      <w:pPr>
        <w:spacing w:after="0" w:line="309" w:lineRule="auto"/>
        <w:jc w:val="both"/>
        <w:sectPr>
          <w:pgSz w:w="10440" w:h="14750"/>
          <w:pgMar w:top="1100" w:right="500" w:bottom="880" w:left="520" w:header="0" w:footer="687" w:gutter="0"/>
        </w:sectPr>
      </w:pPr>
    </w:p>
    <w:p>
      <w:pPr>
        <w:pStyle w:val="4"/>
        <w:spacing w:before="65" w:line="285" w:lineRule="auto"/>
        <w:ind w:right="175" w:firstLine="420"/>
        <w:jc w:val="both"/>
      </w:pPr>
      <w:r>
        <w:rPr>
          <w:color w:val="0D0D0D"/>
        </w:rPr>
        <w:t>They were looking for ticks</w:t>
      </w:r>
      <w:r>
        <w:rPr>
          <w:rFonts w:hint="eastAsia" w:ascii="宋体" w:hAnsi="宋体" w:eastAsia="宋体"/>
          <w:color w:val="0D0D0D"/>
          <w:spacing w:val="-5"/>
        </w:rPr>
        <w:t>(扁虱虫)</w:t>
      </w:r>
      <w:r>
        <w:rPr>
          <w:color w:val="0D0D0D"/>
        </w:rPr>
        <w:t xml:space="preserve">. </w:t>
      </w:r>
      <w:r>
        <w:rPr>
          <w:color w:val="0D0D0D"/>
          <w:spacing w:val="-3"/>
        </w:rPr>
        <w:t xml:space="preserve">Owen’s </w:t>
      </w:r>
      <w:r>
        <w:rPr>
          <w:color w:val="0D0D0D"/>
        </w:rPr>
        <w:t xml:space="preserve">mom, Amy Prunuske, teaches microbiology at the Medical College of Wisconsin in </w:t>
      </w:r>
      <w:r>
        <w:rPr>
          <w:color w:val="0D0D0D"/>
          <w:spacing w:val="-3"/>
        </w:rPr>
        <w:t xml:space="preserve">Wausau. </w:t>
      </w:r>
      <w:r>
        <w:rPr>
          <w:color w:val="0D0D0D"/>
        </w:rPr>
        <w:t xml:space="preserve">She studies diseases that ticks </w:t>
      </w:r>
      <w:r>
        <w:rPr>
          <w:color w:val="0D0D0D"/>
          <w:spacing w:val="-4"/>
        </w:rPr>
        <w:t xml:space="preserve">carry. </w:t>
      </w:r>
      <w:r>
        <w:rPr>
          <w:color w:val="0D0D0D"/>
        </w:rPr>
        <w:t xml:space="preserve">Owen, though, is known as a citizen scientist. Citizen scientists are people —young or old—who help collect data for research projects. They usually aren’t professional scientists, or if they are, not in the field of the project. </w:t>
      </w:r>
      <w:r>
        <w:rPr>
          <w:color w:val="0D0D0D"/>
          <w:spacing w:val="-3"/>
        </w:rPr>
        <w:t xml:space="preserve">Still, </w:t>
      </w:r>
      <w:r>
        <w:rPr>
          <w:color w:val="0D0D0D"/>
        </w:rPr>
        <w:t>their work can be incredibly important. Citizen scientists can help trained scientists gather data from all over the world—even from space. They can provide new ideas and new ways of</w:t>
      </w:r>
      <w:r>
        <w:rPr>
          <w:color w:val="0D0D0D"/>
          <w:spacing w:val="-21"/>
        </w:rPr>
        <w:t xml:space="preserve"> </w:t>
      </w:r>
      <w:r>
        <w:rPr>
          <w:color w:val="0D0D0D"/>
        </w:rPr>
        <w:t>thinking.</w:t>
      </w:r>
    </w:p>
    <w:p>
      <w:pPr>
        <w:pStyle w:val="4"/>
        <w:spacing w:line="285" w:lineRule="auto"/>
        <w:ind w:right="175" w:firstLine="403"/>
        <w:jc w:val="both"/>
      </w:pPr>
      <w:r>
        <w:rPr>
          <w:color w:val="0D0D0D"/>
          <w:spacing w:val="-4"/>
        </w:rPr>
        <w:t xml:space="preserve">Kids often </w:t>
      </w:r>
      <w:r>
        <w:rPr>
          <w:color w:val="0D0D0D"/>
          <w:spacing w:val="-5"/>
        </w:rPr>
        <w:t xml:space="preserve">make </w:t>
      </w:r>
      <w:r>
        <w:rPr>
          <w:color w:val="0D0D0D"/>
          <w:spacing w:val="-4"/>
        </w:rPr>
        <w:t xml:space="preserve">great citizen </w:t>
      </w:r>
      <w:r>
        <w:rPr>
          <w:color w:val="0D0D0D"/>
          <w:spacing w:val="-5"/>
        </w:rPr>
        <w:t xml:space="preserve">scientists because </w:t>
      </w:r>
      <w:r>
        <w:rPr>
          <w:color w:val="0D0D0D"/>
          <w:spacing w:val="-4"/>
        </w:rPr>
        <w:t xml:space="preserve">they tend </w:t>
      </w:r>
      <w:r>
        <w:rPr>
          <w:color w:val="0D0D0D"/>
          <w:spacing w:val="-3"/>
        </w:rPr>
        <w:t xml:space="preserve">to be </w:t>
      </w:r>
      <w:r>
        <w:rPr>
          <w:color w:val="0D0D0D"/>
          <w:spacing w:val="-5"/>
        </w:rPr>
        <w:t xml:space="preserve">curious </w:t>
      </w:r>
      <w:r>
        <w:rPr>
          <w:color w:val="0D0D0D"/>
          <w:spacing w:val="-3"/>
        </w:rPr>
        <w:t xml:space="preserve">and </w:t>
      </w:r>
      <w:r>
        <w:rPr>
          <w:color w:val="0D0D0D"/>
          <w:spacing w:val="-4"/>
        </w:rPr>
        <w:t xml:space="preserve">good </w:t>
      </w:r>
      <w:r>
        <w:rPr>
          <w:color w:val="0D0D0D"/>
        </w:rPr>
        <w:t xml:space="preserve">at </w:t>
      </w:r>
      <w:r>
        <w:rPr>
          <w:color w:val="0D0D0D"/>
          <w:spacing w:val="-4"/>
        </w:rPr>
        <w:t xml:space="preserve">following </w:t>
      </w:r>
      <w:r>
        <w:rPr>
          <w:color w:val="0D0D0D"/>
          <w:spacing w:val="-5"/>
        </w:rPr>
        <w:t xml:space="preserve">precise directions. Sometimes </w:t>
      </w:r>
      <w:r>
        <w:rPr>
          <w:color w:val="0D0D0D"/>
          <w:spacing w:val="-4"/>
        </w:rPr>
        <w:t xml:space="preserve">they’re </w:t>
      </w:r>
      <w:r>
        <w:rPr>
          <w:color w:val="0D0D0D"/>
          <w:spacing w:val="-5"/>
        </w:rPr>
        <w:t xml:space="preserve">even </w:t>
      </w:r>
      <w:r>
        <w:rPr>
          <w:color w:val="0D0D0D"/>
          <w:spacing w:val="-4"/>
        </w:rPr>
        <w:t xml:space="preserve">better </w:t>
      </w:r>
      <w:r>
        <w:rPr>
          <w:color w:val="0D0D0D"/>
        </w:rPr>
        <w:t xml:space="preserve">at </w:t>
      </w:r>
      <w:r>
        <w:rPr>
          <w:color w:val="0D0D0D"/>
          <w:spacing w:val="-4"/>
        </w:rPr>
        <w:t xml:space="preserve">these </w:t>
      </w:r>
      <w:r>
        <w:rPr>
          <w:color w:val="0D0D0D"/>
          <w:spacing w:val="-5"/>
        </w:rPr>
        <w:t xml:space="preserve">things than adults. </w:t>
      </w:r>
      <w:r>
        <w:rPr>
          <w:color w:val="0D0D0D"/>
          <w:spacing w:val="-3"/>
        </w:rPr>
        <w:t xml:space="preserve">And </w:t>
      </w:r>
      <w:r>
        <w:rPr>
          <w:color w:val="0D0D0D"/>
          <w:spacing w:val="-5"/>
        </w:rPr>
        <w:t xml:space="preserve">schools </w:t>
      </w:r>
      <w:r>
        <w:rPr>
          <w:color w:val="0D0D0D"/>
          <w:spacing w:val="-4"/>
        </w:rPr>
        <w:t xml:space="preserve">are </w:t>
      </w:r>
      <w:r>
        <w:rPr>
          <w:color w:val="0D0D0D"/>
          <w:spacing w:val="-5"/>
        </w:rPr>
        <w:t xml:space="preserve">convenient places </w:t>
      </w:r>
      <w:r>
        <w:rPr>
          <w:color w:val="0D0D0D"/>
          <w:spacing w:val="-3"/>
        </w:rPr>
        <w:t xml:space="preserve">for  </w:t>
      </w:r>
      <w:r>
        <w:rPr>
          <w:color w:val="0D0D0D"/>
          <w:spacing w:val="-5"/>
        </w:rPr>
        <w:t xml:space="preserve">scientists </w:t>
      </w:r>
      <w:r>
        <w:rPr>
          <w:color w:val="0D0D0D"/>
          <w:spacing w:val="-3"/>
        </w:rPr>
        <w:t xml:space="preserve">to </w:t>
      </w:r>
      <w:r>
        <w:rPr>
          <w:color w:val="0D0D0D"/>
          <w:spacing w:val="-5"/>
        </w:rPr>
        <w:t xml:space="preserve">recruit </w:t>
      </w:r>
      <w:r>
        <w:rPr>
          <w:color w:val="0D0D0D"/>
          <w:spacing w:val="-3"/>
        </w:rPr>
        <w:t xml:space="preserve">big </w:t>
      </w:r>
      <w:r>
        <w:rPr>
          <w:color w:val="0D0D0D"/>
          <w:spacing w:val="-4"/>
        </w:rPr>
        <w:t xml:space="preserve">groups </w:t>
      </w:r>
      <w:r>
        <w:rPr>
          <w:color w:val="0D0D0D"/>
          <w:spacing w:val="-3"/>
        </w:rPr>
        <w:t xml:space="preserve">of </w:t>
      </w:r>
      <w:r>
        <w:rPr>
          <w:color w:val="0D0D0D"/>
          <w:spacing w:val="-5"/>
        </w:rPr>
        <w:t xml:space="preserve">helpers. </w:t>
      </w:r>
      <w:r>
        <w:rPr>
          <w:color w:val="0D0D0D"/>
        </w:rPr>
        <w:t xml:space="preserve">As a </w:t>
      </w:r>
      <w:r>
        <w:rPr>
          <w:color w:val="0D0D0D"/>
          <w:spacing w:val="-4"/>
        </w:rPr>
        <w:t xml:space="preserve">bonus, citizen </w:t>
      </w:r>
      <w:r>
        <w:rPr>
          <w:color w:val="0D0D0D"/>
          <w:spacing w:val="-5"/>
        </w:rPr>
        <w:t xml:space="preserve">science often </w:t>
      </w:r>
      <w:r>
        <w:rPr>
          <w:color w:val="0D0D0D"/>
          <w:spacing w:val="-4"/>
        </w:rPr>
        <w:t xml:space="preserve">gets kids </w:t>
      </w:r>
      <w:r>
        <w:rPr>
          <w:color w:val="0D0D0D"/>
          <w:spacing w:val="-5"/>
        </w:rPr>
        <w:t xml:space="preserve">more excited </w:t>
      </w:r>
      <w:r>
        <w:rPr>
          <w:color w:val="0D0D0D"/>
          <w:spacing w:val="-4"/>
        </w:rPr>
        <w:t xml:space="preserve">about </w:t>
      </w:r>
      <w:r>
        <w:rPr>
          <w:color w:val="0D0D0D"/>
          <w:spacing w:val="-5"/>
        </w:rPr>
        <w:t>science.</w:t>
      </w:r>
    </w:p>
    <w:p>
      <w:pPr>
        <w:pStyle w:val="4"/>
        <w:spacing w:line="285" w:lineRule="auto"/>
        <w:ind w:right="123" w:firstLine="413"/>
        <w:jc w:val="both"/>
      </w:pPr>
      <w:r>
        <w:rPr>
          <w:color w:val="0D0D0D"/>
          <w:spacing w:val="-3"/>
        </w:rPr>
        <w:t xml:space="preserve">Citizen science takes advantage </w:t>
      </w:r>
      <w:r>
        <w:rPr>
          <w:color w:val="0D0D0D"/>
        </w:rPr>
        <w:t xml:space="preserve">not just of </w:t>
      </w:r>
      <w:r>
        <w:rPr>
          <w:color w:val="0D0D0D"/>
          <w:spacing w:val="-3"/>
        </w:rPr>
        <w:t xml:space="preserve">many sets </w:t>
      </w:r>
      <w:r>
        <w:rPr>
          <w:color w:val="0D0D0D"/>
        </w:rPr>
        <w:t xml:space="preserve">of </w:t>
      </w:r>
      <w:r>
        <w:rPr>
          <w:color w:val="0D0D0D"/>
          <w:spacing w:val="-3"/>
        </w:rPr>
        <w:t xml:space="preserve">eyeballs, </w:t>
      </w:r>
      <w:r>
        <w:rPr>
          <w:color w:val="0D0D0D"/>
        </w:rPr>
        <w:t xml:space="preserve">but also of many </w:t>
      </w:r>
      <w:r>
        <w:rPr>
          <w:color w:val="0D0D0D"/>
          <w:spacing w:val="-3"/>
        </w:rPr>
        <w:t xml:space="preserve">minds. When professional European scientists </w:t>
      </w:r>
      <w:r>
        <w:rPr>
          <w:color w:val="0D0D0D"/>
        </w:rPr>
        <w:t xml:space="preserve">in </w:t>
      </w:r>
      <w:r>
        <w:rPr>
          <w:color w:val="0D0D0D"/>
          <w:spacing w:val="-3"/>
        </w:rPr>
        <w:t xml:space="preserve">Austria </w:t>
      </w:r>
      <w:r>
        <w:rPr>
          <w:color w:val="0D0D0D"/>
        </w:rPr>
        <w:t xml:space="preserve">were </w:t>
      </w:r>
      <w:r>
        <w:rPr>
          <w:color w:val="0D0D0D"/>
          <w:spacing w:val="-3"/>
        </w:rPr>
        <w:t xml:space="preserve">trying </w:t>
      </w:r>
      <w:r>
        <w:rPr>
          <w:color w:val="0D0D0D"/>
        </w:rPr>
        <w:t xml:space="preserve">to find how best to </w:t>
      </w:r>
      <w:r>
        <w:rPr>
          <w:color w:val="0D0D0D"/>
          <w:spacing w:val="-3"/>
        </w:rPr>
        <w:t xml:space="preserve">encourage people </w:t>
      </w:r>
      <w:r>
        <w:rPr>
          <w:color w:val="0D0D0D"/>
        </w:rPr>
        <w:t xml:space="preserve">to use less </w:t>
      </w:r>
      <w:r>
        <w:rPr>
          <w:color w:val="0D0D0D"/>
          <w:spacing w:val="-5"/>
        </w:rPr>
        <w:t xml:space="preserve">energy, </w:t>
      </w:r>
      <w:r>
        <w:rPr>
          <w:color w:val="0D0D0D"/>
        </w:rPr>
        <w:t xml:space="preserve">they </w:t>
      </w:r>
      <w:r>
        <w:rPr>
          <w:color w:val="0D0D0D"/>
          <w:spacing w:val="-3"/>
        </w:rPr>
        <w:t xml:space="preserve">partnered with student citizen scientists. </w:t>
      </w:r>
      <w:r>
        <w:rPr>
          <w:color w:val="0D0D0D"/>
        </w:rPr>
        <w:t xml:space="preserve">The </w:t>
      </w:r>
      <w:r>
        <w:rPr>
          <w:color w:val="0D0D0D"/>
          <w:spacing w:val="-3"/>
        </w:rPr>
        <w:t xml:space="preserve">adult scientists </w:t>
      </w:r>
      <w:r>
        <w:rPr>
          <w:color w:val="0D0D0D"/>
        </w:rPr>
        <w:t xml:space="preserve">had a </w:t>
      </w:r>
      <w:r>
        <w:rPr>
          <w:color w:val="0D0D0D"/>
          <w:spacing w:val="-3"/>
        </w:rPr>
        <w:t xml:space="preserve">long list </w:t>
      </w:r>
      <w:r>
        <w:rPr>
          <w:color w:val="0D0D0D"/>
        </w:rPr>
        <w:t xml:space="preserve">of </w:t>
      </w:r>
      <w:r>
        <w:rPr>
          <w:color w:val="0D0D0D"/>
          <w:spacing w:val="-3"/>
        </w:rPr>
        <w:t xml:space="preserve">questions for people about </w:t>
      </w:r>
      <w:r>
        <w:rPr>
          <w:color w:val="0D0D0D"/>
        </w:rPr>
        <w:t xml:space="preserve">how </w:t>
      </w:r>
      <w:r>
        <w:rPr>
          <w:color w:val="0D0D0D"/>
          <w:spacing w:val="-3"/>
        </w:rPr>
        <w:t xml:space="preserve">much energy </w:t>
      </w:r>
      <w:r>
        <w:rPr>
          <w:color w:val="0D0D0D"/>
        </w:rPr>
        <w:t xml:space="preserve">they </w:t>
      </w:r>
      <w:r>
        <w:rPr>
          <w:color w:val="0D0D0D"/>
          <w:spacing w:val="-3"/>
        </w:rPr>
        <w:t xml:space="preserve">used. Right </w:t>
      </w:r>
      <w:r>
        <w:rPr>
          <w:color w:val="0D0D0D"/>
          <w:spacing w:val="-6"/>
        </w:rPr>
        <w:t xml:space="preserve">away, </w:t>
      </w:r>
      <w:r>
        <w:rPr>
          <w:color w:val="0D0D0D"/>
          <w:spacing w:val="-3"/>
        </w:rPr>
        <w:t xml:space="preserve">the students noticed some problems the adults hadn’t thought of. There were too many questions, the kids </w:t>
      </w:r>
      <w:r>
        <w:rPr>
          <w:color w:val="0D0D0D"/>
        </w:rPr>
        <w:t xml:space="preserve">said. And </w:t>
      </w:r>
      <w:r>
        <w:rPr>
          <w:color w:val="0D0D0D"/>
          <w:spacing w:val="-3"/>
        </w:rPr>
        <w:t xml:space="preserve">some </w:t>
      </w:r>
      <w:r>
        <w:rPr>
          <w:color w:val="0D0D0D"/>
        </w:rPr>
        <w:t xml:space="preserve">of </w:t>
      </w:r>
      <w:r>
        <w:rPr>
          <w:color w:val="0D0D0D"/>
          <w:spacing w:val="-3"/>
        </w:rPr>
        <w:t xml:space="preserve">those questions </w:t>
      </w:r>
      <w:r>
        <w:rPr>
          <w:color w:val="0D0D0D"/>
        </w:rPr>
        <w:t xml:space="preserve">were </w:t>
      </w:r>
      <w:r>
        <w:rPr>
          <w:color w:val="0D0D0D"/>
          <w:spacing w:val="-3"/>
        </w:rPr>
        <w:t>too</w:t>
      </w:r>
      <w:r>
        <w:rPr>
          <w:color w:val="0D0D0D"/>
          <w:spacing w:val="-38"/>
        </w:rPr>
        <w:t xml:space="preserve"> </w:t>
      </w:r>
      <w:r>
        <w:rPr>
          <w:color w:val="0D0D0D"/>
          <w:spacing w:val="-3"/>
        </w:rPr>
        <w:t>complicated.</w:t>
      </w:r>
    </w:p>
    <w:p>
      <w:pPr>
        <w:pStyle w:val="4"/>
        <w:spacing w:before="1" w:line="285" w:lineRule="auto"/>
        <w:ind w:right="177" w:firstLine="403"/>
        <w:jc w:val="both"/>
      </w:pPr>
      <w:r>
        <w:rPr>
          <w:color w:val="0D0D0D"/>
          <w:spacing w:val="-4"/>
        </w:rPr>
        <w:t xml:space="preserve">The </w:t>
      </w:r>
      <w:r>
        <w:rPr>
          <w:color w:val="0D0D0D"/>
          <w:spacing w:val="-3"/>
        </w:rPr>
        <w:t xml:space="preserve">day in </w:t>
      </w:r>
      <w:r>
        <w:rPr>
          <w:color w:val="0D0D0D"/>
          <w:spacing w:val="-4"/>
        </w:rPr>
        <w:t xml:space="preserve">the </w:t>
      </w:r>
      <w:r>
        <w:rPr>
          <w:color w:val="0D0D0D"/>
          <w:spacing w:val="-5"/>
        </w:rPr>
        <w:t xml:space="preserve">backyard, </w:t>
      </w:r>
      <w:r>
        <w:rPr>
          <w:color w:val="0D0D0D"/>
          <w:spacing w:val="-4"/>
        </w:rPr>
        <w:t xml:space="preserve">Owen </w:t>
      </w:r>
      <w:r>
        <w:rPr>
          <w:color w:val="0D0D0D"/>
          <w:spacing w:val="-5"/>
        </w:rPr>
        <w:t xml:space="preserve">found two black-legged </w:t>
      </w:r>
      <w:r>
        <w:rPr>
          <w:color w:val="0D0D0D"/>
          <w:spacing w:val="-4"/>
        </w:rPr>
        <w:t xml:space="preserve">ticks, </w:t>
      </w:r>
      <w:r>
        <w:rPr>
          <w:color w:val="0D0D0D"/>
          <w:spacing w:val="-5"/>
        </w:rPr>
        <w:t xml:space="preserve">animals </w:t>
      </w:r>
      <w:r>
        <w:rPr>
          <w:color w:val="0D0D0D"/>
          <w:spacing w:val="-3"/>
        </w:rPr>
        <w:t xml:space="preserve">so </w:t>
      </w:r>
      <w:r>
        <w:rPr>
          <w:color w:val="0D0D0D"/>
          <w:spacing w:val="-4"/>
        </w:rPr>
        <w:t xml:space="preserve">tiny </w:t>
      </w:r>
      <w:r>
        <w:rPr>
          <w:color w:val="0D0D0D"/>
          <w:spacing w:val="-5"/>
        </w:rPr>
        <w:t xml:space="preserve">they’re </w:t>
      </w:r>
      <w:r>
        <w:rPr>
          <w:color w:val="0D0D0D"/>
          <w:spacing w:val="-4"/>
        </w:rPr>
        <w:t xml:space="preserve">often </w:t>
      </w:r>
      <w:r>
        <w:rPr>
          <w:color w:val="0D0D0D"/>
          <w:spacing w:val="-5"/>
        </w:rPr>
        <w:t xml:space="preserve">hard </w:t>
      </w:r>
      <w:r>
        <w:rPr>
          <w:color w:val="0D0D0D"/>
          <w:spacing w:val="-3"/>
        </w:rPr>
        <w:t xml:space="preserve">to </w:t>
      </w:r>
      <w:r>
        <w:rPr>
          <w:color w:val="0D0D0D"/>
          <w:spacing w:val="-4"/>
        </w:rPr>
        <w:t xml:space="preserve">see. </w:t>
      </w:r>
      <w:r>
        <w:rPr>
          <w:color w:val="0D0D0D"/>
        </w:rPr>
        <w:t xml:space="preserve">He </w:t>
      </w:r>
      <w:r>
        <w:rPr>
          <w:color w:val="0D0D0D"/>
          <w:spacing w:val="-4"/>
        </w:rPr>
        <w:t xml:space="preserve">and </w:t>
      </w:r>
      <w:r>
        <w:rPr>
          <w:color w:val="0D0D0D"/>
          <w:spacing w:val="-3"/>
        </w:rPr>
        <w:t xml:space="preserve">his </w:t>
      </w:r>
      <w:r>
        <w:rPr>
          <w:color w:val="0D0D0D"/>
          <w:spacing w:val="-4"/>
        </w:rPr>
        <w:t xml:space="preserve">mom took the pests </w:t>
      </w:r>
      <w:r>
        <w:rPr>
          <w:color w:val="0D0D0D"/>
          <w:spacing w:val="-3"/>
        </w:rPr>
        <w:t xml:space="preserve">to </w:t>
      </w:r>
      <w:r>
        <w:rPr>
          <w:color w:val="0D0D0D"/>
        </w:rPr>
        <w:t xml:space="preserve">a </w:t>
      </w:r>
      <w:r>
        <w:rPr>
          <w:color w:val="0D0D0D"/>
          <w:spacing w:val="-4"/>
        </w:rPr>
        <w:t xml:space="preserve">summer program she was </w:t>
      </w:r>
      <w:r>
        <w:rPr>
          <w:color w:val="0D0D0D"/>
          <w:spacing w:val="-5"/>
        </w:rPr>
        <w:t xml:space="preserve">teaching. There, </w:t>
      </w:r>
      <w:r>
        <w:rPr>
          <w:color w:val="0D0D0D"/>
          <w:spacing w:val="-3"/>
        </w:rPr>
        <w:t xml:space="preserve">he </w:t>
      </w:r>
      <w:r>
        <w:rPr>
          <w:color w:val="0D0D0D"/>
          <w:spacing w:val="-4"/>
        </w:rPr>
        <w:t xml:space="preserve">and other </w:t>
      </w:r>
      <w:r>
        <w:rPr>
          <w:color w:val="0D0D0D"/>
          <w:spacing w:val="-5"/>
        </w:rPr>
        <w:t xml:space="preserve">young citizen scientists tested </w:t>
      </w:r>
      <w:r>
        <w:rPr>
          <w:color w:val="0D0D0D"/>
          <w:spacing w:val="-3"/>
        </w:rPr>
        <w:t xml:space="preserve">the </w:t>
      </w:r>
      <w:r>
        <w:rPr>
          <w:color w:val="0D0D0D"/>
          <w:spacing w:val="-5"/>
        </w:rPr>
        <w:t xml:space="preserve">ticks </w:t>
      </w:r>
      <w:r>
        <w:rPr>
          <w:color w:val="0D0D0D"/>
          <w:spacing w:val="-3"/>
        </w:rPr>
        <w:t xml:space="preserve">for </w:t>
      </w:r>
      <w:r>
        <w:rPr>
          <w:color w:val="0D0D0D"/>
          <w:spacing w:val="-4"/>
        </w:rPr>
        <w:t xml:space="preserve">the </w:t>
      </w:r>
      <w:r>
        <w:rPr>
          <w:color w:val="0D0D0D"/>
          <w:spacing w:val="-5"/>
        </w:rPr>
        <w:t xml:space="preserve">bacterium </w:t>
      </w:r>
      <w:r>
        <w:rPr>
          <w:color w:val="0D0D0D"/>
          <w:spacing w:val="-4"/>
        </w:rPr>
        <w:t xml:space="preserve">that causes </w:t>
      </w:r>
      <w:r>
        <w:rPr>
          <w:color w:val="0D0D0D"/>
          <w:spacing w:val="-7"/>
        </w:rPr>
        <w:t xml:space="preserve">Lyme </w:t>
      </w:r>
      <w:r>
        <w:rPr>
          <w:color w:val="0D0D0D"/>
          <w:spacing w:val="-4"/>
        </w:rPr>
        <w:t xml:space="preserve">disease, </w:t>
      </w:r>
      <w:r>
        <w:rPr>
          <w:color w:val="0D0D0D"/>
          <w:spacing w:val="-5"/>
        </w:rPr>
        <w:t xml:space="preserve">which causes </w:t>
      </w:r>
      <w:r>
        <w:rPr>
          <w:color w:val="0D0D0D"/>
          <w:spacing w:val="-4"/>
        </w:rPr>
        <w:t xml:space="preserve">fever and </w:t>
      </w:r>
      <w:r>
        <w:rPr>
          <w:color w:val="0D0D0D"/>
          <w:spacing w:val="-5"/>
        </w:rPr>
        <w:t xml:space="preserve">headaches </w:t>
      </w:r>
      <w:r>
        <w:rPr>
          <w:color w:val="0D0D0D"/>
          <w:spacing w:val="-4"/>
        </w:rPr>
        <w:t xml:space="preserve">and can </w:t>
      </w:r>
      <w:r>
        <w:rPr>
          <w:color w:val="0D0D0D"/>
          <w:spacing w:val="-5"/>
        </w:rPr>
        <w:t xml:space="preserve">make </w:t>
      </w:r>
      <w:r>
        <w:rPr>
          <w:color w:val="0D0D0D"/>
        </w:rPr>
        <w:t xml:space="preserve">a </w:t>
      </w:r>
      <w:r>
        <w:rPr>
          <w:color w:val="0D0D0D"/>
          <w:spacing w:val="-5"/>
        </w:rPr>
        <w:t>person extremely tired.</w:t>
      </w:r>
    </w:p>
    <w:p>
      <w:pPr>
        <w:pStyle w:val="8"/>
        <w:numPr>
          <w:ilvl w:val="0"/>
          <w:numId w:val="2"/>
        </w:numPr>
        <w:tabs>
          <w:tab w:val="left" w:pos="472"/>
        </w:tabs>
        <w:spacing w:before="2" w:after="0" w:line="240" w:lineRule="auto"/>
        <w:ind w:left="471" w:right="0" w:hanging="313"/>
        <w:jc w:val="both"/>
        <w:rPr>
          <w:sz w:val="21"/>
        </w:rPr>
      </w:pPr>
      <w:r>
        <w:rPr>
          <w:color w:val="0D0D0D"/>
          <w:sz w:val="21"/>
        </w:rPr>
        <w:t>Why did Owen go to catch ticks with his</w:t>
      </w:r>
      <w:r>
        <w:rPr>
          <w:color w:val="0D0D0D"/>
          <w:spacing w:val="-10"/>
          <w:sz w:val="21"/>
        </w:rPr>
        <w:t xml:space="preserve"> </w:t>
      </w:r>
      <w:r>
        <w:rPr>
          <w:color w:val="0D0D0D"/>
          <w:sz w:val="21"/>
        </w:rPr>
        <w:t>mom?</w:t>
      </w:r>
    </w:p>
    <w:p>
      <w:pPr>
        <w:pStyle w:val="4"/>
        <w:tabs>
          <w:tab w:val="left" w:pos="4979"/>
        </w:tabs>
        <w:spacing w:before="47"/>
        <w:ind w:left="474"/>
        <w:jc w:val="both"/>
      </w:pPr>
      <w:r>
        <w:rPr>
          <w:color w:val="0D0D0D"/>
        </w:rPr>
        <w:t xml:space="preserve">A. </w:t>
      </w:r>
      <w:r>
        <w:rPr>
          <w:color w:val="0D0D0D"/>
          <w:spacing w:val="-9"/>
        </w:rPr>
        <w:t xml:space="preserve">To </w:t>
      </w:r>
      <w:r>
        <w:rPr>
          <w:color w:val="0D0D0D"/>
        </w:rPr>
        <w:t>provide data for</w:t>
      </w:r>
      <w:r>
        <w:rPr>
          <w:color w:val="0D0D0D"/>
          <w:spacing w:val="-1"/>
        </w:rPr>
        <w:t xml:space="preserve"> </w:t>
      </w:r>
      <w:r>
        <w:rPr>
          <w:color w:val="0D0D0D"/>
        </w:rPr>
        <w:t>professional</w:t>
      </w:r>
      <w:r>
        <w:rPr>
          <w:color w:val="0D0D0D"/>
          <w:spacing w:val="-1"/>
        </w:rPr>
        <w:t xml:space="preserve"> </w:t>
      </w:r>
      <w:r>
        <w:rPr>
          <w:color w:val="0D0D0D"/>
        </w:rPr>
        <w:t>scientists.</w:t>
      </w:r>
      <w:r>
        <w:rPr>
          <w:color w:val="0D0D0D"/>
        </w:rPr>
        <w:tab/>
      </w:r>
      <w:r>
        <w:rPr>
          <w:color w:val="0D0D0D"/>
        </w:rPr>
        <w:t xml:space="preserve">B. </w:t>
      </w:r>
      <w:r>
        <w:rPr>
          <w:color w:val="0D0D0D"/>
          <w:spacing w:val="-7"/>
        </w:rPr>
        <w:t xml:space="preserve">To </w:t>
      </w:r>
      <w:r>
        <w:rPr>
          <w:color w:val="0D0D0D"/>
        </w:rPr>
        <w:t>prepare for his own future</w:t>
      </w:r>
      <w:r>
        <w:rPr>
          <w:color w:val="0D0D0D"/>
          <w:spacing w:val="-4"/>
        </w:rPr>
        <w:t xml:space="preserve"> </w:t>
      </w:r>
      <w:r>
        <w:rPr>
          <w:color w:val="0D0D0D"/>
        </w:rPr>
        <w:t>research.</w:t>
      </w:r>
    </w:p>
    <w:p>
      <w:pPr>
        <w:pStyle w:val="4"/>
        <w:spacing w:before="47"/>
        <w:ind w:left="474"/>
        <w:jc w:val="both"/>
      </w:pPr>
      <w:r>
        <w:rPr>
          <w:color w:val="0D0D0D"/>
        </w:rPr>
        <w:t>C. To help her study the diseases carried by ticks. D. To prevent ticks from spreading diseases.</w:t>
      </w:r>
    </w:p>
    <w:p>
      <w:pPr>
        <w:pStyle w:val="8"/>
        <w:numPr>
          <w:ilvl w:val="0"/>
          <w:numId w:val="2"/>
        </w:numPr>
        <w:tabs>
          <w:tab w:val="left" w:pos="472"/>
        </w:tabs>
        <w:spacing w:before="46" w:after="0" w:line="240" w:lineRule="auto"/>
        <w:ind w:left="471" w:right="0" w:hanging="313"/>
        <w:jc w:val="both"/>
        <w:rPr>
          <w:sz w:val="21"/>
        </w:rPr>
      </w:pPr>
      <w:r>
        <w:rPr>
          <w:color w:val="0D0D0D"/>
          <w:sz w:val="21"/>
        </w:rPr>
        <w:t>What do we learn from paragraph</w:t>
      </w:r>
      <w:r>
        <w:rPr>
          <w:color w:val="0D0D0D"/>
          <w:spacing w:val="-9"/>
          <w:sz w:val="21"/>
        </w:rPr>
        <w:t xml:space="preserve"> </w:t>
      </w:r>
      <w:r>
        <w:rPr>
          <w:color w:val="0D0D0D"/>
          <w:sz w:val="21"/>
        </w:rPr>
        <w:t>4?</w:t>
      </w:r>
    </w:p>
    <w:p>
      <w:pPr>
        <w:pStyle w:val="8"/>
        <w:numPr>
          <w:ilvl w:val="1"/>
          <w:numId w:val="2"/>
        </w:numPr>
        <w:tabs>
          <w:tab w:val="left" w:pos="731"/>
        </w:tabs>
        <w:spacing w:before="47" w:after="0" w:line="240" w:lineRule="auto"/>
        <w:ind w:left="730" w:right="0" w:hanging="257"/>
        <w:jc w:val="left"/>
        <w:rPr>
          <w:sz w:val="21"/>
        </w:rPr>
      </w:pPr>
      <w:r>
        <w:rPr>
          <w:color w:val="0D0D0D"/>
          <w:sz w:val="21"/>
        </w:rPr>
        <w:t>Citizen science is mostly carried out at</w:t>
      </w:r>
      <w:r>
        <w:rPr>
          <w:color w:val="0D0D0D"/>
          <w:spacing w:val="-6"/>
          <w:sz w:val="21"/>
        </w:rPr>
        <w:t xml:space="preserve"> </w:t>
      </w:r>
      <w:r>
        <w:rPr>
          <w:color w:val="0D0D0D"/>
          <w:sz w:val="21"/>
        </w:rPr>
        <w:t>school.</w:t>
      </w:r>
    </w:p>
    <w:p>
      <w:pPr>
        <w:pStyle w:val="8"/>
        <w:numPr>
          <w:ilvl w:val="1"/>
          <w:numId w:val="2"/>
        </w:numPr>
        <w:tabs>
          <w:tab w:val="left" w:pos="721"/>
        </w:tabs>
        <w:spacing w:before="46" w:after="0" w:line="240" w:lineRule="auto"/>
        <w:ind w:left="720" w:right="0" w:hanging="247"/>
        <w:jc w:val="left"/>
        <w:rPr>
          <w:sz w:val="21"/>
        </w:rPr>
      </w:pPr>
      <w:r>
        <w:rPr>
          <w:color w:val="0D0D0D"/>
          <w:sz w:val="21"/>
        </w:rPr>
        <w:t>Students only help find answers to basic</w:t>
      </w:r>
      <w:r>
        <w:rPr>
          <w:color w:val="0D0D0D"/>
          <w:spacing w:val="-6"/>
          <w:sz w:val="21"/>
        </w:rPr>
        <w:t xml:space="preserve"> </w:t>
      </w:r>
      <w:r>
        <w:rPr>
          <w:color w:val="0D0D0D"/>
          <w:sz w:val="21"/>
        </w:rPr>
        <w:t>questions.</w:t>
      </w:r>
    </w:p>
    <w:p>
      <w:pPr>
        <w:pStyle w:val="8"/>
        <w:numPr>
          <w:ilvl w:val="1"/>
          <w:numId w:val="2"/>
        </w:numPr>
        <w:tabs>
          <w:tab w:val="left" w:pos="721"/>
        </w:tabs>
        <w:spacing w:before="47" w:after="0" w:line="240" w:lineRule="auto"/>
        <w:ind w:left="720" w:right="0" w:hanging="247"/>
        <w:jc w:val="left"/>
        <w:rPr>
          <w:sz w:val="21"/>
        </w:rPr>
      </w:pPr>
      <w:r>
        <w:rPr>
          <w:color w:val="0D0D0D"/>
          <w:sz w:val="21"/>
        </w:rPr>
        <w:t>Student scientists are more creative in scientific</w:t>
      </w:r>
      <w:r>
        <w:rPr>
          <w:color w:val="0D0D0D"/>
          <w:spacing w:val="-20"/>
          <w:sz w:val="21"/>
        </w:rPr>
        <w:t xml:space="preserve"> </w:t>
      </w:r>
      <w:r>
        <w:rPr>
          <w:color w:val="0D0D0D"/>
          <w:sz w:val="21"/>
        </w:rPr>
        <w:t>research.</w:t>
      </w:r>
    </w:p>
    <w:p>
      <w:pPr>
        <w:pStyle w:val="8"/>
        <w:numPr>
          <w:ilvl w:val="1"/>
          <w:numId w:val="2"/>
        </w:numPr>
        <w:tabs>
          <w:tab w:val="left" w:pos="724"/>
        </w:tabs>
        <w:spacing w:before="46" w:after="0" w:line="240" w:lineRule="auto"/>
        <w:ind w:left="723" w:right="0" w:hanging="250"/>
        <w:jc w:val="left"/>
        <w:rPr>
          <w:sz w:val="21"/>
        </w:rPr>
      </w:pPr>
      <w:r>
        <w:rPr>
          <w:color w:val="0D0D0D"/>
          <w:spacing w:val="-5"/>
          <w:sz w:val="21"/>
        </w:rPr>
        <w:t xml:space="preserve">Young </w:t>
      </w:r>
      <w:r>
        <w:rPr>
          <w:color w:val="0D0D0D"/>
          <w:sz w:val="21"/>
        </w:rPr>
        <w:t>citizen scientists help professional scientists a</w:t>
      </w:r>
      <w:r>
        <w:rPr>
          <w:color w:val="0D0D0D"/>
          <w:spacing w:val="-8"/>
          <w:sz w:val="21"/>
        </w:rPr>
        <w:t xml:space="preserve"> </w:t>
      </w:r>
      <w:r>
        <w:rPr>
          <w:color w:val="0D0D0D"/>
          <w:sz w:val="21"/>
        </w:rPr>
        <w:t>lot.</w:t>
      </w:r>
    </w:p>
    <w:p>
      <w:pPr>
        <w:pStyle w:val="8"/>
        <w:numPr>
          <w:ilvl w:val="0"/>
          <w:numId w:val="2"/>
        </w:numPr>
        <w:tabs>
          <w:tab w:val="left" w:pos="472"/>
        </w:tabs>
        <w:spacing w:before="47" w:after="0" w:line="240" w:lineRule="auto"/>
        <w:ind w:left="471" w:right="0" w:hanging="313"/>
        <w:jc w:val="left"/>
        <w:rPr>
          <w:sz w:val="21"/>
        </w:rPr>
      </w:pPr>
      <w:r>
        <w:rPr>
          <w:color w:val="0D0D0D"/>
          <w:sz w:val="21"/>
        </w:rPr>
        <w:t>Which of the following is the best title for the</w:t>
      </w:r>
      <w:r>
        <w:rPr>
          <w:color w:val="0D0D0D"/>
          <w:spacing w:val="-5"/>
          <w:sz w:val="21"/>
        </w:rPr>
        <w:t xml:space="preserve"> </w:t>
      </w:r>
      <w:r>
        <w:rPr>
          <w:color w:val="0D0D0D"/>
          <w:sz w:val="21"/>
        </w:rPr>
        <w:t>text?</w:t>
      </w:r>
    </w:p>
    <w:p>
      <w:pPr>
        <w:pStyle w:val="4"/>
        <w:tabs>
          <w:tab w:val="left" w:pos="4979"/>
        </w:tabs>
        <w:spacing w:before="46"/>
        <w:ind w:left="474"/>
      </w:pPr>
      <w:r>
        <w:rPr>
          <w:color w:val="0D0D0D"/>
        </w:rPr>
        <w:t xml:space="preserve">A. Scientists Find New </w:t>
      </w:r>
      <w:r>
        <w:rPr>
          <w:color w:val="0D0D0D"/>
          <w:spacing w:val="-5"/>
        </w:rPr>
        <w:t>Ways</w:t>
      </w:r>
      <w:r>
        <w:rPr>
          <w:color w:val="0D0D0D"/>
          <w:spacing w:val="-7"/>
        </w:rPr>
        <w:t xml:space="preserve"> </w:t>
      </w:r>
      <w:r>
        <w:rPr>
          <w:color w:val="0D0D0D"/>
        </w:rPr>
        <w:t>of</w:t>
      </w:r>
      <w:r>
        <w:rPr>
          <w:color w:val="0D0D0D"/>
          <w:spacing w:val="-3"/>
        </w:rPr>
        <w:t xml:space="preserve"> </w:t>
      </w:r>
      <w:r>
        <w:rPr>
          <w:color w:val="0D0D0D"/>
        </w:rPr>
        <w:t>Research.</w:t>
      </w:r>
      <w:r>
        <w:rPr>
          <w:color w:val="0D0D0D"/>
        </w:rPr>
        <w:tab/>
      </w:r>
      <w:r>
        <w:rPr>
          <w:color w:val="0D0D0D"/>
        </w:rPr>
        <w:t>B. Kids Make Great Citizen</w:t>
      </w:r>
      <w:r>
        <w:rPr>
          <w:color w:val="0D0D0D"/>
          <w:spacing w:val="-5"/>
        </w:rPr>
        <w:t xml:space="preserve"> </w:t>
      </w:r>
      <w:r>
        <w:rPr>
          <w:color w:val="0D0D0D"/>
        </w:rPr>
        <w:t>Scientists.</w:t>
      </w:r>
    </w:p>
    <w:p>
      <w:pPr>
        <w:pStyle w:val="4"/>
        <w:tabs>
          <w:tab w:val="left" w:pos="4979"/>
        </w:tabs>
        <w:spacing w:before="47"/>
        <w:ind w:left="474"/>
      </w:pPr>
      <w:r>
        <w:rPr>
          <w:color w:val="0D0D0D"/>
        </w:rPr>
        <w:t>C. Scientists Need New Ideas</w:t>
      </w:r>
      <w:r>
        <w:rPr>
          <w:color w:val="0D0D0D"/>
          <w:spacing w:val="-9"/>
        </w:rPr>
        <w:t xml:space="preserve"> </w:t>
      </w:r>
      <w:r>
        <w:rPr>
          <w:color w:val="0D0D0D"/>
        </w:rPr>
        <w:t>from</w:t>
      </w:r>
      <w:r>
        <w:rPr>
          <w:color w:val="0D0D0D"/>
          <w:spacing w:val="-2"/>
        </w:rPr>
        <w:t xml:space="preserve"> </w:t>
      </w:r>
      <w:r>
        <w:rPr>
          <w:color w:val="0D0D0D"/>
        </w:rPr>
        <w:t>Kids.</w:t>
      </w:r>
      <w:r>
        <w:rPr>
          <w:color w:val="0D0D0D"/>
        </w:rPr>
        <w:tab/>
      </w:r>
      <w:r>
        <w:rPr>
          <w:color w:val="0D0D0D"/>
        </w:rPr>
        <w:t>D. Kids Show Great Interest in</w:t>
      </w:r>
      <w:r>
        <w:rPr>
          <w:color w:val="0D0D0D"/>
          <w:spacing w:val="-3"/>
        </w:rPr>
        <w:t xml:space="preserve"> </w:t>
      </w:r>
      <w:r>
        <w:rPr>
          <w:color w:val="0D0D0D"/>
        </w:rPr>
        <w:t>Science.</w:t>
      </w:r>
    </w:p>
    <w:p>
      <w:pPr>
        <w:pStyle w:val="3"/>
        <w:ind w:right="21"/>
      </w:pPr>
      <w:r>
        <w:rPr>
          <w:color w:val="0D0D0D"/>
        </w:rPr>
        <w:t>B</w:t>
      </w:r>
    </w:p>
    <w:p>
      <w:pPr>
        <w:pStyle w:val="4"/>
        <w:spacing w:before="55" w:line="285" w:lineRule="auto"/>
        <w:ind w:right="177" w:firstLine="420"/>
        <w:jc w:val="both"/>
      </w:pPr>
      <w:r>
        <w:rPr>
          <w:color w:val="0D0D0D"/>
        </w:rPr>
        <w:t xml:space="preserve">When people are rude to their co-workers or treat them </w:t>
      </w:r>
      <w:r>
        <w:rPr>
          <w:color w:val="0D0D0D"/>
          <w:spacing w:val="-3"/>
        </w:rPr>
        <w:t xml:space="preserve">badly, </w:t>
      </w:r>
      <w:r>
        <w:rPr>
          <w:color w:val="0D0D0D"/>
        </w:rPr>
        <w:t xml:space="preserve">they probably don’t realize the unintended victims in the encounter could be the co-workers’ children. </w:t>
      </w:r>
      <w:r>
        <w:rPr>
          <w:color w:val="0D0D0D"/>
          <w:spacing w:val="-5"/>
        </w:rPr>
        <w:t xml:space="preserve">Women </w:t>
      </w:r>
      <w:r>
        <w:rPr>
          <w:color w:val="0D0D0D"/>
        </w:rPr>
        <w:t xml:space="preserve">who experience </w:t>
      </w:r>
      <w:r>
        <w:rPr>
          <w:color w:val="0D0D0D"/>
          <w:u w:val="single" w:color="0D0D0D"/>
        </w:rPr>
        <w:t>incivility</w:t>
      </w:r>
      <w:r>
        <w:rPr>
          <w:color w:val="0D0D0D"/>
        </w:rPr>
        <w:t xml:space="preserve"> in the workplace are more likely to engage in stricter, more authoritarian parenting practices that can have a negative impact on their children, according to the research presented at the annual meeting of the American Psychological</w:t>
      </w:r>
      <w:r>
        <w:rPr>
          <w:color w:val="0D0D0D"/>
          <w:spacing w:val="-15"/>
        </w:rPr>
        <w:t xml:space="preserve"> </w:t>
      </w:r>
      <w:r>
        <w:rPr>
          <w:color w:val="0D0D0D"/>
        </w:rPr>
        <w:t>Association.</w:t>
      </w:r>
    </w:p>
    <w:p>
      <w:pPr>
        <w:pStyle w:val="4"/>
        <w:spacing w:before="3" w:line="285" w:lineRule="auto"/>
        <w:ind w:right="178" w:firstLine="420"/>
        <w:jc w:val="both"/>
      </w:pPr>
      <w:r>
        <w:rPr>
          <w:color w:val="0D0D0D"/>
        </w:rPr>
        <w:t>“These findings reveal some previously undocumented ways that women, in particular, suffer as a result of workplace aggression,” said researcher Angela Dionisi, PhD, of Carleton University. This research also speaks to a previously unacknowledged group of indirect incivility victims, namely children.</w:t>
      </w:r>
    </w:p>
    <w:p>
      <w:pPr>
        <w:pStyle w:val="4"/>
        <w:spacing w:before="2" w:line="285" w:lineRule="auto"/>
        <w:ind w:right="174" w:firstLine="420"/>
        <w:jc w:val="both"/>
      </w:pPr>
      <w:r>
        <w:rPr>
          <w:color w:val="0D0D0D"/>
        </w:rPr>
        <w:t>Workplace incivility is any behavior that is disrespectful, impolite or otherwise goes against workplace standards of respect, according to coauthor Kathryne Dupre, PhD, of Carleton University. “We now know that the outcomes of workplace incivility are vast and negative,” said Dupre. Survey results showed that incivility in the workplace was associated with mothers feeling less effective as parents, which could help explain the increased need to engage in strict, controlling parenting behavior, said Dupre.</w:t>
      </w:r>
    </w:p>
    <w:p>
      <w:pPr>
        <w:spacing w:after="0" w:line="285" w:lineRule="auto"/>
        <w:jc w:val="both"/>
        <w:sectPr>
          <w:pgSz w:w="10440" w:h="14750"/>
          <w:pgMar w:top="1080" w:right="500" w:bottom="880" w:left="520" w:header="0" w:footer="687" w:gutter="0"/>
        </w:sectPr>
      </w:pPr>
    </w:p>
    <w:p>
      <w:pPr>
        <w:pStyle w:val="4"/>
        <w:spacing w:before="66" w:line="302" w:lineRule="auto"/>
        <w:ind w:right="177" w:firstLine="420"/>
        <w:jc w:val="both"/>
      </w:pPr>
      <w:r>
        <w:rPr>
          <w:color w:val="0D0D0D"/>
        </w:rPr>
        <w:t>Authoritarian parents have high expectations from their children, with rules that they expect their children</w:t>
      </w:r>
      <w:r>
        <w:rPr>
          <w:color w:val="0D0D0D"/>
          <w:spacing w:val="-2"/>
        </w:rPr>
        <w:t xml:space="preserve"> </w:t>
      </w:r>
      <w:r>
        <w:rPr>
          <w:color w:val="0D0D0D"/>
        </w:rPr>
        <w:t>to</w:t>
      </w:r>
      <w:r>
        <w:rPr>
          <w:color w:val="0D0D0D"/>
          <w:spacing w:val="-2"/>
        </w:rPr>
        <w:t xml:space="preserve"> </w:t>
      </w:r>
      <w:r>
        <w:rPr>
          <w:color w:val="0D0D0D"/>
        </w:rPr>
        <w:t>follow</w:t>
      </w:r>
      <w:r>
        <w:rPr>
          <w:color w:val="0D0D0D"/>
          <w:spacing w:val="-2"/>
        </w:rPr>
        <w:t xml:space="preserve"> </w:t>
      </w:r>
      <w:r>
        <w:rPr>
          <w:color w:val="0D0D0D"/>
        </w:rPr>
        <w:t>unconditionally.</w:t>
      </w:r>
      <w:r>
        <w:rPr>
          <w:color w:val="0D0D0D"/>
          <w:spacing w:val="-2"/>
        </w:rPr>
        <w:t xml:space="preserve"> </w:t>
      </w:r>
      <w:r>
        <w:rPr>
          <w:color w:val="0D0D0D"/>
        </w:rPr>
        <w:t>At</w:t>
      </w:r>
      <w:r>
        <w:rPr>
          <w:color w:val="0D0D0D"/>
          <w:spacing w:val="-3"/>
        </w:rPr>
        <w:t xml:space="preserve"> </w:t>
      </w:r>
      <w:r>
        <w:rPr>
          <w:color w:val="0D0D0D"/>
        </w:rPr>
        <w:t>the</w:t>
      </w:r>
      <w:r>
        <w:rPr>
          <w:color w:val="0D0D0D"/>
          <w:spacing w:val="-1"/>
        </w:rPr>
        <w:t xml:space="preserve"> </w:t>
      </w:r>
      <w:r>
        <w:rPr>
          <w:color w:val="0D0D0D"/>
        </w:rPr>
        <w:t>same</w:t>
      </w:r>
      <w:r>
        <w:rPr>
          <w:color w:val="0D0D0D"/>
          <w:spacing w:val="-2"/>
        </w:rPr>
        <w:t xml:space="preserve"> </w:t>
      </w:r>
      <w:r>
        <w:rPr>
          <w:color w:val="0D0D0D"/>
        </w:rPr>
        <w:t>time,</w:t>
      </w:r>
      <w:r>
        <w:rPr>
          <w:color w:val="0D0D0D"/>
          <w:spacing w:val="-2"/>
        </w:rPr>
        <w:t xml:space="preserve"> </w:t>
      </w:r>
      <w:r>
        <w:rPr>
          <w:color w:val="0D0D0D"/>
        </w:rPr>
        <w:t>though,</w:t>
      </w:r>
      <w:r>
        <w:rPr>
          <w:color w:val="0D0D0D"/>
          <w:spacing w:val="-2"/>
        </w:rPr>
        <w:t xml:space="preserve"> </w:t>
      </w:r>
      <w:r>
        <w:rPr>
          <w:color w:val="0D0D0D"/>
        </w:rPr>
        <w:t>they</w:t>
      </w:r>
      <w:r>
        <w:rPr>
          <w:color w:val="0D0D0D"/>
          <w:spacing w:val="-6"/>
        </w:rPr>
        <w:t xml:space="preserve"> </w:t>
      </w:r>
      <w:r>
        <w:rPr>
          <w:color w:val="0D0D0D"/>
        </w:rPr>
        <w:t>provide</w:t>
      </w:r>
      <w:r>
        <w:rPr>
          <w:color w:val="0D0D0D"/>
          <w:spacing w:val="-2"/>
        </w:rPr>
        <w:t xml:space="preserve"> </w:t>
      </w:r>
      <w:r>
        <w:rPr>
          <w:color w:val="0D0D0D"/>
        </w:rPr>
        <w:t>very</w:t>
      </w:r>
      <w:r>
        <w:rPr>
          <w:color w:val="0D0D0D"/>
          <w:spacing w:val="-4"/>
        </w:rPr>
        <w:t xml:space="preserve"> </w:t>
      </w:r>
      <w:r>
        <w:rPr>
          <w:color w:val="0D0D0D"/>
        </w:rPr>
        <w:t>little</w:t>
      </w:r>
      <w:r>
        <w:rPr>
          <w:color w:val="0D0D0D"/>
          <w:spacing w:val="-2"/>
        </w:rPr>
        <w:t xml:space="preserve"> </w:t>
      </w:r>
      <w:r>
        <w:rPr>
          <w:color w:val="0D0D0D"/>
        </w:rPr>
        <w:t>in the</w:t>
      </w:r>
      <w:r>
        <w:rPr>
          <w:color w:val="0D0D0D"/>
          <w:spacing w:val="-1"/>
        </w:rPr>
        <w:t xml:space="preserve"> </w:t>
      </w:r>
      <w:r>
        <w:rPr>
          <w:color w:val="0D0D0D"/>
        </w:rPr>
        <w:t>way</w:t>
      </w:r>
      <w:r>
        <w:rPr>
          <w:color w:val="0D0D0D"/>
          <w:spacing w:val="-7"/>
        </w:rPr>
        <w:t xml:space="preserve"> </w:t>
      </w:r>
      <w:r>
        <w:rPr>
          <w:color w:val="0D0D0D"/>
        </w:rPr>
        <w:t>of</w:t>
      </w:r>
      <w:r>
        <w:rPr>
          <w:color w:val="0D0D0D"/>
          <w:spacing w:val="-3"/>
        </w:rPr>
        <w:t xml:space="preserve"> </w:t>
      </w:r>
      <w:r>
        <w:rPr>
          <w:color w:val="0D0D0D"/>
        </w:rPr>
        <w:t>feedback and severely punish any mistake, said Dupre. They tend to have lots of regulations and micromanage almost every aspect of their children’s lives, valuing discipline over</w:t>
      </w:r>
      <w:r>
        <w:rPr>
          <w:color w:val="0D0D0D"/>
          <w:spacing w:val="-12"/>
        </w:rPr>
        <w:t xml:space="preserve"> </w:t>
      </w:r>
      <w:r>
        <w:rPr>
          <w:color w:val="0D0D0D"/>
        </w:rPr>
        <w:t>fun.</w:t>
      </w:r>
    </w:p>
    <w:p>
      <w:pPr>
        <w:pStyle w:val="4"/>
        <w:spacing w:line="302" w:lineRule="auto"/>
        <w:ind w:right="130" w:firstLine="420"/>
        <w:jc w:val="both"/>
      </w:pPr>
      <w:r>
        <w:rPr>
          <w:color w:val="0D0D0D"/>
        </w:rPr>
        <w:t>“Research suggests that authoritarian parenting is more of a negative style of parenting as compared to other parenting styles. This style of parenting has been associated with a variety of negative child outcomes, including exhibiting aggressive behavior outside the home, being fearful or overly shy around others, having difficulty in social situations due to a lack of social competence,” she</w:t>
      </w:r>
      <w:r>
        <w:rPr>
          <w:color w:val="0D0D0D"/>
          <w:spacing w:val="-13"/>
        </w:rPr>
        <w:t xml:space="preserve"> </w:t>
      </w:r>
      <w:r>
        <w:rPr>
          <w:color w:val="0D0D0D"/>
        </w:rPr>
        <w:t>said.</w:t>
      </w:r>
    </w:p>
    <w:p>
      <w:pPr>
        <w:pStyle w:val="8"/>
        <w:numPr>
          <w:ilvl w:val="0"/>
          <w:numId w:val="2"/>
        </w:numPr>
        <w:tabs>
          <w:tab w:val="left" w:pos="472"/>
        </w:tabs>
        <w:spacing w:before="0" w:after="0" w:line="241" w:lineRule="exact"/>
        <w:ind w:left="471" w:right="0" w:hanging="313"/>
        <w:jc w:val="both"/>
        <w:rPr>
          <w:sz w:val="21"/>
        </w:rPr>
      </w:pPr>
      <w:r>
        <w:rPr>
          <w:color w:val="0D0D0D"/>
          <w:sz w:val="21"/>
        </w:rPr>
        <w:t>Which of the following is the closest in meaning to the underlined word “incivility” in Paragraph</w:t>
      </w:r>
      <w:r>
        <w:rPr>
          <w:color w:val="0D0D0D"/>
          <w:spacing w:val="-22"/>
          <w:sz w:val="21"/>
        </w:rPr>
        <w:t xml:space="preserve"> </w:t>
      </w:r>
      <w:r>
        <w:rPr>
          <w:color w:val="0D0D0D"/>
          <w:sz w:val="21"/>
        </w:rPr>
        <w:t>1?</w:t>
      </w:r>
    </w:p>
    <w:p>
      <w:pPr>
        <w:pStyle w:val="4"/>
        <w:tabs>
          <w:tab w:val="left" w:pos="2852"/>
          <w:tab w:val="left" w:pos="4979"/>
          <w:tab w:val="left" w:pos="7106"/>
        </w:tabs>
        <w:spacing w:before="60"/>
        <w:ind w:left="474"/>
        <w:jc w:val="both"/>
      </w:pPr>
      <w:r>
        <w:rPr>
          <w:color w:val="0D0D0D"/>
        </w:rPr>
        <w:t>A.</w:t>
      </w:r>
      <w:r>
        <w:rPr>
          <w:color w:val="0D0D0D"/>
          <w:spacing w:val="-3"/>
        </w:rPr>
        <w:t xml:space="preserve"> </w:t>
      </w:r>
      <w:r>
        <w:rPr>
          <w:color w:val="0D0D0D"/>
        </w:rPr>
        <w:t>Rudeness.</w:t>
      </w:r>
      <w:r>
        <w:rPr>
          <w:color w:val="0D0D0D"/>
        </w:rPr>
        <w:tab/>
      </w:r>
      <w:r>
        <w:rPr>
          <w:color w:val="0D0D0D"/>
        </w:rPr>
        <w:t>B.</w:t>
      </w:r>
      <w:r>
        <w:rPr>
          <w:color w:val="0D0D0D"/>
          <w:spacing w:val="-2"/>
        </w:rPr>
        <w:t xml:space="preserve"> </w:t>
      </w:r>
      <w:r>
        <w:rPr>
          <w:color w:val="0D0D0D"/>
        </w:rPr>
        <w:t>Panic.</w:t>
      </w:r>
      <w:r>
        <w:rPr>
          <w:color w:val="0D0D0D"/>
        </w:rPr>
        <w:tab/>
      </w:r>
      <w:r>
        <w:rPr>
          <w:color w:val="0D0D0D"/>
        </w:rPr>
        <w:t>C.</w:t>
      </w:r>
      <w:r>
        <w:rPr>
          <w:color w:val="0D0D0D"/>
          <w:spacing w:val="-9"/>
        </w:rPr>
        <w:t xml:space="preserve"> </w:t>
      </w:r>
      <w:r>
        <w:rPr>
          <w:color w:val="0D0D0D"/>
        </w:rPr>
        <w:t>Violence.</w:t>
      </w:r>
      <w:r>
        <w:rPr>
          <w:color w:val="0D0D0D"/>
        </w:rPr>
        <w:tab/>
      </w:r>
      <w:r>
        <w:rPr>
          <w:color w:val="0D0D0D"/>
        </w:rPr>
        <w:t>D.</w:t>
      </w:r>
      <w:r>
        <w:rPr>
          <w:color w:val="0D0D0D"/>
          <w:spacing w:val="-16"/>
        </w:rPr>
        <w:t xml:space="preserve"> </w:t>
      </w:r>
      <w:r>
        <w:rPr>
          <w:color w:val="0D0D0D"/>
        </w:rPr>
        <w:t>Argument.</w:t>
      </w:r>
    </w:p>
    <w:p>
      <w:pPr>
        <w:pStyle w:val="8"/>
        <w:numPr>
          <w:ilvl w:val="0"/>
          <w:numId w:val="2"/>
        </w:numPr>
        <w:tabs>
          <w:tab w:val="left" w:pos="472"/>
        </w:tabs>
        <w:spacing w:before="64" w:after="0" w:line="240" w:lineRule="auto"/>
        <w:ind w:left="471" w:right="0" w:hanging="313"/>
        <w:jc w:val="both"/>
        <w:rPr>
          <w:sz w:val="21"/>
        </w:rPr>
      </w:pPr>
      <w:r>
        <w:rPr>
          <w:color w:val="0D0D0D"/>
          <w:sz w:val="21"/>
        </w:rPr>
        <w:t>Which of the following is NOT a feature of authoritarian</w:t>
      </w:r>
      <w:r>
        <w:rPr>
          <w:color w:val="0D0D0D"/>
          <w:spacing w:val="-12"/>
          <w:sz w:val="21"/>
        </w:rPr>
        <w:t xml:space="preserve"> </w:t>
      </w:r>
      <w:r>
        <w:rPr>
          <w:color w:val="0D0D0D"/>
          <w:sz w:val="21"/>
        </w:rPr>
        <w:t>parents?</w:t>
      </w:r>
    </w:p>
    <w:p>
      <w:pPr>
        <w:pStyle w:val="8"/>
        <w:numPr>
          <w:ilvl w:val="1"/>
          <w:numId w:val="2"/>
        </w:numPr>
        <w:tabs>
          <w:tab w:val="left" w:pos="729"/>
        </w:tabs>
        <w:spacing w:before="64" w:after="0" w:line="240" w:lineRule="auto"/>
        <w:ind w:left="728" w:right="0" w:hanging="255"/>
        <w:jc w:val="left"/>
        <w:rPr>
          <w:sz w:val="21"/>
        </w:rPr>
      </w:pPr>
      <w:r>
        <w:rPr>
          <w:color w:val="0D0D0D"/>
          <w:sz w:val="21"/>
        </w:rPr>
        <w:t>They tend to be too strict with their</w:t>
      </w:r>
      <w:r>
        <w:rPr>
          <w:color w:val="0D0D0D"/>
          <w:spacing w:val="-6"/>
          <w:sz w:val="21"/>
        </w:rPr>
        <w:t xml:space="preserve"> </w:t>
      </w:r>
      <w:r>
        <w:rPr>
          <w:color w:val="0D0D0D"/>
          <w:sz w:val="21"/>
        </w:rPr>
        <w:t>children.</w:t>
      </w:r>
    </w:p>
    <w:p>
      <w:pPr>
        <w:pStyle w:val="8"/>
        <w:numPr>
          <w:ilvl w:val="1"/>
          <w:numId w:val="2"/>
        </w:numPr>
        <w:tabs>
          <w:tab w:val="left" w:pos="717"/>
        </w:tabs>
        <w:spacing w:before="60" w:after="0" w:line="240" w:lineRule="auto"/>
        <w:ind w:left="716" w:right="0" w:hanging="243"/>
        <w:jc w:val="left"/>
        <w:rPr>
          <w:sz w:val="21"/>
        </w:rPr>
      </w:pPr>
      <w:r>
        <w:rPr>
          <w:color w:val="0D0D0D"/>
          <w:sz w:val="21"/>
        </w:rPr>
        <w:t>They set high standards for their children to</w:t>
      </w:r>
      <w:r>
        <w:rPr>
          <w:color w:val="0D0D0D"/>
          <w:spacing w:val="-9"/>
          <w:sz w:val="21"/>
        </w:rPr>
        <w:t xml:space="preserve"> </w:t>
      </w:r>
      <w:r>
        <w:rPr>
          <w:color w:val="0D0D0D"/>
          <w:sz w:val="21"/>
        </w:rPr>
        <w:t>reach.</w:t>
      </w:r>
    </w:p>
    <w:p>
      <w:pPr>
        <w:pStyle w:val="8"/>
        <w:numPr>
          <w:ilvl w:val="1"/>
          <w:numId w:val="2"/>
        </w:numPr>
        <w:tabs>
          <w:tab w:val="left" w:pos="717"/>
        </w:tabs>
        <w:spacing w:before="64" w:after="0" w:line="240" w:lineRule="auto"/>
        <w:ind w:left="716" w:right="0" w:hanging="243"/>
        <w:jc w:val="left"/>
        <w:rPr>
          <w:sz w:val="21"/>
        </w:rPr>
      </w:pPr>
      <w:r>
        <w:rPr>
          <w:color w:val="0D0D0D"/>
          <w:sz w:val="21"/>
        </w:rPr>
        <w:t xml:space="preserve">They want to keep their </w:t>
      </w:r>
      <w:r>
        <w:rPr>
          <w:color w:val="0D0D0D"/>
          <w:spacing w:val="-3"/>
          <w:sz w:val="21"/>
        </w:rPr>
        <w:t xml:space="preserve">children’s </w:t>
      </w:r>
      <w:r>
        <w:rPr>
          <w:color w:val="0D0D0D"/>
          <w:sz w:val="21"/>
        </w:rPr>
        <w:t>life under</w:t>
      </w:r>
      <w:r>
        <w:rPr>
          <w:color w:val="0D0D0D"/>
          <w:spacing w:val="-4"/>
          <w:sz w:val="21"/>
        </w:rPr>
        <w:t xml:space="preserve"> </w:t>
      </w:r>
      <w:r>
        <w:rPr>
          <w:color w:val="0D0D0D"/>
          <w:sz w:val="21"/>
        </w:rPr>
        <w:t>control.</w:t>
      </w:r>
    </w:p>
    <w:p>
      <w:pPr>
        <w:pStyle w:val="8"/>
        <w:numPr>
          <w:ilvl w:val="1"/>
          <w:numId w:val="2"/>
        </w:numPr>
        <w:tabs>
          <w:tab w:val="left" w:pos="729"/>
        </w:tabs>
        <w:spacing w:before="63" w:after="0" w:line="240" w:lineRule="auto"/>
        <w:ind w:left="728" w:right="0" w:hanging="255"/>
        <w:jc w:val="left"/>
        <w:rPr>
          <w:sz w:val="21"/>
        </w:rPr>
      </w:pPr>
      <w:r>
        <w:rPr>
          <w:color w:val="0D0D0D"/>
          <w:sz w:val="21"/>
        </w:rPr>
        <w:t>They attach equal importance to discipline and</w:t>
      </w:r>
      <w:r>
        <w:rPr>
          <w:color w:val="0D0D0D"/>
          <w:spacing w:val="-7"/>
          <w:sz w:val="21"/>
        </w:rPr>
        <w:t xml:space="preserve"> </w:t>
      </w:r>
      <w:r>
        <w:rPr>
          <w:color w:val="0D0D0D"/>
          <w:sz w:val="21"/>
        </w:rPr>
        <w:t>fun.</w:t>
      </w:r>
    </w:p>
    <w:p>
      <w:pPr>
        <w:pStyle w:val="8"/>
        <w:numPr>
          <w:ilvl w:val="0"/>
          <w:numId w:val="2"/>
        </w:numPr>
        <w:tabs>
          <w:tab w:val="left" w:pos="472"/>
        </w:tabs>
        <w:spacing w:before="61" w:after="0" w:line="240" w:lineRule="auto"/>
        <w:ind w:left="471" w:right="0" w:hanging="313"/>
        <w:jc w:val="left"/>
        <w:rPr>
          <w:sz w:val="21"/>
        </w:rPr>
      </w:pPr>
      <w:r>
        <w:rPr>
          <w:color w:val="0D0D0D"/>
          <w:sz w:val="21"/>
        </w:rPr>
        <w:t>What is the main idea of the</w:t>
      </w:r>
      <w:r>
        <w:rPr>
          <w:color w:val="0D0D0D"/>
          <w:spacing w:val="-6"/>
          <w:sz w:val="21"/>
        </w:rPr>
        <w:t xml:space="preserve"> </w:t>
      </w:r>
      <w:r>
        <w:rPr>
          <w:color w:val="0D0D0D"/>
          <w:sz w:val="21"/>
        </w:rPr>
        <w:t>passage?</w:t>
      </w:r>
    </w:p>
    <w:p>
      <w:pPr>
        <w:pStyle w:val="8"/>
        <w:numPr>
          <w:ilvl w:val="1"/>
          <w:numId w:val="2"/>
        </w:numPr>
        <w:tabs>
          <w:tab w:val="left" w:pos="729"/>
        </w:tabs>
        <w:spacing w:before="63" w:after="0" w:line="240" w:lineRule="auto"/>
        <w:ind w:left="728" w:right="0" w:hanging="255"/>
        <w:jc w:val="left"/>
        <w:rPr>
          <w:sz w:val="21"/>
        </w:rPr>
      </w:pPr>
      <w:r>
        <w:rPr>
          <w:color w:val="0D0D0D"/>
          <w:sz w:val="21"/>
        </w:rPr>
        <w:t>The cause of more authoritarian</w:t>
      </w:r>
      <w:r>
        <w:rPr>
          <w:color w:val="0D0D0D"/>
          <w:spacing w:val="-5"/>
          <w:sz w:val="21"/>
        </w:rPr>
        <w:t xml:space="preserve"> </w:t>
      </w:r>
      <w:r>
        <w:rPr>
          <w:color w:val="0D0D0D"/>
          <w:sz w:val="21"/>
        </w:rPr>
        <w:t>parents.</w:t>
      </w:r>
    </w:p>
    <w:p>
      <w:pPr>
        <w:pStyle w:val="8"/>
        <w:numPr>
          <w:ilvl w:val="1"/>
          <w:numId w:val="2"/>
        </w:numPr>
        <w:tabs>
          <w:tab w:val="left" w:pos="717"/>
        </w:tabs>
        <w:spacing w:before="64" w:after="0" w:line="240" w:lineRule="auto"/>
        <w:ind w:left="716" w:right="0" w:hanging="243"/>
        <w:jc w:val="left"/>
        <w:rPr>
          <w:sz w:val="21"/>
        </w:rPr>
      </w:pPr>
      <w:r>
        <w:rPr>
          <w:color w:val="0D0D0D"/>
          <w:sz w:val="21"/>
        </w:rPr>
        <w:t>The harm of workplace incivility to</w:t>
      </w:r>
      <w:r>
        <w:rPr>
          <w:color w:val="0D0D0D"/>
          <w:spacing w:val="-11"/>
          <w:sz w:val="21"/>
        </w:rPr>
        <w:t xml:space="preserve"> </w:t>
      </w:r>
      <w:r>
        <w:rPr>
          <w:color w:val="0D0D0D"/>
          <w:sz w:val="21"/>
        </w:rPr>
        <w:t>children.</w:t>
      </w:r>
    </w:p>
    <w:p>
      <w:pPr>
        <w:pStyle w:val="8"/>
        <w:numPr>
          <w:ilvl w:val="1"/>
          <w:numId w:val="2"/>
        </w:numPr>
        <w:tabs>
          <w:tab w:val="left" w:pos="717"/>
        </w:tabs>
        <w:spacing w:before="61" w:after="0" w:line="240" w:lineRule="auto"/>
        <w:ind w:left="716" w:right="0" w:hanging="243"/>
        <w:jc w:val="left"/>
        <w:rPr>
          <w:sz w:val="21"/>
        </w:rPr>
      </w:pPr>
      <w:r>
        <w:rPr>
          <w:color w:val="0D0D0D"/>
          <w:sz w:val="21"/>
        </w:rPr>
        <w:t>The different styles of parenting</w:t>
      </w:r>
      <w:r>
        <w:rPr>
          <w:color w:val="0D0D0D"/>
          <w:spacing w:val="-6"/>
          <w:sz w:val="21"/>
        </w:rPr>
        <w:t xml:space="preserve"> </w:t>
      </w:r>
      <w:r>
        <w:rPr>
          <w:color w:val="0D0D0D"/>
          <w:sz w:val="21"/>
        </w:rPr>
        <w:t>practices.</w:t>
      </w:r>
    </w:p>
    <w:p>
      <w:pPr>
        <w:pStyle w:val="8"/>
        <w:numPr>
          <w:ilvl w:val="1"/>
          <w:numId w:val="2"/>
        </w:numPr>
        <w:tabs>
          <w:tab w:val="left" w:pos="729"/>
        </w:tabs>
        <w:spacing w:before="63" w:after="0" w:line="240" w:lineRule="auto"/>
        <w:ind w:left="728" w:right="0" w:hanging="255"/>
        <w:jc w:val="left"/>
        <w:rPr>
          <w:sz w:val="21"/>
        </w:rPr>
      </w:pPr>
      <w:r>
        <w:rPr>
          <w:color w:val="0D0D0D"/>
          <w:sz w:val="21"/>
        </w:rPr>
        <w:t>The effects of high expectations from</w:t>
      </w:r>
      <w:r>
        <w:rPr>
          <w:color w:val="0D0D0D"/>
          <w:spacing w:val="-6"/>
          <w:sz w:val="21"/>
        </w:rPr>
        <w:t xml:space="preserve"> </w:t>
      </w:r>
      <w:r>
        <w:rPr>
          <w:color w:val="0D0D0D"/>
          <w:sz w:val="21"/>
        </w:rPr>
        <w:t>children.</w:t>
      </w:r>
    </w:p>
    <w:p>
      <w:pPr>
        <w:pStyle w:val="3"/>
      </w:pPr>
      <w:r>
        <w:rPr>
          <w:color w:val="0D0D0D"/>
          <w:w w:val="99"/>
        </w:rPr>
        <w:t>C</w:t>
      </w:r>
    </w:p>
    <w:p>
      <w:pPr>
        <w:pStyle w:val="4"/>
        <w:spacing w:before="72" w:line="295" w:lineRule="auto"/>
        <w:ind w:right="176" w:firstLine="420"/>
        <w:jc w:val="both"/>
      </w:pPr>
      <w:r>
        <w:rPr>
          <w:color w:val="0D0D0D"/>
        </w:rPr>
        <w:t>It is no secret that physical activity is necessary to a person’s well-being. Because children are continuously developing physically and emotionally, they are especially affected by the benefits of activity. Former First Lady Michelle Obama’s Let’s Move initiative reports that nearly one-third of US children are overweight or obese, and that “schools are a key setting for kids to get their 60 minutes of play with moderate activity, given the significant portion</w:t>
      </w:r>
      <w:r>
        <w:rPr>
          <w:rFonts w:hint="eastAsia" w:ascii="宋体" w:hAnsi="宋体" w:eastAsia="宋体"/>
          <w:color w:val="0D0D0D"/>
        </w:rPr>
        <w:t>(部分)</w:t>
      </w:r>
      <w:r>
        <w:rPr>
          <w:color w:val="0D0D0D"/>
        </w:rPr>
        <w:t>of time they spend there.”</w:t>
      </w:r>
    </w:p>
    <w:p>
      <w:pPr>
        <w:pStyle w:val="4"/>
        <w:spacing w:line="302" w:lineRule="auto"/>
        <w:ind w:right="179" w:firstLine="420"/>
        <w:jc w:val="both"/>
      </w:pPr>
      <w:r>
        <w:rPr>
          <w:color w:val="0D0D0D"/>
        </w:rPr>
        <w:t xml:space="preserve">Physical education programs in schools directly benefit students’ physical health. Regular exercise promotes muscles and bone development. In addition to participating in physical </w:t>
      </w:r>
      <w:r>
        <w:rPr>
          <w:color w:val="0D0D0D"/>
          <w:spacing w:val="-3"/>
        </w:rPr>
        <w:t xml:space="preserve">activity, </w:t>
      </w:r>
      <w:r>
        <w:rPr>
          <w:color w:val="0D0D0D"/>
        </w:rPr>
        <w:t xml:space="preserve">students in </w:t>
      </w:r>
      <w:r>
        <w:rPr>
          <w:color w:val="0D0D0D"/>
          <w:spacing w:val="-7"/>
        </w:rPr>
        <w:t xml:space="preserve">P.E. </w:t>
      </w:r>
      <w:r>
        <w:rPr>
          <w:color w:val="0D0D0D"/>
        </w:rPr>
        <w:t xml:space="preserve">learn the fundamentals of a healthful lifestyle, the building blocks upon which they can develop into </w:t>
      </w:r>
      <w:r>
        <w:rPr>
          <w:color w:val="0D0D0D"/>
          <w:spacing w:val="-3"/>
        </w:rPr>
        <w:t xml:space="preserve">healthy, </w:t>
      </w:r>
      <w:r>
        <w:rPr>
          <w:color w:val="0D0D0D"/>
        </w:rPr>
        <w:t>knowledgeable</w:t>
      </w:r>
      <w:r>
        <w:rPr>
          <w:color w:val="0D0D0D"/>
          <w:spacing w:val="3"/>
        </w:rPr>
        <w:t xml:space="preserve"> </w:t>
      </w:r>
      <w:r>
        <w:rPr>
          <w:color w:val="0D0D0D"/>
        </w:rPr>
        <w:t>adults.</w:t>
      </w:r>
    </w:p>
    <w:p>
      <w:pPr>
        <w:pStyle w:val="4"/>
        <w:spacing w:line="302" w:lineRule="auto"/>
        <w:ind w:right="174" w:firstLine="420"/>
        <w:jc w:val="both"/>
      </w:pPr>
      <w:r>
        <w:rPr>
          <w:color w:val="0D0D0D"/>
        </w:rPr>
        <w:t xml:space="preserve">Though the lack of attention on </w:t>
      </w:r>
      <w:r>
        <w:rPr>
          <w:color w:val="0D0D0D"/>
          <w:spacing w:val="-7"/>
        </w:rPr>
        <w:t xml:space="preserve">P.E. </w:t>
      </w:r>
      <w:r>
        <w:rPr>
          <w:color w:val="0D0D0D"/>
        </w:rPr>
        <w:t>is often justified as an opportunity to spend more time in the classroom, studies show that physical activity contributes to improved academic performance. Regular activity during the school day is strongly associated with higher concentration levels. A statewide policy in North Carolina requires that children from kindergarten to eighth grade participate in 30 minutes of physical activity each</w:t>
      </w:r>
      <w:r>
        <w:rPr>
          <w:color w:val="0D0D0D"/>
          <w:spacing w:val="-5"/>
        </w:rPr>
        <w:t xml:space="preserve"> day.</w:t>
      </w:r>
    </w:p>
    <w:p>
      <w:pPr>
        <w:pStyle w:val="4"/>
        <w:spacing w:line="302" w:lineRule="auto"/>
        <w:ind w:right="179" w:firstLine="420"/>
        <w:jc w:val="both"/>
      </w:pPr>
      <w:r>
        <w:rPr>
          <w:color w:val="0D0D0D"/>
        </w:rPr>
        <w:t xml:space="preserve">Activities in </w:t>
      </w:r>
      <w:r>
        <w:rPr>
          <w:color w:val="0D0D0D"/>
          <w:spacing w:val="-6"/>
        </w:rPr>
        <w:t xml:space="preserve">P.E. </w:t>
      </w:r>
      <w:r>
        <w:rPr>
          <w:color w:val="0D0D0D"/>
        </w:rPr>
        <w:t xml:space="preserve">help children develop healthful social interactions. From a young age, children learn cooperation through group activities and form a positive sense of identity as part of a team. Such group activities are continually important as children grow </w:t>
      </w:r>
      <w:r>
        <w:rPr>
          <w:color w:val="0D0D0D"/>
          <w:spacing w:val="-3"/>
        </w:rPr>
        <w:t xml:space="preserve">older. </w:t>
      </w:r>
      <w:r>
        <w:rPr>
          <w:color w:val="0D0D0D"/>
        </w:rPr>
        <w:t>The International Platform on Sport and Development states that sport has been used as a practical tool to engage young people in their  communities through volunteering, resulting in higher levels of leadership and community engagement among young</w:t>
      </w:r>
      <w:r>
        <w:rPr>
          <w:color w:val="0D0D0D"/>
          <w:spacing w:val="1"/>
        </w:rPr>
        <w:t xml:space="preserve"> </w:t>
      </w:r>
      <w:r>
        <w:rPr>
          <w:color w:val="0D0D0D"/>
        </w:rPr>
        <w:t>people.</w:t>
      </w:r>
    </w:p>
    <w:p>
      <w:pPr>
        <w:spacing w:after="0" w:line="302" w:lineRule="auto"/>
        <w:jc w:val="both"/>
        <w:sectPr>
          <w:pgSz w:w="10440" w:h="14750"/>
          <w:pgMar w:top="1120" w:right="500" w:bottom="880" w:left="520" w:header="0" w:footer="687" w:gutter="0"/>
        </w:sectPr>
      </w:pPr>
    </w:p>
    <w:p>
      <w:pPr>
        <w:pStyle w:val="4"/>
        <w:spacing w:before="78" w:line="295" w:lineRule="auto"/>
        <w:ind w:right="173" w:firstLine="408"/>
        <w:jc w:val="both"/>
      </w:pPr>
      <w:r>
        <w:rPr>
          <w:color w:val="0D0D0D"/>
          <w:spacing w:val="-3"/>
        </w:rPr>
        <w:t xml:space="preserve">The </w:t>
      </w:r>
      <w:r>
        <w:rPr>
          <w:color w:val="0D0D0D"/>
          <w:spacing w:val="-4"/>
        </w:rPr>
        <w:t xml:space="preserve">benefits </w:t>
      </w:r>
      <w:r>
        <w:rPr>
          <w:color w:val="0D0D0D"/>
        </w:rPr>
        <w:t xml:space="preserve">of </w:t>
      </w:r>
      <w:r>
        <w:rPr>
          <w:color w:val="0D0D0D"/>
          <w:spacing w:val="-9"/>
        </w:rPr>
        <w:t xml:space="preserve">P.E. </w:t>
      </w:r>
      <w:r>
        <w:rPr>
          <w:color w:val="0D0D0D"/>
          <w:spacing w:val="-3"/>
        </w:rPr>
        <w:t xml:space="preserve">to </w:t>
      </w:r>
      <w:r>
        <w:rPr>
          <w:color w:val="0D0D0D"/>
        </w:rPr>
        <w:t xml:space="preserve">a </w:t>
      </w:r>
      <w:r>
        <w:rPr>
          <w:color w:val="0D0D0D"/>
          <w:spacing w:val="-6"/>
        </w:rPr>
        <w:t xml:space="preserve">child’s </w:t>
      </w:r>
      <w:r>
        <w:rPr>
          <w:color w:val="0D0D0D"/>
          <w:spacing w:val="-4"/>
        </w:rPr>
        <w:t xml:space="preserve">mental health </w:t>
      </w:r>
      <w:r>
        <w:rPr>
          <w:color w:val="0D0D0D"/>
          <w:spacing w:val="-3"/>
        </w:rPr>
        <w:t xml:space="preserve">are both </w:t>
      </w:r>
      <w:r>
        <w:rPr>
          <w:color w:val="0D0D0D"/>
          <w:spacing w:val="-4"/>
        </w:rPr>
        <w:t xml:space="preserve">complex </w:t>
      </w:r>
      <w:r>
        <w:rPr>
          <w:color w:val="0D0D0D"/>
          <w:spacing w:val="-3"/>
        </w:rPr>
        <w:t xml:space="preserve">and </w:t>
      </w:r>
      <w:r>
        <w:rPr>
          <w:color w:val="0D0D0D"/>
          <w:spacing w:val="-4"/>
        </w:rPr>
        <w:t xml:space="preserve">comprehensive. Improved physical health, academics </w:t>
      </w:r>
      <w:r>
        <w:rPr>
          <w:color w:val="0D0D0D"/>
          <w:spacing w:val="-3"/>
        </w:rPr>
        <w:t xml:space="preserve">and </w:t>
      </w:r>
      <w:r>
        <w:rPr>
          <w:color w:val="0D0D0D"/>
          <w:spacing w:val="-4"/>
        </w:rPr>
        <w:t xml:space="preserve">social interactions </w:t>
      </w:r>
      <w:r>
        <w:rPr>
          <w:color w:val="0D0D0D"/>
          <w:spacing w:val="-3"/>
        </w:rPr>
        <w:t xml:space="preserve">all </w:t>
      </w:r>
      <w:r>
        <w:rPr>
          <w:color w:val="0D0D0D"/>
          <w:spacing w:val="-4"/>
        </w:rPr>
        <w:t xml:space="preserve">contribute </w:t>
      </w:r>
      <w:r>
        <w:rPr>
          <w:color w:val="0D0D0D"/>
          <w:spacing w:val="-3"/>
        </w:rPr>
        <w:t xml:space="preserve">to good </w:t>
      </w:r>
      <w:r>
        <w:rPr>
          <w:color w:val="0D0D0D"/>
          <w:spacing w:val="-4"/>
        </w:rPr>
        <w:t xml:space="preserve">mental health. Physical </w:t>
      </w:r>
      <w:r>
        <w:rPr>
          <w:color w:val="0D0D0D"/>
          <w:spacing w:val="-3"/>
        </w:rPr>
        <w:t xml:space="preserve">activity sets  the  </w:t>
      </w:r>
      <w:r>
        <w:rPr>
          <w:color w:val="0D0D0D"/>
          <w:spacing w:val="-4"/>
        </w:rPr>
        <w:t xml:space="preserve">stage </w:t>
      </w:r>
      <w:r>
        <w:rPr>
          <w:color w:val="0D0D0D"/>
          <w:spacing w:val="-3"/>
        </w:rPr>
        <w:t xml:space="preserve">for </w:t>
      </w:r>
      <w:r>
        <w:rPr>
          <w:color w:val="0D0D0D"/>
        </w:rPr>
        <w:t xml:space="preserve">a </w:t>
      </w:r>
      <w:r>
        <w:rPr>
          <w:color w:val="0D0D0D"/>
          <w:spacing w:val="-4"/>
        </w:rPr>
        <w:t xml:space="preserve">good </w:t>
      </w:r>
      <w:r>
        <w:rPr>
          <w:color w:val="0D0D0D"/>
          <w:spacing w:val="-5"/>
        </w:rPr>
        <w:t xml:space="preserve">night’s </w:t>
      </w:r>
      <w:r>
        <w:rPr>
          <w:color w:val="0D0D0D"/>
          <w:spacing w:val="-4"/>
        </w:rPr>
        <w:t xml:space="preserve">sleep, provides more </w:t>
      </w:r>
      <w:r>
        <w:rPr>
          <w:color w:val="0D0D0D"/>
          <w:spacing w:val="-5"/>
        </w:rPr>
        <w:t xml:space="preserve">energy </w:t>
      </w:r>
      <w:r>
        <w:rPr>
          <w:color w:val="0D0D0D"/>
        </w:rPr>
        <w:t xml:space="preserve">to </w:t>
      </w:r>
      <w:r>
        <w:rPr>
          <w:color w:val="0D0D0D"/>
          <w:spacing w:val="-4"/>
        </w:rPr>
        <w:t xml:space="preserve">participate </w:t>
      </w:r>
      <w:r>
        <w:rPr>
          <w:color w:val="0D0D0D"/>
        </w:rPr>
        <w:t xml:space="preserve">in </w:t>
      </w:r>
      <w:r>
        <w:rPr>
          <w:color w:val="0D0D0D"/>
          <w:spacing w:val="-4"/>
        </w:rPr>
        <w:t xml:space="preserve">hobbies </w:t>
      </w:r>
      <w:r>
        <w:rPr>
          <w:color w:val="0D0D0D"/>
          <w:spacing w:val="-3"/>
        </w:rPr>
        <w:t xml:space="preserve">and </w:t>
      </w:r>
      <w:r>
        <w:rPr>
          <w:color w:val="0D0D0D"/>
          <w:spacing w:val="-4"/>
        </w:rPr>
        <w:t xml:space="preserve">interact </w:t>
      </w:r>
      <w:r>
        <w:rPr>
          <w:color w:val="0D0D0D"/>
          <w:spacing w:val="-3"/>
        </w:rPr>
        <w:t>with</w:t>
      </w:r>
      <w:r>
        <w:rPr>
          <w:color w:val="0D0D0D"/>
          <w:spacing w:val="-35"/>
        </w:rPr>
        <w:t xml:space="preserve"> </w:t>
      </w:r>
      <w:r>
        <w:rPr>
          <w:color w:val="0D0D0D"/>
          <w:spacing w:val="-4"/>
        </w:rPr>
        <w:t>others.</w:t>
      </w:r>
    </w:p>
    <w:p>
      <w:pPr>
        <w:pStyle w:val="8"/>
        <w:numPr>
          <w:ilvl w:val="0"/>
          <w:numId w:val="2"/>
        </w:numPr>
        <w:tabs>
          <w:tab w:val="left" w:pos="472"/>
          <w:tab w:val="left" w:pos="4381"/>
        </w:tabs>
        <w:spacing w:before="0" w:after="0" w:line="241" w:lineRule="exact"/>
        <w:ind w:left="471" w:right="0" w:hanging="313"/>
        <w:jc w:val="both"/>
        <w:rPr>
          <w:sz w:val="21"/>
        </w:rPr>
      </w:pPr>
      <w:r>
        <w:pict>
          <v:line id="_x0000_s1026" o:spid="_x0000_s1026" o:spt="20" style="position:absolute;left:0pt;margin-left:181.95pt;margin-top:11.2pt;height:0pt;width:63.1pt;mso-position-horizontal-relative:page;z-index:251658240;mso-width-relative:page;mso-height-relative:page;" stroked="t" coordsize="21600,21600">
            <v:path arrowok="t"/>
            <v:fill focussize="0,0"/>
            <v:stroke weight="0.48pt" color="#0D0D0D"/>
            <v:imagedata o:title=""/>
            <o:lock v:ext="edit"/>
          </v:line>
        </w:pict>
      </w:r>
      <w:r>
        <w:rPr>
          <w:color w:val="0D0D0D"/>
          <w:sz w:val="21"/>
        </w:rPr>
        <w:t>The first paragraph</w:t>
      </w:r>
      <w:r>
        <w:rPr>
          <w:color w:val="0D0D0D"/>
          <w:spacing w:val="-4"/>
          <w:sz w:val="21"/>
        </w:rPr>
        <w:t xml:space="preserve"> </w:t>
      </w:r>
      <w:r>
        <w:rPr>
          <w:color w:val="0D0D0D"/>
          <w:sz w:val="21"/>
        </w:rPr>
        <w:t>implies</w:t>
      </w:r>
      <w:r>
        <w:rPr>
          <w:color w:val="0D0D0D"/>
          <w:spacing w:val="-1"/>
          <w:sz w:val="21"/>
        </w:rPr>
        <w:t xml:space="preserve"> </w:t>
      </w:r>
      <w:r>
        <w:rPr>
          <w:color w:val="0D0D0D"/>
          <w:sz w:val="21"/>
        </w:rPr>
        <w:t>that</w:t>
      </w:r>
      <w:r>
        <w:rPr>
          <w:color w:val="0D0D0D"/>
          <w:sz w:val="21"/>
        </w:rPr>
        <w:tab/>
      </w:r>
      <w:r>
        <w:rPr>
          <w:color w:val="0D0D0D"/>
          <w:sz w:val="21"/>
        </w:rPr>
        <w:t>.</w:t>
      </w:r>
    </w:p>
    <w:p>
      <w:pPr>
        <w:pStyle w:val="8"/>
        <w:numPr>
          <w:ilvl w:val="1"/>
          <w:numId w:val="2"/>
        </w:numPr>
        <w:tabs>
          <w:tab w:val="left" w:pos="734"/>
        </w:tabs>
        <w:spacing w:before="54" w:after="0" w:line="240" w:lineRule="auto"/>
        <w:ind w:left="733" w:right="0" w:hanging="260"/>
        <w:jc w:val="left"/>
        <w:rPr>
          <w:sz w:val="21"/>
        </w:rPr>
      </w:pPr>
      <w:r>
        <w:rPr>
          <w:color w:val="0D0D0D"/>
          <w:sz w:val="21"/>
        </w:rPr>
        <w:t>children are becoming much lazier</w:t>
      </w:r>
      <w:r>
        <w:rPr>
          <w:color w:val="0D0D0D"/>
          <w:spacing w:val="-5"/>
          <w:sz w:val="21"/>
        </w:rPr>
        <w:t xml:space="preserve"> </w:t>
      </w:r>
      <w:r>
        <w:rPr>
          <w:color w:val="0D0D0D"/>
          <w:sz w:val="21"/>
        </w:rPr>
        <w:t>nowadays</w:t>
      </w:r>
    </w:p>
    <w:p>
      <w:pPr>
        <w:pStyle w:val="8"/>
        <w:numPr>
          <w:ilvl w:val="1"/>
          <w:numId w:val="2"/>
        </w:numPr>
        <w:tabs>
          <w:tab w:val="left" w:pos="721"/>
        </w:tabs>
        <w:spacing w:before="54" w:after="0" w:line="240" w:lineRule="auto"/>
        <w:ind w:left="720" w:right="0" w:hanging="247"/>
        <w:jc w:val="left"/>
        <w:rPr>
          <w:sz w:val="21"/>
        </w:rPr>
      </w:pPr>
      <w:r>
        <w:rPr>
          <w:color w:val="0D0D0D"/>
          <w:sz w:val="21"/>
        </w:rPr>
        <w:t>some schools have forbidden physical</w:t>
      </w:r>
      <w:r>
        <w:rPr>
          <w:color w:val="0D0D0D"/>
          <w:spacing w:val="-3"/>
          <w:sz w:val="21"/>
        </w:rPr>
        <w:t xml:space="preserve"> </w:t>
      </w:r>
      <w:r>
        <w:rPr>
          <w:color w:val="0D0D0D"/>
          <w:sz w:val="21"/>
        </w:rPr>
        <w:t>activity</w:t>
      </w:r>
    </w:p>
    <w:p>
      <w:pPr>
        <w:pStyle w:val="8"/>
        <w:numPr>
          <w:ilvl w:val="1"/>
          <w:numId w:val="2"/>
        </w:numPr>
        <w:tabs>
          <w:tab w:val="left" w:pos="721"/>
        </w:tabs>
        <w:spacing w:before="56" w:after="0" w:line="240" w:lineRule="auto"/>
        <w:ind w:left="720" w:right="0" w:hanging="247"/>
        <w:jc w:val="left"/>
        <w:rPr>
          <w:sz w:val="21"/>
        </w:rPr>
      </w:pPr>
      <w:r>
        <w:rPr>
          <w:color w:val="0D0D0D"/>
          <w:sz w:val="21"/>
        </w:rPr>
        <w:t>most parents are dissatisfied with school</w:t>
      </w:r>
      <w:r>
        <w:rPr>
          <w:color w:val="0D0D0D"/>
          <w:spacing w:val="-4"/>
          <w:sz w:val="21"/>
        </w:rPr>
        <w:t xml:space="preserve"> </w:t>
      </w:r>
      <w:r>
        <w:rPr>
          <w:color w:val="0D0D0D"/>
          <w:sz w:val="21"/>
        </w:rPr>
        <w:t>education</w:t>
      </w:r>
    </w:p>
    <w:p>
      <w:pPr>
        <w:pStyle w:val="8"/>
        <w:numPr>
          <w:ilvl w:val="1"/>
          <w:numId w:val="2"/>
        </w:numPr>
        <w:tabs>
          <w:tab w:val="left" w:pos="734"/>
        </w:tabs>
        <w:spacing w:before="54" w:after="0" w:line="240" w:lineRule="auto"/>
        <w:ind w:left="733" w:right="0" w:hanging="260"/>
        <w:jc w:val="left"/>
        <w:rPr>
          <w:sz w:val="21"/>
        </w:rPr>
      </w:pPr>
      <w:r>
        <w:rPr>
          <w:color w:val="0D0D0D"/>
          <w:sz w:val="21"/>
        </w:rPr>
        <w:t>schools must pay more attention to physical</w:t>
      </w:r>
      <w:r>
        <w:rPr>
          <w:color w:val="0D0D0D"/>
          <w:spacing w:val="-8"/>
          <w:sz w:val="21"/>
        </w:rPr>
        <w:t xml:space="preserve"> </w:t>
      </w:r>
      <w:r>
        <w:rPr>
          <w:color w:val="0D0D0D"/>
          <w:sz w:val="21"/>
        </w:rPr>
        <w:t>education</w:t>
      </w:r>
    </w:p>
    <w:p>
      <w:pPr>
        <w:pStyle w:val="8"/>
        <w:numPr>
          <w:ilvl w:val="0"/>
          <w:numId w:val="2"/>
        </w:numPr>
        <w:tabs>
          <w:tab w:val="left" w:pos="474"/>
          <w:tab w:val="left" w:pos="5685"/>
        </w:tabs>
        <w:spacing w:before="53" w:after="0" w:line="240" w:lineRule="auto"/>
        <w:ind w:left="473" w:right="0" w:hanging="315"/>
        <w:jc w:val="left"/>
        <w:rPr>
          <w:sz w:val="21"/>
        </w:rPr>
      </w:pPr>
      <w:r>
        <w:pict>
          <v:line id="_x0000_s1027" o:spid="_x0000_s1027" o:spt="20" style="position:absolute;left:0pt;margin-left:247.25pt;margin-top:13.85pt;height:0pt;width:63pt;mso-position-horizontal-relative:page;z-index:251659264;mso-width-relative:page;mso-height-relative:page;" stroked="t" coordsize="21600,21600">
            <v:path arrowok="t"/>
            <v:fill focussize="0,0"/>
            <v:stroke weight="0.48pt" color="#0D0D0D"/>
            <v:imagedata o:title=""/>
            <o:lock v:ext="edit"/>
          </v:line>
        </w:pict>
      </w:r>
      <w:r>
        <w:rPr>
          <w:color w:val="0D0D0D"/>
          <w:sz w:val="21"/>
        </w:rPr>
        <w:t>Physical education is ignored in a</w:t>
      </w:r>
      <w:r>
        <w:rPr>
          <w:color w:val="0D0D0D"/>
          <w:spacing w:val="-2"/>
          <w:sz w:val="21"/>
        </w:rPr>
        <w:t xml:space="preserve"> </w:t>
      </w:r>
      <w:r>
        <w:rPr>
          <w:color w:val="0D0D0D"/>
          <w:sz w:val="21"/>
        </w:rPr>
        <w:t>way</w:t>
      </w:r>
      <w:r>
        <w:rPr>
          <w:color w:val="0D0D0D"/>
          <w:spacing w:val="-4"/>
          <w:sz w:val="21"/>
        </w:rPr>
        <w:t xml:space="preserve"> </w:t>
      </w:r>
      <w:r>
        <w:rPr>
          <w:color w:val="0D0D0D"/>
          <w:sz w:val="21"/>
        </w:rPr>
        <w:t>because</w:t>
      </w:r>
      <w:r>
        <w:rPr>
          <w:color w:val="0D0D0D"/>
          <w:sz w:val="21"/>
        </w:rPr>
        <w:tab/>
      </w:r>
      <w:r>
        <w:rPr>
          <w:color w:val="0D0D0D"/>
          <w:sz w:val="21"/>
        </w:rPr>
        <w:t>.</w:t>
      </w:r>
    </w:p>
    <w:p>
      <w:pPr>
        <w:pStyle w:val="8"/>
        <w:numPr>
          <w:ilvl w:val="1"/>
          <w:numId w:val="2"/>
        </w:numPr>
        <w:tabs>
          <w:tab w:val="left" w:pos="734"/>
        </w:tabs>
        <w:spacing w:before="57" w:after="0" w:line="240" w:lineRule="auto"/>
        <w:ind w:left="733" w:right="0" w:hanging="260"/>
        <w:jc w:val="left"/>
        <w:rPr>
          <w:sz w:val="21"/>
        </w:rPr>
      </w:pPr>
      <w:r>
        <w:rPr>
          <w:color w:val="0D0D0D"/>
          <w:sz w:val="21"/>
        </w:rPr>
        <w:t>children dislike taking physical</w:t>
      </w:r>
      <w:r>
        <w:rPr>
          <w:color w:val="0D0D0D"/>
          <w:spacing w:val="-6"/>
          <w:sz w:val="21"/>
        </w:rPr>
        <w:t xml:space="preserve"> </w:t>
      </w:r>
      <w:r>
        <w:rPr>
          <w:color w:val="0D0D0D"/>
          <w:sz w:val="21"/>
        </w:rPr>
        <w:t>activity</w:t>
      </w:r>
    </w:p>
    <w:p>
      <w:pPr>
        <w:pStyle w:val="8"/>
        <w:numPr>
          <w:ilvl w:val="1"/>
          <w:numId w:val="2"/>
        </w:numPr>
        <w:tabs>
          <w:tab w:val="left" w:pos="721"/>
        </w:tabs>
        <w:spacing w:before="54" w:after="0" w:line="240" w:lineRule="auto"/>
        <w:ind w:left="720" w:right="0" w:hanging="247"/>
        <w:jc w:val="left"/>
        <w:rPr>
          <w:sz w:val="21"/>
        </w:rPr>
      </w:pPr>
      <w:r>
        <w:rPr>
          <w:color w:val="0D0D0D"/>
          <w:sz w:val="21"/>
        </w:rPr>
        <w:t>schools are worried about children’s</w:t>
      </w:r>
      <w:r>
        <w:rPr>
          <w:color w:val="0D0D0D"/>
          <w:spacing w:val="-2"/>
          <w:sz w:val="21"/>
        </w:rPr>
        <w:t xml:space="preserve"> </w:t>
      </w:r>
      <w:r>
        <w:rPr>
          <w:color w:val="0D0D0D"/>
          <w:sz w:val="21"/>
        </w:rPr>
        <w:t>safety</w:t>
      </w:r>
    </w:p>
    <w:p>
      <w:pPr>
        <w:pStyle w:val="8"/>
        <w:numPr>
          <w:ilvl w:val="1"/>
          <w:numId w:val="2"/>
        </w:numPr>
        <w:tabs>
          <w:tab w:val="left" w:pos="722"/>
        </w:tabs>
        <w:spacing w:before="54" w:after="0" w:line="240" w:lineRule="auto"/>
        <w:ind w:left="721" w:right="0" w:hanging="248"/>
        <w:jc w:val="left"/>
        <w:rPr>
          <w:sz w:val="21"/>
        </w:rPr>
      </w:pPr>
      <w:r>
        <w:rPr>
          <w:color w:val="0D0D0D"/>
          <w:sz w:val="21"/>
        </w:rPr>
        <w:t>students should have more time for</w:t>
      </w:r>
      <w:r>
        <w:rPr>
          <w:color w:val="0D0D0D"/>
          <w:spacing w:val="-3"/>
          <w:sz w:val="21"/>
        </w:rPr>
        <w:t xml:space="preserve"> </w:t>
      </w:r>
      <w:r>
        <w:rPr>
          <w:color w:val="0D0D0D"/>
          <w:sz w:val="21"/>
        </w:rPr>
        <w:t>study</w:t>
      </w:r>
    </w:p>
    <w:p>
      <w:pPr>
        <w:pStyle w:val="8"/>
        <w:numPr>
          <w:ilvl w:val="1"/>
          <w:numId w:val="2"/>
        </w:numPr>
        <w:tabs>
          <w:tab w:val="left" w:pos="734"/>
        </w:tabs>
        <w:spacing w:before="56" w:after="0" w:line="240" w:lineRule="auto"/>
        <w:ind w:left="733" w:right="0" w:hanging="260"/>
        <w:jc w:val="left"/>
        <w:rPr>
          <w:sz w:val="21"/>
        </w:rPr>
      </w:pPr>
      <w:r>
        <w:rPr>
          <w:color w:val="0D0D0D"/>
          <w:sz w:val="21"/>
        </w:rPr>
        <w:t>less sporting equipment is available to school</w:t>
      </w:r>
      <w:r>
        <w:rPr>
          <w:color w:val="0D0D0D"/>
          <w:spacing w:val="-4"/>
          <w:sz w:val="21"/>
        </w:rPr>
        <w:t xml:space="preserve"> </w:t>
      </w:r>
      <w:r>
        <w:rPr>
          <w:color w:val="0D0D0D"/>
          <w:sz w:val="21"/>
        </w:rPr>
        <w:t>children</w:t>
      </w:r>
    </w:p>
    <w:p>
      <w:pPr>
        <w:pStyle w:val="8"/>
        <w:numPr>
          <w:ilvl w:val="0"/>
          <w:numId w:val="2"/>
        </w:numPr>
        <w:tabs>
          <w:tab w:val="left" w:pos="472"/>
        </w:tabs>
        <w:spacing w:before="53" w:after="0" w:line="240" w:lineRule="auto"/>
        <w:ind w:left="471" w:right="0" w:hanging="313"/>
        <w:jc w:val="left"/>
        <w:rPr>
          <w:sz w:val="21"/>
        </w:rPr>
      </w:pPr>
      <w:r>
        <w:rPr>
          <w:color w:val="0D0D0D"/>
          <w:sz w:val="21"/>
        </w:rPr>
        <w:t xml:space="preserve">Which is NOT a benefit of </w:t>
      </w:r>
      <w:r>
        <w:rPr>
          <w:color w:val="0D0D0D"/>
          <w:spacing w:val="-7"/>
          <w:sz w:val="21"/>
        </w:rPr>
        <w:t>P.E.</w:t>
      </w:r>
      <w:r>
        <w:rPr>
          <w:color w:val="0D0D0D"/>
          <w:spacing w:val="-9"/>
          <w:sz w:val="21"/>
        </w:rPr>
        <w:t xml:space="preserve"> </w:t>
      </w:r>
      <w:r>
        <w:rPr>
          <w:color w:val="0D0D0D"/>
          <w:sz w:val="21"/>
        </w:rPr>
        <w:t>classes?</w:t>
      </w:r>
    </w:p>
    <w:p>
      <w:pPr>
        <w:pStyle w:val="4"/>
        <w:tabs>
          <w:tab w:val="left" w:pos="4979"/>
        </w:tabs>
        <w:spacing w:before="54"/>
        <w:ind w:left="474"/>
      </w:pPr>
      <w:r>
        <w:rPr>
          <w:color w:val="0D0D0D"/>
        </w:rPr>
        <w:t>A. They assure you of a</w:t>
      </w:r>
      <w:r>
        <w:rPr>
          <w:color w:val="0D0D0D"/>
          <w:spacing w:val="-10"/>
        </w:rPr>
        <w:t xml:space="preserve"> </w:t>
      </w:r>
      <w:r>
        <w:rPr>
          <w:color w:val="0D0D0D"/>
        </w:rPr>
        <w:t>successful</w:t>
      </w:r>
      <w:r>
        <w:rPr>
          <w:color w:val="0D0D0D"/>
          <w:spacing w:val="-1"/>
        </w:rPr>
        <w:t xml:space="preserve"> </w:t>
      </w:r>
      <w:r>
        <w:rPr>
          <w:color w:val="0D0D0D"/>
        </w:rPr>
        <w:t>future.</w:t>
      </w:r>
      <w:r>
        <w:rPr>
          <w:color w:val="0D0D0D"/>
        </w:rPr>
        <w:tab/>
      </w:r>
      <w:r>
        <w:rPr>
          <w:color w:val="0D0D0D"/>
        </w:rPr>
        <w:t>B. They keep your mind in a good</w:t>
      </w:r>
      <w:r>
        <w:rPr>
          <w:color w:val="0D0D0D"/>
          <w:spacing w:val="-10"/>
        </w:rPr>
        <w:t xml:space="preserve"> </w:t>
      </w:r>
      <w:r>
        <w:rPr>
          <w:color w:val="0D0D0D"/>
        </w:rPr>
        <w:t>state.</w:t>
      </w:r>
    </w:p>
    <w:p>
      <w:pPr>
        <w:pStyle w:val="4"/>
        <w:tabs>
          <w:tab w:val="left" w:pos="4979"/>
        </w:tabs>
        <w:spacing w:before="56"/>
        <w:ind w:left="474"/>
      </w:pPr>
      <w:r>
        <w:rPr>
          <w:color w:val="0D0D0D"/>
        </w:rPr>
        <w:t>C. They help you focus on</w:t>
      </w:r>
      <w:r>
        <w:rPr>
          <w:color w:val="0D0D0D"/>
          <w:spacing w:val="-10"/>
        </w:rPr>
        <w:t xml:space="preserve"> </w:t>
      </w:r>
      <w:r>
        <w:rPr>
          <w:color w:val="0D0D0D"/>
        </w:rPr>
        <w:t>your</w:t>
      </w:r>
      <w:r>
        <w:rPr>
          <w:color w:val="0D0D0D"/>
          <w:spacing w:val="-1"/>
        </w:rPr>
        <w:t xml:space="preserve"> </w:t>
      </w:r>
      <w:r>
        <w:rPr>
          <w:color w:val="0D0D0D"/>
        </w:rPr>
        <w:t>studies.</w:t>
      </w:r>
      <w:r>
        <w:rPr>
          <w:color w:val="0D0D0D"/>
        </w:rPr>
        <w:tab/>
      </w:r>
      <w:r>
        <w:rPr>
          <w:color w:val="0D0D0D"/>
        </w:rPr>
        <w:t>D. They do good to your social</w:t>
      </w:r>
      <w:r>
        <w:rPr>
          <w:color w:val="0D0D0D"/>
          <w:spacing w:val="-13"/>
        </w:rPr>
        <w:t xml:space="preserve"> </w:t>
      </w:r>
      <w:r>
        <w:rPr>
          <w:color w:val="0D0D0D"/>
        </w:rPr>
        <w:t>skills.</w:t>
      </w:r>
    </w:p>
    <w:p>
      <w:pPr>
        <w:pStyle w:val="8"/>
        <w:numPr>
          <w:ilvl w:val="0"/>
          <w:numId w:val="2"/>
        </w:numPr>
        <w:tabs>
          <w:tab w:val="left" w:pos="472"/>
        </w:tabs>
        <w:spacing w:before="54" w:after="0" w:line="240" w:lineRule="auto"/>
        <w:ind w:left="471" w:right="0" w:hanging="313"/>
        <w:jc w:val="left"/>
        <w:rPr>
          <w:sz w:val="21"/>
        </w:rPr>
      </w:pPr>
      <w:r>
        <w:rPr>
          <w:color w:val="0D0D0D"/>
          <w:sz w:val="21"/>
        </w:rPr>
        <w:t>What is the author’s possible attitude towards the policy in North</w:t>
      </w:r>
      <w:r>
        <w:rPr>
          <w:color w:val="0D0D0D"/>
          <w:spacing w:val="-11"/>
          <w:sz w:val="21"/>
        </w:rPr>
        <w:t xml:space="preserve"> </w:t>
      </w:r>
      <w:r>
        <w:rPr>
          <w:color w:val="0D0D0D"/>
          <w:sz w:val="21"/>
        </w:rPr>
        <w:t>Carolina?</w:t>
      </w:r>
    </w:p>
    <w:p>
      <w:pPr>
        <w:pStyle w:val="4"/>
        <w:tabs>
          <w:tab w:val="left" w:pos="2852"/>
          <w:tab w:val="left" w:pos="4979"/>
          <w:tab w:val="left" w:pos="7106"/>
        </w:tabs>
        <w:spacing w:before="54"/>
        <w:ind w:left="474"/>
      </w:pPr>
      <w:r>
        <w:rPr>
          <w:color w:val="0D0D0D"/>
        </w:rPr>
        <w:t>A.</w:t>
      </w:r>
      <w:r>
        <w:rPr>
          <w:color w:val="0D0D0D"/>
          <w:spacing w:val="-1"/>
        </w:rPr>
        <w:t xml:space="preserve"> </w:t>
      </w:r>
      <w:r>
        <w:rPr>
          <w:color w:val="0D0D0D"/>
        </w:rPr>
        <w:t>Sceptical.</w:t>
      </w:r>
      <w:r>
        <w:rPr>
          <w:color w:val="0D0D0D"/>
        </w:rPr>
        <w:tab/>
      </w:r>
      <w:r>
        <w:rPr>
          <w:color w:val="0D0D0D"/>
        </w:rPr>
        <w:t>B.</w:t>
      </w:r>
      <w:r>
        <w:rPr>
          <w:color w:val="0D0D0D"/>
          <w:spacing w:val="-2"/>
        </w:rPr>
        <w:t xml:space="preserve"> </w:t>
      </w:r>
      <w:r>
        <w:rPr>
          <w:color w:val="0D0D0D"/>
        </w:rPr>
        <w:t>Favorable.</w:t>
      </w:r>
      <w:r>
        <w:rPr>
          <w:color w:val="0D0D0D"/>
        </w:rPr>
        <w:tab/>
      </w:r>
      <w:r>
        <w:rPr>
          <w:color w:val="0D0D0D"/>
        </w:rPr>
        <w:t>C.</w:t>
      </w:r>
      <w:r>
        <w:rPr>
          <w:color w:val="0D0D0D"/>
          <w:spacing w:val="-14"/>
        </w:rPr>
        <w:t xml:space="preserve"> </w:t>
      </w:r>
      <w:r>
        <w:rPr>
          <w:color w:val="0D0D0D"/>
        </w:rPr>
        <w:t>Ambiguous.</w:t>
      </w:r>
      <w:r>
        <w:rPr>
          <w:color w:val="0D0D0D"/>
        </w:rPr>
        <w:tab/>
      </w:r>
      <w:r>
        <w:rPr>
          <w:color w:val="0D0D0D"/>
        </w:rPr>
        <w:t>D.</w:t>
      </w:r>
      <w:r>
        <w:rPr>
          <w:color w:val="0D0D0D"/>
          <w:spacing w:val="-2"/>
        </w:rPr>
        <w:t xml:space="preserve"> </w:t>
      </w:r>
      <w:r>
        <w:rPr>
          <w:color w:val="0D0D0D"/>
        </w:rPr>
        <w:t>Objective.</w:t>
      </w:r>
    </w:p>
    <w:p>
      <w:pPr>
        <w:pStyle w:val="4"/>
        <w:spacing w:before="30"/>
        <w:jc w:val="both"/>
        <w:rPr>
          <w:rFonts w:hint="eastAsia" w:ascii="宋体" w:eastAsia="宋体"/>
        </w:rPr>
      </w:pPr>
      <w:r>
        <w:rPr>
          <w:rFonts w:hint="eastAsia" w:ascii="宋体" w:eastAsia="宋体"/>
          <w:color w:val="0D0D0D"/>
          <w:spacing w:val="-28"/>
          <w:w w:val="100"/>
        </w:rPr>
        <w:t>第二节：</w:t>
      </w:r>
      <w:r>
        <w:rPr>
          <w:rFonts w:hint="eastAsia" w:ascii="宋体" w:eastAsia="宋体"/>
          <w:color w:val="0D0D0D"/>
          <w:spacing w:val="-3"/>
          <w:w w:val="100"/>
        </w:rPr>
        <w:t>（</w:t>
      </w:r>
      <w:r>
        <w:rPr>
          <w:rFonts w:hint="eastAsia" w:ascii="宋体" w:eastAsia="宋体"/>
          <w:color w:val="0D0D0D"/>
          <w:w w:val="100"/>
        </w:rPr>
        <w:t>共</w:t>
      </w:r>
      <w:r>
        <w:rPr>
          <w:rFonts w:hint="eastAsia" w:ascii="宋体" w:eastAsia="宋体"/>
          <w:color w:val="0D0D0D"/>
          <w:spacing w:val="-52"/>
        </w:rPr>
        <w:t xml:space="preserve"> </w:t>
      </w:r>
      <w:r>
        <w:rPr>
          <w:color w:val="0D0D0D"/>
          <w:w w:val="100"/>
        </w:rPr>
        <w:t>5</w:t>
      </w:r>
      <w:r>
        <w:rPr>
          <w:color w:val="0D0D0D"/>
          <w:spacing w:val="-3"/>
        </w:rPr>
        <w:t xml:space="preserve"> </w:t>
      </w:r>
      <w:r>
        <w:rPr>
          <w:rFonts w:hint="eastAsia" w:ascii="宋体" w:eastAsia="宋体"/>
          <w:color w:val="0D0D0D"/>
          <w:spacing w:val="-3"/>
          <w:w w:val="100"/>
        </w:rPr>
        <w:t>小题；每小题</w:t>
      </w:r>
      <w:r>
        <w:rPr>
          <w:rFonts w:hint="eastAsia" w:ascii="宋体" w:eastAsia="宋体"/>
          <w:color w:val="0D0D0D"/>
          <w:spacing w:val="-52"/>
        </w:rPr>
        <w:t xml:space="preserve"> </w:t>
      </w:r>
      <w:r>
        <w:rPr>
          <w:color w:val="0D0D0D"/>
          <w:w w:val="100"/>
        </w:rPr>
        <w:t>2</w:t>
      </w:r>
      <w:r>
        <w:rPr>
          <w:color w:val="0D0D0D"/>
        </w:rPr>
        <w:t xml:space="preserve"> </w:t>
      </w:r>
      <w:r>
        <w:rPr>
          <w:rFonts w:hint="eastAsia" w:ascii="宋体" w:eastAsia="宋体"/>
          <w:color w:val="0D0D0D"/>
          <w:spacing w:val="-3"/>
          <w:w w:val="100"/>
        </w:rPr>
        <w:t>分，满分</w:t>
      </w:r>
      <w:r>
        <w:rPr>
          <w:rFonts w:hint="eastAsia" w:ascii="宋体" w:eastAsia="宋体"/>
          <w:color w:val="0D0D0D"/>
          <w:spacing w:val="-53"/>
        </w:rPr>
        <w:t xml:space="preserve"> </w:t>
      </w:r>
      <w:r>
        <w:rPr>
          <w:color w:val="0D0D0D"/>
          <w:spacing w:val="-3"/>
          <w:w w:val="100"/>
        </w:rPr>
        <w:t>1</w:t>
      </w:r>
      <w:r>
        <w:rPr>
          <w:color w:val="0D0D0D"/>
          <w:w w:val="100"/>
        </w:rPr>
        <w:t>0</w:t>
      </w:r>
      <w:r>
        <w:rPr>
          <w:color w:val="0D0D0D"/>
        </w:rPr>
        <w:t xml:space="preserve"> </w:t>
      </w:r>
      <w:r>
        <w:rPr>
          <w:rFonts w:hint="eastAsia" w:ascii="宋体" w:eastAsia="宋体"/>
          <w:color w:val="0D0D0D"/>
          <w:spacing w:val="-3"/>
          <w:w w:val="100"/>
        </w:rPr>
        <w:t>分）</w:t>
      </w:r>
    </w:p>
    <w:p>
      <w:pPr>
        <w:pStyle w:val="4"/>
        <w:spacing w:before="43" w:line="297" w:lineRule="auto"/>
        <w:ind w:right="174" w:firstLine="420"/>
        <w:jc w:val="right"/>
      </w:pPr>
      <w:r>
        <w:rPr>
          <w:rFonts w:hint="eastAsia" w:ascii="宋体" w:hAnsi="宋体" w:eastAsia="宋体"/>
          <w:color w:val="0D0D0D"/>
          <w:spacing w:val="-3"/>
        </w:rPr>
        <w:t>根据短文内容，从短文后的选项中选出能填入空白处的最佳选项。选项中有两项为多余选项。</w:t>
      </w:r>
      <w:r>
        <w:rPr>
          <w:color w:val="0D0D0D"/>
          <w:spacing w:val="-6"/>
        </w:rPr>
        <w:t xml:space="preserve">Forgetfulness </w:t>
      </w:r>
      <w:r>
        <w:rPr>
          <w:color w:val="0D0D0D"/>
          <w:spacing w:val="-4"/>
        </w:rPr>
        <w:t xml:space="preserve">can </w:t>
      </w:r>
      <w:r>
        <w:rPr>
          <w:color w:val="0D0D0D"/>
          <w:spacing w:val="-3"/>
        </w:rPr>
        <w:t xml:space="preserve">be </w:t>
      </w:r>
      <w:r>
        <w:rPr>
          <w:color w:val="0D0D0D"/>
        </w:rPr>
        <w:t xml:space="preserve">a </w:t>
      </w:r>
      <w:r>
        <w:rPr>
          <w:color w:val="0D0D0D"/>
          <w:spacing w:val="-6"/>
        </w:rPr>
        <w:t xml:space="preserve">normal </w:t>
      </w:r>
      <w:r>
        <w:rPr>
          <w:color w:val="0D0D0D"/>
          <w:spacing w:val="-5"/>
        </w:rPr>
        <w:t xml:space="preserve">part </w:t>
      </w:r>
      <w:r>
        <w:rPr>
          <w:color w:val="0D0D0D"/>
          <w:spacing w:val="-3"/>
        </w:rPr>
        <w:t xml:space="preserve">of </w:t>
      </w:r>
      <w:r>
        <w:rPr>
          <w:color w:val="0D0D0D"/>
          <w:spacing w:val="-6"/>
        </w:rPr>
        <w:t>aging.</w:t>
      </w:r>
      <w:r>
        <w:rPr>
          <w:color w:val="0D0D0D"/>
          <w:spacing w:val="-6"/>
          <w:u w:val="single" w:color="0D0D0D"/>
        </w:rPr>
        <w:t xml:space="preserve"> </w:t>
      </w:r>
      <w:r>
        <w:rPr>
          <w:color w:val="0D0D0D"/>
          <w:spacing w:val="-4"/>
          <w:u w:val="single" w:color="0D0D0D"/>
        </w:rPr>
        <w:t xml:space="preserve">31 </w:t>
      </w:r>
      <w:r>
        <w:rPr>
          <w:color w:val="0D0D0D"/>
          <w:spacing w:val="-4"/>
        </w:rPr>
        <w:t xml:space="preserve">As </w:t>
      </w:r>
      <w:r>
        <w:rPr>
          <w:color w:val="0D0D0D"/>
        </w:rPr>
        <w:t xml:space="preserve">a </w:t>
      </w:r>
      <w:r>
        <w:rPr>
          <w:color w:val="0D0D0D"/>
          <w:spacing w:val="-8"/>
        </w:rPr>
        <w:t xml:space="preserve">result, </w:t>
      </w:r>
      <w:r>
        <w:rPr>
          <w:color w:val="0D0D0D"/>
          <w:spacing w:val="-7"/>
        </w:rPr>
        <w:t xml:space="preserve">some people </w:t>
      </w:r>
      <w:r>
        <w:rPr>
          <w:color w:val="0D0D0D"/>
          <w:spacing w:val="-6"/>
        </w:rPr>
        <w:t xml:space="preserve">may </w:t>
      </w:r>
      <w:r>
        <w:rPr>
          <w:color w:val="0D0D0D"/>
          <w:spacing w:val="-7"/>
        </w:rPr>
        <w:t xml:space="preserve">notice </w:t>
      </w:r>
      <w:r>
        <w:rPr>
          <w:color w:val="0D0D0D"/>
          <w:spacing w:val="-6"/>
        </w:rPr>
        <w:t xml:space="preserve">that </w:t>
      </w:r>
      <w:r>
        <w:rPr>
          <w:color w:val="0D0D0D"/>
          <w:spacing w:val="-5"/>
        </w:rPr>
        <w:t xml:space="preserve">it </w:t>
      </w:r>
      <w:r>
        <w:rPr>
          <w:color w:val="0D0D0D"/>
          <w:spacing w:val="-7"/>
        </w:rPr>
        <w:t xml:space="preserve">takes longer </w:t>
      </w:r>
      <w:r>
        <w:rPr>
          <w:color w:val="0D0D0D"/>
          <w:spacing w:val="-5"/>
        </w:rPr>
        <w:t>to</w:t>
      </w:r>
      <w:r>
        <w:rPr>
          <w:color w:val="0D0D0D"/>
          <w:spacing w:val="-3"/>
          <w:w w:val="100"/>
        </w:rPr>
        <w:t xml:space="preserve">  </w:t>
      </w:r>
      <w:r>
        <w:rPr>
          <w:color w:val="0D0D0D"/>
          <w:spacing w:val="-5"/>
        </w:rPr>
        <w:t>learn</w:t>
      </w:r>
      <w:r>
        <w:rPr>
          <w:color w:val="0D0D0D"/>
          <w:spacing w:val="26"/>
        </w:rPr>
        <w:t xml:space="preserve"> </w:t>
      </w:r>
      <w:r>
        <w:rPr>
          <w:color w:val="0D0D0D"/>
          <w:spacing w:val="-4"/>
        </w:rPr>
        <w:t xml:space="preserve">new </w:t>
      </w:r>
      <w:r>
        <w:rPr>
          <w:color w:val="0D0D0D"/>
          <w:spacing w:val="-6"/>
        </w:rPr>
        <w:t>things</w:t>
      </w:r>
      <w:r>
        <w:rPr>
          <w:color w:val="0D0D0D"/>
          <w:spacing w:val="10"/>
        </w:rPr>
        <w:t xml:space="preserve">; </w:t>
      </w:r>
      <w:r>
        <w:rPr>
          <w:color w:val="0D0D0D"/>
          <w:spacing w:val="-5"/>
        </w:rPr>
        <w:t xml:space="preserve">they </w:t>
      </w:r>
      <w:r>
        <w:rPr>
          <w:color w:val="0D0D0D"/>
          <w:spacing w:val="-6"/>
        </w:rPr>
        <w:t xml:space="preserve">don’t remember information </w:t>
      </w:r>
      <w:r>
        <w:rPr>
          <w:color w:val="0D0D0D"/>
          <w:spacing w:val="-3"/>
        </w:rPr>
        <w:t xml:space="preserve">as </w:t>
      </w:r>
      <w:r>
        <w:rPr>
          <w:color w:val="0D0D0D"/>
          <w:spacing w:val="-5"/>
        </w:rPr>
        <w:t xml:space="preserve">well </w:t>
      </w:r>
      <w:r>
        <w:rPr>
          <w:color w:val="0D0D0D"/>
          <w:spacing w:val="-3"/>
        </w:rPr>
        <w:t xml:space="preserve">as </w:t>
      </w:r>
      <w:r>
        <w:rPr>
          <w:color w:val="0D0D0D"/>
          <w:spacing w:val="-5"/>
        </w:rPr>
        <w:t xml:space="preserve">they </w:t>
      </w:r>
      <w:r>
        <w:rPr>
          <w:color w:val="0D0D0D"/>
          <w:spacing w:val="-4"/>
        </w:rPr>
        <w:t>did</w:t>
      </w:r>
      <w:r>
        <w:rPr>
          <w:color w:val="0D0D0D"/>
          <w:spacing w:val="11"/>
        </w:rPr>
        <w:t xml:space="preserve">, </w:t>
      </w:r>
      <w:r>
        <w:rPr>
          <w:color w:val="0D0D0D"/>
          <w:spacing w:val="-3"/>
        </w:rPr>
        <w:t xml:space="preserve">or </w:t>
      </w:r>
      <w:r>
        <w:rPr>
          <w:color w:val="0D0D0D"/>
          <w:spacing w:val="-5"/>
        </w:rPr>
        <w:t xml:space="preserve">they lose things like their </w:t>
      </w:r>
      <w:r>
        <w:rPr>
          <w:color w:val="0D0D0D"/>
          <w:spacing w:val="-6"/>
        </w:rPr>
        <w:t>glasses,</w:t>
      </w:r>
    </w:p>
    <w:p>
      <w:pPr>
        <w:pStyle w:val="4"/>
        <w:spacing w:line="237" w:lineRule="exact"/>
        <w:jc w:val="both"/>
      </w:pPr>
      <w:r>
        <w:rPr>
          <w:color w:val="0D0D0D"/>
        </w:rPr>
        <w:t>cellphones or other small items. These are usually signs of mild forgetfulness, not serious memory problems.</w:t>
      </w:r>
    </w:p>
    <w:p>
      <w:pPr>
        <w:pStyle w:val="4"/>
        <w:spacing w:before="33" w:line="288" w:lineRule="auto"/>
        <w:ind w:right="174" w:firstLine="413"/>
        <w:jc w:val="both"/>
      </w:pPr>
      <w:r>
        <w:rPr>
          <w:color w:val="0D0D0D"/>
          <w:w w:val="100"/>
          <w:u w:val="single" w:color="0D0D0D"/>
        </w:rPr>
        <w:t xml:space="preserve"> </w:t>
      </w:r>
      <w:r>
        <w:rPr>
          <w:color w:val="0D0D0D"/>
          <w:u w:val="single" w:color="0D0D0D"/>
        </w:rPr>
        <w:t xml:space="preserve">   32 </w:t>
      </w:r>
      <w:r>
        <w:rPr>
          <w:color w:val="0D0D0D"/>
        </w:rPr>
        <w:t>For example, medication side effects, vitamin B12 shortage, alcoholism, tumors</w:t>
      </w:r>
      <w:r>
        <w:rPr>
          <w:rFonts w:hint="eastAsia" w:ascii="宋体" w:eastAsia="宋体"/>
          <w:color w:val="0D0D0D"/>
        </w:rPr>
        <w:t>(肿瘤)</w:t>
      </w:r>
      <w:r>
        <w:rPr>
          <w:color w:val="0D0D0D"/>
        </w:rPr>
        <w:t>or infections in the brain can cause memory loss. A doctor should treat serious medical conditions like these as soon as possible.</w:t>
      </w:r>
    </w:p>
    <w:p>
      <w:pPr>
        <w:pStyle w:val="4"/>
        <w:spacing w:before="9" w:line="292" w:lineRule="auto"/>
        <w:ind w:right="172" w:firstLine="420"/>
        <w:jc w:val="both"/>
      </w:pPr>
      <w:r>
        <w:rPr>
          <w:color w:val="0D0D0D"/>
        </w:rPr>
        <w:t>Emotional problems, such as stress, anxiety or depression, can make a person more forgetful. For instance, someone who has recently retired or who is coping with the death of a relative or a friend may  feel sad, lonely or worried.</w:t>
      </w:r>
      <w:r>
        <w:rPr>
          <w:color w:val="0D0D0D"/>
          <w:spacing w:val="38"/>
          <w:u w:val="single" w:color="0D0D0D"/>
        </w:rPr>
        <w:t xml:space="preserve"> </w:t>
      </w:r>
      <w:r>
        <w:rPr>
          <w:color w:val="0D0D0D"/>
          <w:u w:val="single" w:color="0D0D0D"/>
        </w:rPr>
        <w:t xml:space="preserve">33   </w:t>
      </w:r>
      <w:r>
        <w:rPr>
          <w:color w:val="0D0D0D"/>
          <w:spacing w:val="-11"/>
          <w:u w:val="single" w:color="0D0D0D"/>
        </w:rPr>
        <w:t xml:space="preserve"> </w:t>
      </w:r>
    </w:p>
    <w:p>
      <w:pPr>
        <w:pStyle w:val="4"/>
        <w:spacing w:before="5" w:line="292" w:lineRule="auto"/>
        <w:ind w:right="170" w:firstLine="420"/>
        <w:jc w:val="both"/>
      </w:pPr>
      <w:r>
        <w:rPr>
          <w:color w:val="0D0D0D"/>
        </w:rPr>
        <w:t>The confusion and forgetfulness caused by emotions are usually temporary and go away when the feelings fade. The emotional problems can be eased by supportive friends and family.</w:t>
      </w:r>
      <w:r>
        <w:rPr>
          <w:color w:val="0D0D0D"/>
          <w:u w:val="single" w:color="0D0D0D"/>
        </w:rPr>
        <w:t xml:space="preserve"> 34 </w:t>
      </w:r>
      <w:r>
        <w:rPr>
          <w:color w:val="0D0D0D"/>
        </w:rPr>
        <w:t>Treatment may include counseling, medication or both.</w:t>
      </w:r>
    </w:p>
    <w:p>
      <w:pPr>
        <w:pStyle w:val="4"/>
        <w:spacing w:before="4" w:line="292" w:lineRule="auto"/>
        <w:ind w:right="178" w:firstLine="420"/>
        <w:jc w:val="both"/>
      </w:pPr>
      <w:r>
        <w:rPr>
          <w:color w:val="0D0D0D"/>
        </w:rPr>
        <w:t xml:space="preserve">If you’re concerned that you or someone you know has a serious memory problem, talk with your </w:t>
      </w:r>
      <w:r>
        <w:rPr>
          <w:color w:val="0D0D0D"/>
          <w:spacing w:val="-3"/>
        </w:rPr>
        <w:t>doctor.</w:t>
      </w:r>
      <w:r>
        <w:rPr>
          <w:color w:val="0D0D0D"/>
          <w:spacing w:val="-3"/>
          <w:u w:val="single" w:color="0D0D0D"/>
        </w:rPr>
        <w:t xml:space="preserve">   </w:t>
      </w:r>
      <w:r>
        <w:rPr>
          <w:color w:val="0D0D0D"/>
          <w:u w:val="single" w:color="0D0D0D"/>
        </w:rPr>
        <w:t xml:space="preserve">35   </w:t>
      </w:r>
      <w:r>
        <w:rPr>
          <w:color w:val="0D0D0D"/>
        </w:rPr>
        <w:t xml:space="preserve">Health care professionals can recommend </w:t>
      </w:r>
      <w:r>
        <w:rPr>
          <w:color w:val="0D0D0D"/>
          <w:spacing w:val="-3"/>
        </w:rPr>
        <w:t xml:space="preserve">ways </w:t>
      </w:r>
      <w:r>
        <w:rPr>
          <w:color w:val="0D0D0D"/>
        </w:rPr>
        <w:t xml:space="preserve">to </w:t>
      </w:r>
      <w:r>
        <w:rPr>
          <w:color w:val="0D0D0D"/>
          <w:spacing w:val="-3"/>
        </w:rPr>
        <w:t xml:space="preserve">manage the </w:t>
      </w:r>
      <w:r>
        <w:rPr>
          <w:color w:val="0D0D0D"/>
          <w:spacing w:val="-4"/>
        </w:rPr>
        <w:t xml:space="preserve">problem </w:t>
      </w:r>
      <w:r>
        <w:rPr>
          <w:color w:val="0D0D0D"/>
        </w:rPr>
        <w:t xml:space="preserve">or </w:t>
      </w:r>
      <w:r>
        <w:rPr>
          <w:color w:val="0D0D0D"/>
          <w:spacing w:val="-3"/>
        </w:rPr>
        <w:t xml:space="preserve">make suggestions    </w:t>
      </w:r>
      <w:r>
        <w:rPr>
          <w:color w:val="0D0D0D"/>
        </w:rPr>
        <w:t>on treatment or services that might help you</w:t>
      </w:r>
      <w:r>
        <w:rPr>
          <w:color w:val="0D0D0D"/>
          <w:spacing w:val="-4"/>
        </w:rPr>
        <w:t xml:space="preserve"> </w:t>
      </w:r>
      <w:r>
        <w:rPr>
          <w:color w:val="0D0D0D"/>
        </w:rPr>
        <w:t>out.</w:t>
      </w:r>
    </w:p>
    <w:p>
      <w:pPr>
        <w:pStyle w:val="8"/>
        <w:numPr>
          <w:ilvl w:val="1"/>
          <w:numId w:val="2"/>
        </w:numPr>
        <w:tabs>
          <w:tab w:val="left" w:pos="837"/>
        </w:tabs>
        <w:spacing w:before="4" w:after="0" w:line="240" w:lineRule="auto"/>
        <w:ind w:left="836" w:right="0" w:hanging="258"/>
        <w:jc w:val="left"/>
        <w:rPr>
          <w:sz w:val="21"/>
        </w:rPr>
      </w:pPr>
      <w:r>
        <w:rPr>
          <w:color w:val="0D0D0D"/>
          <w:sz w:val="21"/>
        </w:rPr>
        <w:t>Consider participating in clinical trials or</w:t>
      </w:r>
      <w:r>
        <w:rPr>
          <w:color w:val="0D0D0D"/>
          <w:spacing w:val="-5"/>
          <w:sz w:val="21"/>
        </w:rPr>
        <w:t xml:space="preserve"> </w:t>
      </w:r>
      <w:r>
        <w:rPr>
          <w:color w:val="0D0D0D"/>
          <w:sz w:val="21"/>
        </w:rPr>
        <w:t>studies.</w:t>
      </w:r>
    </w:p>
    <w:p>
      <w:pPr>
        <w:pStyle w:val="8"/>
        <w:numPr>
          <w:ilvl w:val="1"/>
          <w:numId w:val="2"/>
        </w:numPr>
        <w:tabs>
          <w:tab w:val="left" w:pos="827"/>
        </w:tabs>
        <w:spacing w:before="54" w:after="0" w:line="240" w:lineRule="auto"/>
        <w:ind w:left="826" w:right="0" w:hanging="248"/>
        <w:jc w:val="left"/>
        <w:rPr>
          <w:sz w:val="21"/>
        </w:rPr>
      </w:pPr>
      <w:r>
        <w:rPr>
          <w:color w:val="0D0D0D"/>
          <w:spacing w:val="-5"/>
          <w:sz w:val="21"/>
        </w:rPr>
        <w:t xml:space="preserve">It’s </w:t>
      </w:r>
      <w:r>
        <w:rPr>
          <w:color w:val="0D0D0D"/>
          <w:sz w:val="21"/>
        </w:rPr>
        <w:t>advisable to have health issues treated in</w:t>
      </w:r>
      <w:r>
        <w:rPr>
          <w:color w:val="0D0D0D"/>
          <w:spacing w:val="3"/>
          <w:sz w:val="21"/>
        </w:rPr>
        <w:t xml:space="preserve"> </w:t>
      </w:r>
      <w:r>
        <w:rPr>
          <w:color w:val="0D0D0D"/>
          <w:sz w:val="21"/>
        </w:rPr>
        <w:t>time.</w:t>
      </w:r>
    </w:p>
    <w:p>
      <w:pPr>
        <w:pStyle w:val="8"/>
        <w:numPr>
          <w:ilvl w:val="1"/>
          <w:numId w:val="2"/>
        </w:numPr>
        <w:tabs>
          <w:tab w:val="left" w:pos="815"/>
        </w:tabs>
        <w:spacing w:before="54" w:after="0" w:line="240" w:lineRule="auto"/>
        <w:ind w:left="814" w:right="0" w:hanging="245"/>
        <w:jc w:val="left"/>
        <w:rPr>
          <w:sz w:val="21"/>
        </w:rPr>
      </w:pPr>
      <w:r>
        <w:rPr>
          <w:color w:val="0D0D0D"/>
          <w:sz w:val="21"/>
        </w:rPr>
        <w:t>He or she can diagnose the problem or refer you to a</w:t>
      </w:r>
      <w:r>
        <w:rPr>
          <w:color w:val="0D0D0D"/>
          <w:spacing w:val="-9"/>
          <w:sz w:val="21"/>
        </w:rPr>
        <w:t xml:space="preserve"> </w:t>
      </w:r>
      <w:r>
        <w:rPr>
          <w:color w:val="0D0D0D"/>
          <w:sz w:val="21"/>
        </w:rPr>
        <w:t>specialist.</w:t>
      </w:r>
    </w:p>
    <w:p>
      <w:pPr>
        <w:pStyle w:val="8"/>
        <w:numPr>
          <w:ilvl w:val="1"/>
          <w:numId w:val="2"/>
        </w:numPr>
        <w:tabs>
          <w:tab w:val="left" w:pos="837"/>
        </w:tabs>
        <w:spacing w:before="56" w:after="0" w:line="240" w:lineRule="auto"/>
        <w:ind w:left="836" w:right="0" w:hanging="258"/>
        <w:jc w:val="left"/>
        <w:rPr>
          <w:sz w:val="21"/>
        </w:rPr>
      </w:pPr>
      <w:r>
        <w:rPr>
          <w:color w:val="0D0D0D"/>
          <w:sz w:val="21"/>
        </w:rPr>
        <w:t>But if they last for a long time, it is necessary to get help from a</w:t>
      </w:r>
      <w:r>
        <w:rPr>
          <w:color w:val="0D0D0D"/>
          <w:spacing w:val="-17"/>
          <w:sz w:val="21"/>
        </w:rPr>
        <w:t xml:space="preserve"> </w:t>
      </w:r>
      <w:r>
        <w:rPr>
          <w:color w:val="0D0D0D"/>
          <w:spacing w:val="-3"/>
          <w:sz w:val="21"/>
        </w:rPr>
        <w:t>doctor.</w:t>
      </w:r>
    </w:p>
    <w:p>
      <w:pPr>
        <w:pStyle w:val="8"/>
        <w:numPr>
          <w:ilvl w:val="1"/>
          <w:numId w:val="2"/>
        </w:numPr>
        <w:tabs>
          <w:tab w:val="left" w:pos="815"/>
        </w:tabs>
        <w:spacing w:before="54" w:after="0" w:line="240" w:lineRule="auto"/>
        <w:ind w:left="814" w:right="0" w:hanging="236"/>
        <w:jc w:val="left"/>
        <w:rPr>
          <w:sz w:val="21"/>
        </w:rPr>
      </w:pPr>
      <w:r>
        <w:rPr>
          <w:color w:val="0D0D0D"/>
          <w:sz w:val="21"/>
        </w:rPr>
        <w:t>Some memory problems are related to health issues that may be</w:t>
      </w:r>
      <w:r>
        <w:rPr>
          <w:color w:val="0D0D0D"/>
          <w:spacing w:val="-11"/>
          <w:sz w:val="21"/>
        </w:rPr>
        <w:t xml:space="preserve"> </w:t>
      </w:r>
      <w:r>
        <w:rPr>
          <w:color w:val="0D0D0D"/>
          <w:sz w:val="21"/>
        </w:rPr>
        <w:t>treatable.</w:t>
      </w:r>
    </w:p>
    <w:p>
      <w:pPr>
        <w:pStyle w:val="8"/>
        <w:numPr>
          <w:ilvl w:val="1"/>
          <w:numId w:val="2"/>
        </w:numPr>
        <w:tabs>
          <w:tab w:val="left" w:pos="772"/>
        </w:tabs>
        <w:spacing w:before="53" w:after="0" w:line="240" w:lineRule="auto"/>
        <w:ind w:left="771" w:right="0" w:hanging="193"/>
        <w:jc w:val="left"/>
        <w:rPr>
          <w:sz w:val="21"/>
        </w:rPr>
      </w:pPr>
      <w:r>
        <w:rPr>
          <w:color w:val="0D0D0D"/>
          <w:sz w:val="21"/>
        </w:rPr>
        <w:t xml:space="preserve">As people get </w:t>
      </w:r>
      <w:r>
        <w:rPr>
          <w:color w:val="0D0D0D"/>
          <w:spacing w:val="-3"/>
          <w:sz w:val="21"/>
        </w:rPr>
        <w:t xml:space="preserve">older, </w:t>
      </w:r>
      <w:r>
        <w:rPr>
          <w:color w:val="0D0D0D"/>
          <w:sz w:val="21"/>
        </w:rPr>
        <w:t xml:space="preserve">changes occur in all parts of the </w:t>
      </w:r>
      <w:r>
        <w:rPr>
          <w:color w:val="0D0D0D"/>
          <w:spacing w:val="-5"/>
          <w:sz w:val="21"/>
        </w:rPr>
        <w:t xml:space="preserve">body, </w:t>
      </w:r>
      <w:r>
        <w:rPr>
          <w:color w:val="0D0D0D"/>
          <w:sz w:val="21"/>
        </w:rPr>
        <w:t>including the</w:t>
      </w:r>
      <w:r>
        <w:rPr>
          <w:color w:val="0D0D0D"/>
          <w:spacing w:val="6"/>
          <w:sz w:val="21"/>
        </w:rPr>
        <w:t xml:space="preserve"> </w:t>
      </w:r>
      <w:r>
        <w:rPr>
          <w:color w:val="0D0D0D"/>
          <w:sz w:val="21"/>
        </w:rPr>
        <w:t>brain.</w:t>
      </w:r>
    </w:p>
    <w:p>
      <w:pPr>
        <w:pStyle w:val="8"/>
        <w:numPr>
          <w:ilvl w:val="1"/>
          <w:numId w:val="2"/>
        </w:numPr>
        <w:tabs>
          <w:tab w:val="left" w:pos="808"/>
        </w:tabs>
        <w:spacing w:before="57" w:after="0" w:line="240" w:lineRule="auto"/>
        <w:ind w:left="807" w:right="0" w:hanging="229"/>
        <w:jc w:val="left"/>
        <w:rPr>
          <w:sz w:val="21"/>
        </w:rPr>
      </w:pPr>
      <w:r>
        <w:rPr>
          <w:color w:val="0D0D0D"/>
          <w:spacing w:val="-3"/>
          <w:sz w:val="21"/>
        </w:rPr>
        <w:t xml:space="preserve">Trying </w:t>
      </w:r>
      <w:r>
        <w:rPr>
          <w:color w:val="0D0D0D"/>
          <w:sz w:val="21"/>
        </w:rPr>
        <w:t>to deal with these life changes leaves some people confused or</w:t>
      </w:r>
      <w:r>
        <w:rPr>
          <w:color w:val="0D0D0D"/>
          <w:spacing w:val="-6"/>
          <w:sz w:val="21"/>
        </w:rPr>
        <w:t xml:space="preserve"> </w:t>
      </w:r>
      <w:r>
        <w:rPr>
          <w:color w:val="0D0D0D"/>
          <w:sz w:val="21"/>
        </w:rPr>
        <w:t>forgetful.</w:t>
      </w:r>
    </w:p>
    <w:p>
      <w:pPr>
        <w:spacing w:after="0" w:line="240" w:lineRule="auto"/>
        <w:jc w:val="left"/>
        <w:rPr>
          <w:sz w:val="21"/>
        </w:rPr>
        <w:sectPr>
          <w:pgSz w:w="10440" w:h="14750"/>
          <w:pgMar w:top="1100" w:right="500" w:bottom="880" w:left="520" w:header="0" w:footer="687" w:gutter="0"/>
        </w:sectPr>
      </w:pPr>
    </w:p>
    <w:p>
      <w:pPr>
        <w:pStyle w:val="4"/>
        <w:spacing w:before="5"/>
        <w:rPr>
          <w:rFonts w:hint="eastAsia" w:ascii="Hiragino Sans GB W6" w:eastAsia="Hiragino Sans GB W6"/>
          <w:b/>
        </w:rPr>
      </w:pPr>
      <w:r>
        <w:rPr>
          <w:rFonts w:hint="eastAsia" w:ascii="Hiragino Sans GB W6" w:eastAsia="Hiragino Sans GB W6"/>
          <w:b/>
          <w:color w:val="0D0D0D"/>
        </w:rPr>
        <w:t xml:space="preserve">第三部分：语言运用（共两节，满分 </w:t>
      </w:r>
      <w:r>
        <w:rPr>
          <w:b/>
          <w:color w:val="0D0D0D"/>
        </w:rPr>
        <w:t xml:space="preserve">45 </w:t>
      </w:r>
      <w:r>
        <w:rPr>
          <w:rFonts w:hint="eastAsia" w:ascii="Hiragino Sans GB W6" w:eastAsia="Hiragino Sans GB W6"/>
          <w:b/>
          <w:color w:val="0D0D0D"/>
        </w:rPr>
        <w:t>分）</w:t>
      </w:r>
    </w:p>
    <w:p>
      <w:pPr>
        <w:pStyle w:val="4"/>
        <w:spacing w:before="75"/>
        <w:rPr>
          <w:rFonts w:hint="eastAsia" w:ascii="宋体" w:eastAsia="宋体"/>
        </w:rPr>
      </w:pPr>
      <w:r>
        <w:rPr>
          <w:rFonts w:hint="eastAsia" w:ascii="宋体" w:eastAsia="宋体"/>
          <w:color w:val="0D0D0D"/>
        </w:rPr>
        <w:t xml:space="preserve">第一节 ：完形填空（共 </w:t>
      </w:r>
      <w:r>
        <w:rPr>
          <w:color w:val="0D0D0D"/>
        </w:rPr>
        <w:t xml:space="preserve">20 </w:t>
      </w:r>
      <w:r>
        <w:rPr>
          <w:rFonts w:hint="eastAsia" w:ascii="宋体" w:eastAsia="宋体"/>
          <w:color w:val="0D0D0D"/>
        </w:rPr>
        <w:t xml:space="preserve">小题；每小题 </w:t>
      </w:r>
      <w:r>
        <w:rPr>
          <w:color w:val="0D0D0D"/>
        </w:rPr>
        <w:t xml:space="preserve">1.5 </w:t>
      </w:r>
      <w:r>
        <w:rPr>
          <w:rFonts w:hint="eastAsia" w:ascii="宋体" w:eastAsia="宋体"/>
          <w:color w:val="0D0D0D"/>
        </w:rPr>
        <w:t xml:space="preserve">分，满分 </w:t>
      </w:r>
      <w:r>
        <w:rPr>
          <w:color w:val="0D0D0D"/>
        </w:rPr>
        <w:t xml:space="preserve">30 </w:t>
      </w:r>
      <w:r>
        <w:rPr>
          <w:rFonts w:hint="eastAsia" w:ascii="宋体" w:eastAsia="宋体"/>
          <w:color w:val="0D0D0D"/>
        </w:rPr>
        <w:t>分）</w:t>
      </w:r>
    </w:p>
    <w:p>
      <w:pPr>
        <w:pStyle w:val="4"/>
        <w:spacing w:before="50" w:line="266" w:lineRule="auto"/>
        <w:ind w:right="172" w:firstLine="420"/>
        <w:jc w:val="both"/>
        <w:rPr>
          <w:rFonts w:hint="eastAsia" w:ascii="宋体" w:eastAsia="宋体"/>
        </w:rPr>
      </w:pPr>
      <w:r>
        <w:rPr>
          <w:rFonts w:hint="eastAsia" w:ascii="宋体" w:eastAsia="宋体"/>
          <w:color w:val="0D0D0D"/>
        </w:rPr>
        <w:t xml:space="preserve">阅读下面短文，从短文后各题所给的 </w:t>
      </w:r>
      <w:r>
        <w:rPr>
          <w:color w:val="0D0D0D"/>
        </w:rPr>
        <w:t>A</w:t>
      </w:r>
      <w:r>
        <w:rPr>
          <w:rFonts w:hint="eastAsia" w:ascii="宋体" w:eastAsia="宋体"/>
          <w:color w:val="0D0D0D"/>
        </w:rPr>
        <w:t>、</w:t>
      </w:r>
      <w:r>
        <w:rPr>
          <w:color w:val="0D0D0D"/>
        </w:rPr>
        <w:t>B</w:t>
      </w:r>
      <w:r>
        <w:rPr>
          <w:rFonts w:hint="eastAsia" w:ascii="宋体" w:eastAsia="宋体"/>
          <w:color w:val="0D0D0D"/>
        </w:rPr>
        <w:t>、</w:t>
      </w:r>
      <w:r>
        <w:rPr>
          <w:color w:val="0D0D0D"/>
        </w:rPr>
        <w:t xml:space="preserve">C </w:t>
      </w:r>
      <w:r>
        <w:rPr>
          <w:rFonts w:hint="eastAsia" w:ascii="宋体" w:eastAsia="宋体"/>
          <w:color w:val="0D0D0D"/>
        </w:rPr>
        <w:t xml:space="preserve">和 </w:t>
      </w:r>
      <w:r>
        <w:rPr>
          <w:color w:val="0D0D0D"/>
        </w:rPr>
        <w:t xml:space="preserve">D </w:t>
      </w:r>
      <w:r>
        <w:rPr>
          <w:rFonts w:hint="eastAsia" w:ascii="宋体" w:eastAsia="宋体"/>
          <w:color w:val="0D0D0D"/>
        </w:rPr>
        <w:t>四个选项中，选出可以填入空白处的最佳选项，并在答题纸上将该项涂黑。</w:t>
      </w:r>
    </w:p>
    <w:p>
      <w:pPr>
        <w:pStyle w:val="4"/>
        <w:spacing w:before="21" w:line="295" w:lineRule="auto"/>
        <w:ind w:right="173" w:firstLine="420"/>
        <w:jc w:val="both"/>
      </w:pPr>
      <w:r>
        <w:rPr>
          <w:color w:val="0D0D0D"/>
          <w:spacing w:val="-5"/>
        </w:rPr>
        <w:t xml:space="preserve">We’ve </w:t>
      </w:r>
      <w:r>
        <w:rPr>
          <w:color w:val="0D0D0D"/>
        </w:rPr>
        <w:t xml:space="preserve">all seen ambulances come speeding down </w:t>
      </w:r>
      <w:r>
        <w:rPr>
          <w:color w:val="0D0D0D"/>
          <w:spacing w:val="-3"/>
        </w:rPr>
        <w:t xml:space="preserve">the road, </w:t>
      </w:r>
      <w:r>
        <w:rPr>
          <w:color w:val="0D0D0D"/>
          <w:spacing w:val="-4"/>
        </w:rPr>
        <w:t xml:space="preserve">prepared </w:t>
      </w:r>
      <w:r>
        <w:rPr>
          <w:color w:val="0D0D0D"/>
        </w:rPr>
        <w:t xml:space="preserve">to </w:t>
      </w:r>
      <w:r>
        <w:rPr>
          <w:color w:val="0D0D0D"/>
          <w:spacing w:val="-3"/>
        </w:rPr>
        <w:t xml:space="preserve">help when </w:t>
      </w:r>
      <w:r>
        <w:rPr>
          <w:color w:val="0D0D0D"/>
          <w:spacing w:val="-4"/>
        </w:rPr>
        <w:t>disaster</w:t>
      </w:r>
      <w:r>
        <w:rPr>
          <w:color w:val="0D0D0D"/>
          <w:spacing w:val="-4"/>
          <w:u w:val="single" w:color="0D0D0D"/>
        </w:rPr>
        <w:t xml:space="preserve"> </w:t>
      </w:r>
      <w:r>
        <w:rPr>
          <w:color w:val="0D0D0D"/>
          <w:spacing w:val="-3"/>
          <w:u w:val="single" w:color="0D0D0D"/>
        </w:rPr>
        <w:t xml:space="preserve">36 </w:t>
      </w:r>
      <w:r>
        <w:rPr>
          <w:color w:val="0D0D0D"/>
        </w:rPr>
        <w:t xml:space="preserve">. But sometimes even an ambulance </w:t>
      </w:r>
      <w:r>
        <w:rPr>
          <w:color w:val="0D0D0D"/>
          <w:spacing w:val="-5"/>
        </w:rPr>
        <w:t>can’t</w:t>
      </w:r>
      <w:r>
        <w:rPr>
          <w:color w:val="0D0D0D"/>
          <w:spacing w:val="-5"/>
          <w:u w:val="single" w:color="0D0D0D"/>
        </w:rPr>
        <w:t xml:space="preserve">  </w:t>
      </w:r>
      <w:r>
        <w:rPr>
          <w:color w:val="0D0D0D"/>
          <w:spacing w:val="-3"/>
          <w:u w:val="single" w:color="0D0D0D"/>
        </w:rPr>
        <w:t xml:space="preserve">37  </w:t>
      </w:r>
      <w:r>
        <w:rPr>
          <w:color w:val="0D0D0D"/>
          <w:spacing w:val="-3"/>
        </w:rPr>
        <w:t xml:space="preserve">fast enough </w:t>
      </w:r>
      <w:r>
        <w:rPr>
          <w:color w:val="0D0D0D"/>
        </w:rPr>
        <w:t xml:space="preserve">to </w:t>
      </w:r>
      <w:r>
        <w:rPr>
          <w:color w:val="0D0D0D"/>
          <w:spacing w:val="-3"/>
        </w:rPr>
        <w:t xml:space="preserve">save </w:t>
      </w:r>
      <w:r>
        <w:rPr>
          <w:color w:val="0D0D0D"/>
          <w:spacing w:val="-5"/>
        </w:rPr>
        <w:t xml:space="preserve">someone’s  </w:t>
      </w:r>
      <w:r>
        <w:rPr>
          <w:color w:val="0D0D0D"/>
          <w:spacing w:val="-3"/>
        </w:rPr>
        <w:t xml:space="preserve">life. </w:t>
      </w:r>
      <w:r>
        <w:rPr>
          <w:color w:val="0D0D0D"/>
          <w:spacing w:val="-4"/>
        </w:rPr>
        <w:t>In</w:t>
      </w:r>
      <w:r>
        <w:rPr>
          <w:color w:val="0D0D0D"/>
          <w:spacing w:val="-4"/>
          <w:u w:val="single" w:color="0D0D0D"/>
        </w:rPr>
        <w:t xml:space="preserve">   </w:t>
      </w:r>
      <w:r>
        <w:rPr>
          <w:color w:val="0D0D0D"/>
          <w:spacing w:val="-3"/>
          <w:u w:val="single" w:color="0D0D0D"/>
        </w:rPr>
        <w:t xml:space="preserve">38   </w:t>
      </w:r>
      <w:r>
        <w:rPr>
          <w:color w:val="0D0D0D"/>
          <w:spacing w:val="-3"/>
        </w:rPr>
        <w:t xml:space="preserve">like that, </w:t>
      </w:r>
      <w:r>
        <w:rPr>
          <w:color w:val="0D0D0D"/>
          <w:spacing w:val="-2"/>
        </w:rPr>
        <w:t xml:space="preserve">Eli </w:t>
      </w:r>
      <w:r>
        <w:rPr>
          <w:color w:val="0D0D0D"/>
        </w:rPr>
        <w:t>Beer   hopes to save the</w:t>
      </w:r>
      <w:r>
        <w:rPr>
          <w:color w:val="0D0D0D"/>
          <w:spacing w:val="-1"/>
        </w:rPr>
        <w:t xml:space="preserve"> </w:t>
      </w:r>
      <w:r>
        <w:rPr>
          <w:color w:val="0D0D0D"/>
          <w:spacing w:val="-5"/>
        </w:rPr>
        <w:t>day.</w:t>
      </w:r>
    </w:p>
    <w:p>
      <w:pPr>
        <w:pStyle w:val="4"/>
        <w:spacing w:line="295" w:lineRule="auto"/>
        <w:ind w:right="175" w:firstLine="420"/>
        <w:jc w:val="both"/>
      </w:pPr>
      <w:r>
        <w:rPr>
          <w:color w:val="0D0D0D"/>
        </w:rPr>
        <w:t xml:space="preserve">Beer is the founder of United Hatzalah, a volunteer-run </w:t>
      </w:r>
      <w:r>
        <w:rPr>
          <w:color w:val="0D0D0D"/>
          <w:spacing w:val="-3"/>
        </w:rPr>
        <w:t xml:space="preserve">organization </w:t>
      </w:r>
      <w:r>
        <w:rPr>
          <w:color w:val="0D0D0D"/>
        </w:rPr>
        <w:t xml:space="preserve">in </w:t>
      </w:r>
      <w:r>
        <w:rPr>
          <w:color w:val="0D0D0D"/>
          <w:spacing w:val="-4"/>
        </w:rPr>
        <w:t>Israel,</w:t>
      </w:r>
      <w:r>
        <w:rPr>
          <w:color w:val="0D0D0D"/>
          <w:spacing w:val="-4"/>
          <w:u w:val="single" w:color="0D0D0D"/>
        </w:rPr>
        <w:t xml:space="preserve"> </w:t>
      </w:r>
      <w:r>
        <w:rPr>
          <w:color w:val="0D0D0D"/>
          <w:u w:val="single" w:color="0D0D0D"/>
        </w:rPr>
        <w:t xml:space="preserve">39  </w:t>
      </w:r>
      <w:r>
        <w:rPr>
          <w:color w:val="0D0D0D"/>
        </w:rPr>
        <w:t xml:space="preserve">to </w:t>
      </w:r>
      <w:r>
        <w:rPr>
          <w:color w:val="0D0D0D"/>
          <w:spacing w:val="-3"/>
        </w:rPr>
        <w:t xml:space="preserve">saving lives.   </w:t>
      </w:r>
      <w:r>
        <w:rPr>
          <w:color w:val="0D0D0D"/>
        </w:rPr>
        <w:t xml:space="preserve">Every year many people die waiting for an ambulance to </w:t>
      </w:r>
      <w:r>
        <w:rPr>
          <w:color w:val="0D0D0D"/>
          <w:spacing w:val="-4"/>
        </w:rPr>
        <w:t xml:space="preserve">arrive </w:t>
      </w:r>
      <w:r>
        <w:rPr>
          <w:color w:val="0D0D0D"/>
          <w:spacing w:val="-3"/>
        </w:rPr>
        <w:t xml:space="preserve">because the ambulance </w:t>
      </w:r>
      <w:r>
        <w:rPr>
          <w:color w:val="0D0D0D"/>
          <w:spacing w:val="-4"/>
        </w:rPr>
        <w:t>got</w:t>
      </w:r>
      <w:r>
        <w:rPr>
          <w:color w:val="0D0D0D"/>
          <w:spacing w:val="-4"/>
          <w:u w:val="single" w:color="0D0D0D"/>
        </w:rPr>
        <w:t xml:space="preserve">   </w:t>
      </w:r>
      <w:r>
        <w:rPr>
          <w:color w:val="0D0D0D"/>
          <w:spacing w:val="-3"/>
          <w:u w:val="single" w:color="0D0D0D"/>
        </w:rPr>
        <w:t xml:space="preserve">40    </w:t>
      </w:r>
      <w:r>
        <w:rPr>
          <w:color w:val="0D0D0D"/>
        </w:rPr>
        <w:t xml:space="preserve">in </w:t>
      </w:r>
      <w:r>
        <w:rPr>
          <w:color w:val="0D0D0D"/>
          <w:spacing w:val="-4"/>
        </w:rPr>
        <w:t xml:space="preserve">traffic    </w:t>
      </w:r>
      <w:r>
        <w:rPr>
          <w:color w:val="0D0D0D"/>
        </w:rPr>
        <w:t xml:space="preserve">or was simply too far </w:t>
      </w:r>
      <w:r>
        <w:rPr>
          <w:color w:val="0D0D0D"/>
          <w:spacing w:val="-4"/>
        </w:rPr>
        <w:t xml:space="preserve">away. </w:t>
      </w:r>
      <w:r>
        <w:rPr>
          <w:color w:val="0D0D0D"/>
        </w:rPr>
        <w:t>Trying to solve this problem by using motorcycles, Beer</w:t>
      </w:r>
      <w:r>
        <w:rPr>
          <w:color w:val="0D0D0D"/>
          <w:u w:val="single" w:color="0D0D0D"/>
        </w:rPr>
        <w:t xml:space="preserve"> </w:t>
      </w:r>
      <w:r>
        <w:rPr>
          <w:color w:val="0D0D0D"/>
          <w:spacing w:val="-3"/>
          <w:u w:val="single" w:color="0D0D0D"/>
        </w:rPr>
        <w:t xml:space="preserve">41 </w:t>
      </w:r>
      <w:r>
        <w:rPr>
          <w:color w:val="0D0D0D"/>
        </w:rPr>
        <w:t xml:space="preserve">a </w:t>
      </w:r>
      <w:r>
        <w:rPr>
          <w:color w:val="0D0D0D"/>
          <w:spacing w:val="-3"/>
        </w:rPr>
        <w:t xml:space="preserve">team </w:t>
      </w:r>
      <w:r>
        <w:rPr>
          <w:color w:val="0D0D0D"/>
        </w:rPr>
        <w:t>of volunteers from all</w:t>
      </w:r>
      <w:r>
        <w:rPr>
          <w:color w:val="0D0D0D"/>
          <w:u w:val="single" w:color="0D0D0D"/>
        </w:rPr>
        <w:t xml:space="preserve">   42   </w:t>
      </w:r>
      <w:r>
        <w:rPr>
          <w:color w:val="0D0D0D"/>
        </w:rPr>
        <w:t xml:space="preserve">and stages of life and </w:t>
      </w:r>
      <w:r>
        <w:rPr>
          <w:color w:val="0D0D0D"/>
          <w:spacing w:val="-3"/>
        </w:rPr>
        <w:t xml:space="preserve">trained them </w:t>
      </w:r>
      <w:r>
        <w:rPr>
          <w:color w:val="0D0D0D"/>
        </w:rPr>
        <w:t xml:space="preserve">to </w:t>
      </w:r>
      <w:r>
        <w:rPr>
          <w:color w:val="0D0D0D"/>
          <w:spacing w:val="-3"/>
        </w:rPr>
        <w:t xml:space="preserve">respond </w:t>
      </w:r>
      <w:r>
        <w:rPr>
          <w:color w:val="0D0D0D"/>
        </w:rPr>
        <w:t xml:space="preserve">to </w:t>
      </w:r>
      <w:r>
        <w:rPr>
          <w:color w:val="0D0D0D"/>
          <w:spacing w:val="-4"/>
        </w:rPr>
        <w:t xml:space="preserve">emergencies. </w:t>
      </w:r>
      <w:r>
        <w:rPr>
          <w:color w:val="0D0D0D"/>
        </w:rPr>
        <w:t xml:space="preserve">He </w:t>
      </w:r>
      <w:r>
        <w:rPr>
          <w:color w:val="0D0D0D"/>
          <w:spacing w:val="-3"/>
        </w:rPr>
        <w:t xml:space="preserve">then </w:t>
      </w:r>
      <w:r>
        <w:rPr>
          <w:color w:val="0D0D0D"/>
          <w:spacing w:val="-4"/>
        </w:rPr>
        <w:t xml:space="preserve">gave </w:t>
      </w:r>
      <w:r>
        <w:rPr>
          <w:color w:val="0D0D0D"/>
          <w:spacing w:val="-3"/>
        </w:rPr>
        <w:t xml:space="preserve">each    </w:t>
      </w:r>
      <w:r>
        <w:rPr>
          <w:color w:val="0D0D0D"/>
        </w:rPr>
        <w:t>of them a motorcycle equipped with medical</w:t>
      </w:r>
      <w:r>
        <w:rPr>
          <w:color w:val="0D0D0D"/>
          <w:u w:val="single" w:color="0D0D0D"/>
        </w:rPr>
        <w:t xml:space="preserve"> 43 </w:t>
      </w:r>
      <w:r>
        <w:rPr>
          <w:color w:val="0D0D0D"/>
        </w:rPr>
        <w:t>. Then the volunteer went</w:t>
      </w:r>
      <w:r>
        <w:rPr>
          <w:color w:val="0D0D0D"/>
          <w:u w:val="single" w:color="0D0D0D"/>
        </w:rPr>
        <w:t xml:space="preserve"> 44 </w:t>
      </w:r>
      <w:r>
        <w:rPr>
          <w:color w:val="0D0D0D"/>
        </w:rPr>
        <w:t>to their daily</w:t>
      </w:r>
      <w:r>
        <w:rPr>
          <w:color w:val="0D0D0D"/>
          <w:spacing w:val="35"/>
        </w:rPr>
        <w:t xml:space="preserve"> </w:t>
      </w:r>
      <w:r>
        <w:rPr>
          <w:color w:val="0D0D0D"/>
        </w:rPr>
        <w:t>lives.</w:t>
      </w:r>
    </w:p>
    <w:p>
      <w:pPr>
        <w:pStyle w:val="4"/>
        <w:spacing w:line="283" w:lineRule="auto"/>
        <w:ind w:right="173" w:firstLine="413"/>
        <w:jc w:val="both"/>
      </w:pPr>
      <w:r>
        <w:rPr>
          <w:color w:val="0D0D0D"/>
          <w:spacing w:val="-3"/>
        </w:rPr>
        <w:t xml:space="preserve">United Hatzalah </w:t>
      </w:r>
      <w:r>
        <w:rPr>
          <w:color w:val="0D0D0D"/>
        </w:rPr>
        <w:t xml:space="preserve">has a </w:t>
      </w:r>
      <w:r>
        <w:rPr>
          <w:color w:val="0D0D0D"/>
          <w:spacing w:val="-3"/>
        </w:rPr>
        <w:t xml:space="preserve">call center </w:t>
      </w:r>
      <w:r>
        <w:rPr>
          <w:color w:val="0D0D0D"/>
          <w:spacing w:val="-4"/>
        </w:rPr>
        <w:t>staffed</w:t>
      </w:r>
      <w:r>
        <w:rPr>
          <w:color w:val="0D0D0D"/>
          <w:spacing w:val="-4"/>
          <w:u w:val="single" w:color="0D0D0D"/>
        </w:rPr>
        <w:t xml:space="preserve"> </w:t>
      </w:r>
      <w:r>
        <w:rPr>
          <w:color w:val="0D0D0D"/>
          <w:u w:val="single" w:color="0D0D0D"/>
        </w:rPr>
        <w:t xml:space="preserve">45 </w:t>
      </w:r>
      <w:r>
        <w:rPr>
          <w:color w:val="0D0D0D"/>
        </w:rPr>
        <w:t xml:space="preserve">by </w:t>
      </w:r>
      <w:r>
        <w:rPr>
          <w:color w:val="0D0D0D"/>
          <w:spacing w:val="-3"/>
        </w:rPr>
        <w:t xml:space="preserve">volunteers. When </w:t>
      </w:r>
      <w:r>
        <w:rPr>
          <w:color w:val="0D0D0D"/>
          <w:spacing w:val="-5"/>
        </w:rPr>
        <w:t xml:space="preserve">someone calls </w:t>
      </w:r>
      <w:r>
        <w:rPr>
          <w:color w:val="0D0D0D"/>
        </w:rPr>
        <w:t xml:space="preserve">to </w:t>
      </w:r>
      <w:r>
        <w:rPr>
          <w:color w:val="0D0D0D"/>
          <w:spacing w:val="-5"/>
        </w:rPr>
        <w:t xml:space="preserve">tell </w:t>
      </w:r>
      <w:r>
        <w:rPr>
          <w:color w:val="0D0D0D"/>
          <w:spacing w:val="-4"/>
        </w:rPr>
        <w:t xml:space="preserve">them </w:t>
      </w:r>
      <w:r>
        <w:rPr>
          <w:color w:val="0D0D0D"/>
        </w:rPr>
        <w:t xml:space="preserve">of </w:t>
      </w:r>
      <w:r>
        <w:rPr>
          <w:color w:val="0D0D0D"/>
          <w:spacing w:val="-3"/>
        </w:rPr>
        <w:t xml:space="preserve">an </w:t>
      </w:r>
      <w:r>
        <w:rPr>
          <w:color w:val="0D0D0D"/>
          <w:spacing w:val="-5"/>
        </w:rPr>
        <w:t xml:space="preserve">emergency,  </w:t>
      </w:r>
      <w:r>
        <w:rPr>
          <w:color w:val="0D0D0D"/>
        </w:rPr>
        <w:t xml:space="preserve">they </w:t>
      </w:r>
      <w:r>
        <w:rPr>
          <w:color w:val="0D0D0D"/>
          <w:spacing w:val="-3"/>
        </w:rPr>
        <w:t xml:space="preserve">answer </w:t>
      </w:r>
      <w:r>
        <w:rPr>
          <w:color w:val="0D0D0D"/>
        </w:rPr>
        <w:t xml:space="preserve">it in </w:t>
      </w:r>
      <w:r>
        <w:rPr>
          <w:color w:val="0D0D0D"/>
          <w:spacing w:val="-3"/>
        </w:rPr>
        <w:t>three</w:t>
      </w:r>
      <w:r>
        <w:rPr>
          <w:color w:val="0D0D0D"/>
          <w:spacing w:val="-3"/>
          <w:u w:val="single" w:color="0D0D0D"/>
        </w:rPr>
        <w:t xml:space="preserve">   </w:t>
      </w:r>
      <w:r>
        <w:rPr>
          <w:color w:val="0D0D0D"/>
          <w:u w:val="single" w:color="0D0D0D"/>
        </w:rPr>
        <w:t xml:space="preserve">46   </w:t>
      </w:r>
      <w:r>
        <w:rPr>
          <w:color w:val="0D0D0D"/>
        </w:rPr>
        <w:t xml:space="preserve">or </w:t>
      </w:r>
      <w:r>
        <w:rPr>
          <w:color w:val="0D0D0D"/>
          <w:spacing w:val="-3"/>
        </w:rPr>
        <w:t xml:space="preserve">less. </w:t>
      </w:r>
      <w:r>
        <w:rPr>
          <w:color w:val="0D0D0D"/>
          <w:spacing w:val="-4"/>
        </w:rPr>
        <w:t xml:space="preserve">Then </w:t>
      </w:r>
      <w:r>
        <w:rPr>
          <w:color w:val="0D0D0D"/>
          <w:spacing w:val="-6"/>
        </w:rPr>
        <w:t xml:space="preserve">Beer’s </w:t>
      </w:r>
      <w:r>
        <w:rPr>
          <w:color w:val="0D0D0D"/>
          <w:spacing w:val="-5"/>
        </w:rPr>
        <w:t xml:space="preserve">technology calculates </w:t>
      </w:r>
      <w:r>
        <w:rPr>
          <w:color w:val="0D0D0D"/>
          <w:spacing w:val="-4"/>
        </w:rPr>
        <w:t xml:space="preserve">which </w:t>
      </w:r>
      <w:r>
        <w:rPr>
          <w:color w:val="0D0D0D"/>
          <w:spacing w:val="-5"/>
        </w:rPr>
        <w:t xml:space="preserve">volunteer </w:t>
      </w:r>
      <w:r>
        <w:rPr>
          <w:color w:val="0D0D0D"/>
        </w:rPr>
        <w:t xml:space="preserve">is </w:t>
      </w:r>
      <w:r>
        <w:rPr>
          <w:color w:val="0D0D0D"/>
          <w:spacing w:val="-5"/>
        </w:rPr>
        <w:t xml:space="preserve">closest  </w:t>
      </w:r>
      <w:r>
        <w:rPr>
          <w:color w:val="0D0D0D"/>
        </w:rPr>
        <w:t>to</w:t>
      </w:r>
      <w:r>
        <w:rPr>
          <w:color w:val="0D0D0D"/>
          <w:spacing w:val="-5"/>
        </w:rPr>
        <w:t xml:space="preserve"> </w:t>
      </w:r>
      <w:r>
        <w:rPr>
          <w:color w:val="0D0D0D"/>
          <w:spacing w:val="-4"/>
        </w:rPr>
        <w:t>the</w:t>
      </w:r>
      <w:r>
        <w:rPr>
          <w:color w:val="0D0D0D"/>
          <w:spacing w:val="6"/>
          <w:u w:val="single" w:color="0D0D0D"/>
        </w:rPr>
        <w:t xml:space="preserve"> </w:t>
      </w:r>
      <w:r>
        <w:rPr>
          <w:color w:val="0D0D0D"/>
          <w:u w:val="single" w:color="0D0D0D"/>
        </w:rPr>
        <w:t>47</w:t>
      </w:r>
      <w:r>
        <w:rPr>
          <w:color w:val="0D0D0D"/>
          <w:spacing w:val="45"/>
          <w:u w:val="single" w:color="0D0D0D"/>
        </w:rPr>
        <w:t xml:space="preserve"> </w:t>
      </w:r>
      <w:r>
        <w:rPr>
          <w:color w:val="0D0D0D"/>
          <w:spacing w:val="-9"/>
        </w:rPr>
        <w:t xml:space="preserve">. </w:t>
      </w:r>
      <w:r>
        <w:rPr>
          <w:color w:val="0D0D0D"/>
        </w:rPr>
        <w:t>As</w:t>
      </w:r>
      <w:r>
        <w:rPr>
          <w:color w:val="0D0D0D"/>
          <w:spacing w:val="-4"/>
        </w:rPr>
        <w:t xml:space="preserve"> </w:t>
      </w:r>
      <w:r>
        <w:rPr>
          <w:color w:val="0D0D0D"/>
          <w:spacing w:val="-3"/>
        </w:rPr>
        <w:t>soon</w:t>
      </w:r>
      <w:r>
        <w:rPr>
          <w:color w:val="0D0D0D"/>
          <w:spacing w:val="-5"/>
        </w:rPr>
        <w:t xml:space="preserve"> </w:t>
      </w:r>
      <w:r>
        <w:rPr>
          <w:color w:val="0D0D0D"/>
        </w:rPr>
        <w:t>as</w:t>
      </w:r>
      <w:r>
        <w:rPr>
          <w:color w:val="0D0D0D"/>
          <w:spacing w:val="-2"/>
        </w:rPr>
        <w:t xml:space="preserve"> </w:t>
      </w:r>
      <w:r>
        <w:rPr>
          <w:color w:val="0D0D0D"/>
          <w:spacing w:val="-3"/>
        </w:rPr>
        <w:t>that volunteer</w:t>
      </w:r>
      <w:r>
        <w:rPr>
          <w:color w:val="0D0D0D"/>
          <w:spacing w:val="-2"/>
        </w:rPr>
        <w:t xml:space="preserve"> </w:t>
      </w:r>
      <w:r>
        <w:rPr>
          <w:color w:val="0D0D0D"/>
        </w:rPr>
        <w:t>is</w:t>
      </w:r>
      <w:r>
        <w:rPr>
          <w:color w:val="0D0D0D"/>
          <w:spacing w:val="-5"/>
        </w:rPr>
        <w:t xml:space="preserve"> </w:t>
      </w:r>
      <w:r>
        <w:rPr>
          <w:color w:val="0D0D0D"/>
          <w:spacing w:val="-4"/>
        </w:rPr>
        <w:t>notified</w:t>
      </w:r>
      <w:r>
        <w:rPr>
          <w:rFonts w:hint="eastAsia" w:ascii="宋体" w:hAnsi="宋体" w:eastAsia="宋体"/>
          <w:color w:val="0D0D0D"/>
          <w:spacing w:val="-4"/>
        </w:rPr>
        <w:t>(通知)</w:t>
      </w:r>
      <w:r>
        <w:rPr>
          <w:color w:val="0D0D0D"/>
          <w:spacing w:val="-1"/>
        </w:rPr>
        <w:t xml:space="preserve">, </w:t>
      </w:r>
      <w:r>
        <w:rPr>
          <w:color w:val="0D0D0D"/>
        </w:rPr>
        <w:t>he</w:t>
      </w:r>
      <w:r>
        <w:rPr>
          <w:color w:val="0D0D0D"/>
          <w:spacing w:val="-4"/>
        </w:rPr>
        <w:t xml:space="preserve"> </w:t>
      </w:r>
      <w:r>
        <w:rPr>
          <w:color w:val="0D0D0D"/>
        </w:rPr>
        <w:t>or</w:t>
      </w:r>
      <w:r>
        <w:rPr>
          <w:color w:val="0D0D0D"/>
          <w:spacing w:val="-6"/>
        </w:rPr>
        <w:t xml:space="preserve"> </w:t>
      </w:r>
      <w:r>
        <w:rPr>
          <w:color w:val="0D0D0D"/>
          <w:spacing w:val="-3"/>
        </w:rPr>
        <w:t>she</w:t>
      </w:r>
      <w:r>
        <w:rPr>
          <w:color w:val="0D0D0D"/>
          <w:spacing w:val="3"/>
          <w:u w:val="single" w:color="0D0D0D"/>
        </w:rPr>
        <w:t xml:space="preserve"> </w:t>
      </w:r>
      <w:r>
        <w:rPr>
          <w:color w:val="0D0D0D"/>
          <w:u w:val="single" w:color="0D0D0D"/>
        </w:rPr>
        <w:t>48</w:t>
      </w:r>
      <w:r>
        <w:rPr>
          <w:color w:val="0D0D0D"/>
          <w:spacing w:val="45"/>
          <w:u w:val="single" w:color="0D0D0D"/>
        </w:rPr>
        <w:t xml:space="preserve"> </w:t>
      </w:r>
      <w:r>
        <w:rPr>
          <w:color w:val="0D0D0D"/>
          <w:spacing w:val="-3"/>
        </w:rPr>
        <w:t>everything</w:t>
      </w:r>
      <w:r>
        <w:rPr>
          <w:color w:val="0D0D0D"/>
          <w:spacing w:val="-5"/>
        </w:rPr>
        <w:t xml:space="preserve"> </w:t>
      </w:r>
      <w:r>
        <w:rPr>
          <w:color w:val="0D0D0D"/>
        </w:rPr>
        <w:t>and</w:t>
      </w:r>
      <w:r>
        <w:rPr>
          <w:color w:val="0D0D0D"/>
          <w:spacing w:val="-4"/>
        </w:rPr>
        <w:t xml:space="preserve"> </w:t>
      </w:r>
      <w:r>
        <w:rPr>
          <w:color w:val="0D0D0D"/>
          <w:spacing w:val="-3"/>
        </w:rPr>
        <w:t>rushes</w:t>
      </w:r>
      <w:r>
        <w:rPr>
          <w:color w:val="0D0D0D"/>
          <w:spacing w:val="-4"/>
        </w:rPr>
        <w:t xml:space="preserve"> </w:t>
      </w:r>
      <w:r>
        <w:rPr>
          <w:color w:val="0D0D0D"/>
          <w:spacing w:val="-5"/>
        </w:rPr>
        <w:t>over.</w:t>
      </w:r>
    </w:p>
    <w:p>
      <w:pPr>
        <w:pStyle w:val="4"/>
        <w:spacing w:line="246" w:lineRule="exact"/>
        <w:ind w:left="579"/>
        <w:jc w:val="both"/>
      </w:pPr>
      <w:r>
        <w:rPr>
          <w:color w:val="0D0D0D"/>
        </w:rPr>
        <w:t>When a volunteer arrives, he or she</w:t>
      </w:r>
      <w:r>
        <w:rPr>
          <w:color w:val="0D0D0D"/>
          <w:u w:val="single" w:color="0D0D0D"/>
        </w:rPr>
        <w:t xml:space="preserve"> 49 </w:t>
      </w:r>
      <w:r>
        <w:rPr>
          <w:color w:val="0D0D0D"/>
        </w:rPr>
        <w:t>CPR</w:t>
      </w:r>
      <w:r>
        <w:rPr>
          <w:rFonts w:hint="eastAsia" w:ascii="宋体" w:eastAsia="宋体"/>
          <w:color w:val="0D0D0D"/>
        </w:rPr>
        <w:t>(心肺复苏)</w:t>
      </w:r>
      <w:r>
        <w:rPr>
          <w:color w:val="0D0D0D"/>
        </w:rPr>
        <w:t>if necessary, and uses the medical</w:t>
      </w:r>
    </w:p>
    <w:p>
      <w:pPr>
        <w:pStyle w:val="4"/>
        <w:spacing w:before="43" w:line="295" w:lineRule="auto"/>
        <w:ind w:right="175"/>
        <w:jc w:val="both"/>
      </w:pPr>
      <w:r>
        <w:rPr>
          <w:color w:val="0D0D0D"/>
        </w:rPr>
        <w:t xml:space="preserve">equipment in </w:t>
      </w:r>
      <w:r>
        <w:rPr>
          <w:color w:val="0D0D0D"/>
          <w:spacing w:val="-3"/>
        </w:rPr>
        <w:t xml:space="preserve">the </w:t>
      </w:r>
      <w:r>
        <w:rPr>
          <w:color w:val="0D0D0D"/>
          <w:spacing w:val="-4"/>
        </w:rPr>
        <w:t xml:space="preserve">motorcycle </w:t>
      </w:r>
      <w:r>
        <w:rPr>
          <w:color w:val="0D0D0D"/>
        </w:rPr>
        <w:t xml:space="preserve">to </w:t>
      </w:r>
      <w:r>
        <w:rPr>
          <w:color w:val="0D0D0D"/>
          <w:spacing w:val="-3"/>
        </w:rPr>
        <w:t>help the</w:t>
      </w:r>
      <w:r>
        <w:rPr>
          <w:color w:val="0D0D0D"/>
          <w:spacing w:val="-3"/>
          <w:u w:val="single" w:color="0D0D0D"/>
        </w:rPr>
        <w:t xml:space="preserve"> 50 </w:t>
      </w:r>
      <w:r>
        <w:rPr>
          <w:color w:val="0D0D0D"/>
        </w:rPr>
        <w:t xml:space="preserve">. The </w:t>
      </w:r>
      <w:r>
        <w:rPr>
          <w:color w:val="0D0D0D"/>
          <w:spacing w:val="-4"/>
        </w:rPr>
        <w:t xml:space="preserve">goal </w:t>
      </w:r>
      <w:r>
        <w:rPr>
          <w:color w:val="0D0D0D"/>
          <w:spacing w:val="-3"/>
        </w:rPr>
        <w:t>is</w:t>
      </w:r>
      <w:r>
        <w:rPr>
          <w:color w:val="0D0D0D"/>
          <w:spacing w:val="-3"/>
          <w:u w:val="single" w:color="0D0D0D"/>
        </w:rPr>
        <w:t xml:space="preserve"> 51 </w:t>
      </w:r>
      <w:r>
        <w:rPr>
          <w:color w:val="0D0D0D"/>
        </w:rPr>
        <w:t xml:space="preserve">: </w:t>
      </w:r>
      <w:r>
        <w:rPr>
          <w:color w:val="0D0D0D"/>
          <w:spacing w:val="-4"/>
        </w:rPr>
        <w:t xml:space="preserve">Keep </w:t>
      </w:r>
      <w:r>
        <w:rPr>
          <w:color w:val="0D0D0D"/>
          <w:spacing w:val="-3"/>
        </w:rPr>
        <w:t xml:space="preserve">the patient </w:t>
      </w:r>
      <w:r>
        <w:rPr>
          <w:color w:val="0D0D0D"/>
          <w:spacing w:val="-4"/>
        </w:rPr>
        <w:t xml:space="preserve">alive </w:t>
      </w:r>
      <w:r>
        <w:rPr>
          <w:color w:val="0D0D0D"/>
          <w:spacing w:val="-3"/>
        </w:rPr>
        <w:t xml:space="preserve">until the regular  </w:t>
      </w:r>
      <w:r>
        <w:rPr>
          <w:color w:val="0D0D0D"/>
        </w:rPr>
        <w:t xml:space="preserve">ambulance arrives. According to </w:t>
      </w:r>
      <w:r>
        <w:rPr>
          <w:color w:val="0D0D0D"/>
          <w:spacing w:val="-3"/>
        </w:rPr>
        <w:t xml:space="preserve">Beer, </w:t>
      </w:r>
      <w:r>
        <w:rPr>
          <w:color w:val="0D0D0D"/>
        </w:rPr>
        <w:t>an ambulance’s average response time is 12 to 15 minutes, while United Hatzalah volunteers</w:t>
      </w:r>
      <w:r>
        <w:rPr>
          <w:color w:val="0D0D0D"/>
          <w:u w:val="single" w:color="0D0D0D"/>
        </w:rPr>
        <w:t xml:space="preserve"> 52 </w:t>
      </w:r>
      <w:r>
        <w:rPr>
          <w:color w:val="0D0D0D"/>
        </w:rPr>
        <w:t>in</w:t>
      </w:r>
      <w:r>
        <w:rPr>
          <w:color w:val="0D0D0D"/>
          <w:spacing w:val="-26"/>
        </w:rPr>
        <w:t xml:space="preserve"> </w:t>
      </w:r>
      <w:r>
        <w:rPr>
          <w:color w:val="0D0D0D"/>
        </w:rPr>
        <w:t>three.</w:t>
      </w:r>
    </w:p>
    <w:p>
      <w:pPr>
        <w:pStyle w:val="4"/>
        <w:spacing w:line="295" w:lineRule="auto"/>
        <w:ind w:right="176" w:firstLine="420"/>
        <w:jc w:val="both"/>
      </w:pPr>
      <w:r>
        <w:rPr>
          <w:color w:val="0D0D0D"/>
        </w:rPr>
        <w:t>United Hatzalah’s medical care is</w:t>
      </w:r>
      <w:r>
        <w:rPr>
          <w:color w:val="0D0D0D"/>
          <w:u w:val="single" w:color="0D0D0D"/>
        </w:rPr>
        <w:t xml:space="preserve"> 53 </w:t>
      </w:r>
      <w:r>
        <w:rPr>
          <w:color w:val="0D0D0D"/>
        </w:rPr>
        <w:t xml:space="preserve">for patients because </w:t>
      </w:r>
      <w:r>
        <w:rPr>
          <w:color w:val="0D0D0D"/>
          <w:spacing w:val="-5"/>
        </w:rPr>
        <w:t xml:space="preserve">it’s </w:t>
      </w:r>
      <w:r>
        <w:rPr>
          <w:color w:val="0D0D0D"/>
        </w:rPr>
        <w:t>run mostly  by  volunteers,  and donations  cover  the</w:t>
      </w:r>
      <w:r>
        <w:rPr>
          <w:color w:val="0D0D0D"/>
          <w:u w:val="single" w:color="0D0D0D"/>
        </w:rPr>
        <w:t xml:space="preserve">  54  </w:t>
      </w:r>
      <w:r>
        <w:rPr>
          <w:color w:val="0D0D0D"/>
        </w:rPr>
        <w:t xml:space="preserve">of  supplies  and  staff.  It clearly shows  </w:t>
      </w:r>
      <w:r>
        <w:rPr>
          <w:color w:val="0D0D0D"/>
          <w:spacing w:val="-3"/>
        </w:rPr>
        <w:t>the</w:t>
      </w:r>
      <w:r>
        <w:rPr>
          <w:color w:val="0D0D0D"/>
          <w:spacing w:val="-3"/>
          <w:u w:val="single" w:color="0D0D0D"/>
        </w:rPr>
        <w:t xml:space="preserve">  55  </w:t>
      </w:r>
      <w:r>
        <w:rPr>
          <w:color w:val="0D0D0D"/>
        </w:rPr>
        <w:t xml:space="preserve">of </w:t>
      </w:r>
      <w:r>
        <w:rPr>
          <w:color w:val="0D0D0D"/>
          <w:spacing w:val="-4"/>
        </w:rPr>
        <w:t xml:space="preserve">individuals  </w:t>
      </w:r>
      <w:r>
        <w:rPr>
          <w:color w:val="0D0D0D"/>
          <w:spacing w:val="-3"/>
        </w:rPr>
        <w:t xml:space="preserve">willing  </w:t>
      </w:r>
      <w:r>
        <w:rPr>
          <w:color w:val="0D0D0D"/>
        </w:rPr>
        <w:t>to use their abilities to help</w:t>
      </w:r>
      <w:r>
        <w:rPr>
          <w:color w:val="0D0D0D"/>
          <w:spacing w:val="-3"/>
        </w:rPr>
        <w:t xml:space="preserve"> </w:t>
      </w:r>
      <w:r>
        <w:rPr>
          <w:color w:val="0D0D0D"/>
        </w:rPr>
        <w:t>others.</w:t>
      </w:r>
    </w:p>
    <w:tbl>
      <w:tblPr>
        <w:tblStyle w:val="5"/>
        <w:tblW w:w="7852" w:type="dxa"/>
        <w:tblInd w:w="1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44"/>
        <w:gridCol w:w="2011"/>
        <w:gridCol w:w="2161"/>
        <w:gridCol w:w="1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3" w:hRule="atLeast"/>
        </w:trPr>
        <w:tc>
          <w:tcPr>
            <w:tcW w:w="1944" w:type="dxa"/>
          </w:tcPr>
          <w:p>
            <w:pPr>
              <w:pStyle w:val="9"/>
              <w:spacing w:before="0" w:line="232" w:lineRule="exact"/>
              <w:rPr>
                <w:sz w:val="21"/>
              </w:rPr>
            </w:pPr>
            <w:r>
              <w:rPr>
                <w:color w:val="0D0D0D"/>
                <w:sz w:val="21"/>
              </w:rPr>
              <w:t>36. A. blows</w:t>
            </w:r>
          </w:p>
        </w:tc>
        <w:tc>
          <w:tcPr>
            <w:tcW w:w="2011" w:type="dxa"/>
          </w:tcPr>
          <w:p>
            <w:pPr>
              <w:pStyle w:val="9"/>
              <w:spacing w:before="0" w:line="232" w:lineRule="exact"/>
              <w:ind w:left="374"/>
              <w:rPr>
                <w:sz w:val="21"/>
              </w:rPr>
            </w:pPr>
            <w:r>
              <w:rPr>
                <w:color w:val="0D0D0D"/>
                <w:sz w:val="21"/>
              </w:rPr>
              <w:t>B. strikes</w:t>
            </w:r>
          </w:p>
        </w:tc>
        <w:tc>
          <w:tcPr>
            <w:tcW w:w="2161" w:type="dxa"/>
          </w:tcPr>
          <w:p>
            <w:pPr>
              <w:pStyle w:val="9"/>
              <w:spacing w:before="0" w:line="232" w:lineRule="exact"/>
              <w:ind w:left="490"/>
              <w:rPr>
                <w:sz w:val="21"/>
              </w:rPr>
            </w:pPr>
            <w:r>
              <w:rPr>
                <w:color w:val="0D0D0D"/>
                <w:sz w:val="21"/>
              </w:rPr>
              <w:t>C. beats</w:t>
            </w:r>
          </w:p>
        </w:tc>
        <w:tc>
          <w:tcPr>
            <w:tcW w:w="1736" w:type="dxa"/>
          </w:tcPr>
          <w:p>
            <w:pPr>
              <w:pStyle w:val="9"/>
              <w:spacing w:before="0" w:line="232" w:lineRule="exact"/>
              <w:ind w:left="456"/>
              <w:rPr>
                <w:sz w:val="21"/>
              </w:rPr>
            </w:pPr>
            <w:r>
              <w:rPr>
                <w:color w:val="0D0D0D"/>
                <w:sz w:val="21"/>
              </w:rPr>
              <w:t>D. kicks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2" w:hRule="atLeast"/>
        </w:trPr>
        <w:tc>
          <w:tcPr>
            <w:tcW w:w="1944" w:type="dxa"/>
          </w:tcPr>
          <w:p>
            <w:pPr>
              <w:pStyle w:val="9"/>
              <w:rPr>
                <w:sz w:val="21"/>
              </w:rPr>
            </w:pPr>
            <w:r>
              <w:rPr>
                <w:color w:val="0D0D0D"/>
                <w:sz w:val="21"/>
              </w:rPr>
              <w:t>37. A. send</w:t>
            </w:r>
          </w:p>
        </w:tc>
        <w:tc>
          <w:tcPr>
            <w:tcW w:w="2011" w:type="dxa"/>
          </w:tcPr>
          <w:p>
            <w:pPr>
              <w:pStyle w:val="9"/>
              <w:ind w:left="374"/>
              <w:rPr>
                <w:sz w:val="21"/>
              </w:rPr>
            </w:pPr>
            <w:r>
              <w:rPr>
                <w:color w:val="0D0D0D"/>
                <w:sz w:val="21"/>
              </w:rPr>
              <w:t>B. reach</w:t>
            </w:r>
          </w:p>
        </w:tc>
        <w:tc>
          <w:tcPr>
            <w:tcW w:w="2161" w:type="dxa"/>
          </w:tcPr>
          <w:p>
            <w:pPr>
              <w:pStyle w:val="9"/>
              <w:ind w:left="490"/>
              <w:rPr>
                <w:sz w:val="21"/>
              </w:rPr>
            </w:pPr>
            <w:r>
              <w:rPr>
                <w:color w:val="0D0D0D"/>
                <w:sz w:val="21"/>
              </w:rPr>
              <w:t>C. leave</w:t>
            </w:r>
          </w:p>
        </w:tc>
        <w:tc>
          <w:tcPr>
            <w:tcW w:w="1736" w:type="dxa"/>
          </w:tcPr>
          <w:p>
            <w:pPr>
              <w:pStyle w:val="9"/>
              <w:ind w:left="456"/>
              <w:rPr>
                <w:sz w:val="21"/>
              </w:rPr>
            </w:pPr>
            <w:r>
              <w:rPr>
                <w:color w:val="0D0D0D"/>
                <w:sz w:val="21"/>
              </w:rPr>
              <w:t>D. arrive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rPr>
                <w:sz w:val="21"/>
              </w:rPr>
            </w:pPr>
            <w:r>
              <w:rPr>
                <w:color w:val="0D0D0D"/>
                <w:sz w:val="21"/>
              </w:rPr>
              <w:t>38. A. thoughts</w:t>
            </w:r>
          </w:p>
        </w:tc>
        <w:tc>
          <w:tcPr>
            <w:tcW w:w="2011" w:type="dxa"/>
          </w:tcPr>
          <w:p>
            <w:pPr>
              <w:pStyle w:val="9"/>
              <w:ind w:left="374"/>
              <w:rPr>
                <w:sz w:val="21"/>
              </w:rPr>
            </w:pPr>
            <w:r>
              <w:rPr>
                <w:color w:val="0D0D0D"/>
                <w:sz w:val="21"/>
              </w:rPr>
              <w:t>B. situations</w:t>
            </w:r>
          </w:p>
        </w:tc>
        <w:tc>
          <w:tcPr>
            <w:tcW w:w="2161" w:type="dxa"/>
          </w:tcPr>
          <w:p>
            <w:pPr>
              <w:pStyle w:val="9"/>
              <w:ind w:left="490"/>
              <w:rPr>
                <w:sz w:val="21"/>
              </w:rPr>
            </w:pPr>
            <w:r>
              <w:rPr>
                <w:color w:val="0D0D0D"/>
                <w:sz w:val="21"/>
              </w:rPr>
              <w:t>C. movements</w:t>
            </w:r>
          </w:p>
        </w:tc>
        <w:tc>
          <w:tcPr>
            <w:tcW w:w="1736" w:type="dxa"/>
          </w:tcPr>
          <w:p>
            <w:pPr>
              <w:pStyle w:val="9"/>
              <w:ind w:left="456"/>
              <w:rPr>
                <w:sz w:val="21"/>
              </w:rPr>
            </w:pPr>
            <w:r>
              <w:rPr>
                <w:color w:val="0D0D0D"/>
                <w:sz w:val="21"/>
              </w:rPr>
              <w:t>D. dilemmas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spacing w:before="18"/>
              <w:rPr>
                <w:sz w:val="21"/>
              </w:rPr>
            </w:pPr>
            <w:r>
              <w:rPr>
                <w:color w:val="0D0D0D"/>
                <w:sz w:val="21"/>
              </w:rPr>
              <w:t>39. A. introduced</w:t>
            </w:r>
          </w:p>
        </w:tc>
        <w:tc>
          <w:tcPr>
            <w:tcW w:w="2011" w:type="dxa"/>
          </w:tcPr>
          <w:p>
            <w:pPr>
              <w:pStyle w:val="9"/>
              <w:spacing w:before="18"/>
              <w:ind w:left="374"/>
              <w:rPr>
                <w:sz w:val="21"/>
              </w:rPr>
            </w:pPr>
            <w:r>
              <w:rPr>
                <w:color w:val="0D0D0D"/>
                <w:sz w:val="21"/>
              </w:rPr>
              <w:t>B. offered</w:t>
            </w:r>
          </w:p>
        </w:tc>
        <w:tc>
          <w:tcPr>
            <w:tcW w:w="2161" w:type="dxa"/>
          </w:tcPr>
          <w:p>
            <w:pPr>
              <w:pStyle w:val="9"/>
              <w:spacing w:before="18"/>
              <w:ind w:left="490"/>
              <w:rPr>
                <w:sz w:val="21"/>
              </w:rPr>
            </w:pPr>
            <w:r>
              <w:rPr>
                <w:color w:val="0D0D0D"/>
                <w:sz w:val="21"/>
              </w:rPr>
              <w:t>C. dedicated</w:t>
            </w:r>
          </w:p>
        </w:tc>
        <w:tc>
          <w:tcPr>
            <w:tcW w:w="1736" w:type="dxa"/>
          </w:tcPr>
          <w:p>
            <w:pPr>
              <w:pStyle w:val="9"/>
              <w:spacing w:before="18"/>
              <w:ind w:left="456"/>
              <w:rPr>
                <w:sz w:val="21"/>
              </w:rPr>
            </w:pPr>
            <w:r>
              <w:rPr>
                <w:color w:val="0D0D0D"/>
                <w:sz w:val="21"/>
              </w:rPr>
              <w:t>D. connected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2" w:hRule="atLeast"/>
        </w:trPr>
        <w:tc>
          <w:tcPr>
            <w:tcW w:w="1944" w:type="dxa"/>
          </w:tcPr>
          <w:p>
            <w:pPr>
              <w:pStyle w:val="9"/>
              <w:rPr>
                <w:sz w:val="21"/>
              </w:rPr>
            </w:pPr>
            <w:r>
              <w:rPr>
                <w:color w:val="0D0D0D"/>
                <w:sz w:val="21"/>
              </w:rPr>
              <w:t>40. A. lost</w:t>
            </w:r>
          </w:p>
        </w:tc>
        <w:tc>
          <w:tcPr>
            <w:tcW w:w="2011" w:type="dxa"/>
          </w:tcPr>
          <w:p>
            <w:pPr>
              <w:pStyle w:val="9"/>
              <w:ind w:left="374"/>
              <w:rPr>
                <w:sz w:val="21"/>
              </w:rPr>
            </w:pPr>
            <w:r>
              <w:rPr>
                <w:color w:val="0D0D0D"/>
                <w:sz w:val="21"/>
              </w:rPr>
              <w:t>B. crashed</w:t>
            </w:r>
          </w:p>
        </w:tc>
        <w:tc>
          <w:tcPr>
            <w:tcW w:w="2161" w:type="dxa"/>
          </w:tcPr>
          <w:p>
            <w:pPr>
              <w:pStyle w:val="9"/>
              <w:ind w:left="490"/>
              <w:rPr>
                <w:sz w:val="21"/>
              </w:rPr>
            </w:pPr>
            <w:r>
              <w:rPr>
                <w:color w:val="0D0D0D"/>
                <w:sz w:val="21"/>
              </w:rPr>
              <w:t>C. hit</w:t>
            </w:r>
          </w:p>
        </w:tc>
        <w:tc>
          <w:tcPr>
            <w:tcW w:w="1736" w:type="dxa"/>
          </w:tcPr>
          <w:p>
            <w:pPr>
              <w:pStyle w:val="9"/>
              <w:ind w:left="456"/>
              <w:rPr>
                <w:sz w:val="21"/>
              </w:rPr>
            </w:pPr>
            <w:r>
              <w:rPr>
                <w:color w:val="0D0D0D"/>
                <w:sz w:val="21"/>
              </w:rPr>
              <w:t>D. stuck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rPr>
                <w:sz w:val="21"/>
              </w:rPr>
            </w:pPr>
            <w:r>
              <w:rPr>
                <w:color w:val="0D0D0D"/>
                <w:sz w:val="21"/>
              </w:rPr>
              <w:t>41. A. joined</w:t>
            </w:r>
          </w:p>
        </w:tc>
        <w:tc>
          <w:tcPr>
            <w:tcW w:w="2011" w:type="dxa"/>
          </w:tcPr>
          <w:p>
            <w:pPr>
              <w:pStyle w:val="9"/>
              <w:ind w:left="374"/>
              <w:rPr>
                <w:sz w:val="21"/>
              </w:rPr>
            </w:pPr>
            <w:r>
              <w:rPr>
                <w:color w:val="0D0D0D"/>
                <w:sz w:val="21"/>
              </w:rPr>
              <w:t>B. worked</w:t>
            </w:r>
          </w:p>
        </w:tc>
        <w:tc>
          <w:tcPr>
            <w:tcW w:w="2161" w:type="dxa"/>
          </w:tcPr>
          <w:p>
            <w:pPr>
              <w:pStyle w:val="9"/>
              <w:ind w:left="490"/>
              <w:rPr>
                <w:sz w:val="21"/>
              </w:rPr>
            </w:pPr>
            <w:r>
              <w:rPr>
                <w:color w:val="0D0D0D"/>
                <w:sz w:val="21"/>
              </w:rPr>
              <w:t>C. employed</w:t>
            </w:r>
          </w:p>
        </w:tc>
        <w:tc>
          <w:tcPr>
            <w:tcW w:w="1736" w:type="dxa"/>
          </w:tcPr>
          <w:p>
            <w:pPr>
              <w:pStyle w:val="9"/>
              <w:ind w:left="456"/>
              <w:rPr>
                <w:sz w:val="21"/>
              </w:rPr>
            </w:pPr>
            <w:r>
              <w:rPr>
                <w:color w:val="0D0D0D"/>
                <w:sz w:val="21"/>
              </w:rPr>
              <w:t>D. gathered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spacing w:before="18"/>
              <w:rPr>
                <w:sz w:val="21"/>
              </w:rPr>
            </w:pPr>
            <w:r>
              <w:rPr>
                <w:color w:val="0D0D0D"/>
                <w:sz w:val="21"/>
              </w:rPr>
              <w:t>42. A. professions</w:t>
            </w:r>
          </w:p>
        </w:tc>
        <w:tc>
          <w:tcPr>
            <w:tcW w:w="2011" w:type="dxa"/>
          </w:tcPr>
          <w:p>
            <w:pPr>
              <w:pStyle w:val="9"/>
              <w:spacing w:before="18"/>
              <w:ind w:left="374"/>
              <w:rPr>
                <w:sz w:val="21"/>
              </w:rPr>
            </w:pPr>
            <w:r>
              <w:rPr>
                <w:color w:val="0D0D0D"/>
                <w:sz w:val="21"/>
              </w:rPr>
              <w:t>B. structures</w:t>
            </w:r>
          </w:p>
        </w:tc>
        <w:tc>
          <w:tcPr>
            <w:tcW w:w="2161" w:type="dxa"/>
          </w:tcPr>
          <w:p>
            <w:pPr>
              <w:pStyle w:val="9"/>
              <w:spacing w:before="18"/>
              <w:ind w:left="490"/>
              <w:rPr>
                <w:sz w:val="21"/>
              </w:rPr>
            </w:pPr>
            <w:r>
              <w:rPr>
                <w:color w:val="0D0D0D"/>
                <w:sz w:val="21"/>
              </w:rPr>
              <w:t>C. levels</w:t>
            </w:r>
          </w:p>
        </w:tc>
        <w:tc>
          <w:tcPr>
            <w:tcW w:w="1736" w:type="dxa"/>
          </w:tcPr>
          <w:p>
            <w:pPr>
              <w:pStyle w:val="9"/>
              <w:spacing w:before="18"/>
              <w:ind w:left="456"/>
              <w:rPr>
                <w:sz w:val="21"/>
              </w:rPr>
            </w:pPr>
            <w:r>
              <w:rPr>
                <w:color w:val="0D0D0D"/>
                <w:sz w:val="21"/>
              </w:rPr>
              <w:t>D. titles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3" w:hRule="atLeast"/>
        </w:trPr>
        <w:tc>
          <w:tcPr>
            <w:tcW w:w="1944" w:type="dxa"/>
          </w:tcPr>
          <w:p>
            <w:pPr>
              <w:pStyle w:val="9"/>
              <w:rPr>
                <w:sz w:val="21"/>
              </w:rPr>
            </w:pPr>
            <w:r>
              <w:rPr>
                <w:color w:val="0D0D0D"/>
                <w:sz w:val="21"/>
              </w:rPr>
              <w:t>43. A. records</w:t>
            </w:r>
          </w:p>
        </w:tc>
        <w:tc>
          <w:tcPr>
            <w:tcW w:w="2011" w:type="dxa"/>
          </w:tcPr>
          <w:p>
            <w:pPr>
              <w:pStyle w:val="9"/>
              <w:ind w:left="374"/>
              <w:rPr>
                <w:sz w:val="21"/>
              </w:rPr>
            </w:pPr>
            <w:r>
              <w:rPr>
                <w:color w:val="0D0D0D"/>
                <w:sz w:val="21"/>
              </w:rPr>
              <w:t>B. demands</w:t>
            </w:r>
          </w:p>
        </w:tc>
        <w:tc>
          <w:tcPr>
            <w:tcW w:w="2161" w:type="dxa"/>
          </w:tcPr>
          <w:p>
            <w:pPr>
              <w:pStyle w:val="9"/>
              <w:ind w:left="490"/>
              <w:rPr>
                <w:sz w:val="21"/>
              </w:rPr>
            </w:pPr>
            <w:r>
              <w:rPr>
                <w:color w:val="0D0D0D"/>
                <w:sz w:val="21"/>
              </w:rPr>
              <w:t>C. orders</w:t>
            </w:r>
          </w:p>
        </w:tc>
        <w:tc>
          <w:tcPr>
            <w:tcW w:w="1736" w:type="dxa"/>
          </w:tcPr>
          <w:p>
            <w:pPr>
              <w:pStyle w:val="9"/>
              <w:ind w:left="456"/>
              <w:rPr>
                <w:sz w:val="21"/>
              </w:rPr>
            </w:pPr>
            <w:r>
              <w:rPr>
                <w:color w:val="0D0D0D"/>
                <w:sz w:val="21"/>
              </w:rPr>
              <w:t>D. supplies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rPr>
                <w:sz w:val="21"/>
              </w:rPr>
            </w:pPr>
            <w:r>
              <w:rPr>
                <w:color w:val="0D0D0D"/>
                <w:sz w:val="21"/>
              </w:rPr>
              <w:t>44. A. alone</w:t>
            </w:r>
          </w:p>
        </w:tc>
        <w:tc>
          <w:tcPr>
            <w:tcW w:w="2011" w:type="dxa"/>
          </w:tcPr>
          <w:p>
            <w:pPr>
              <w:pStyle w:val="9"/>
              <w:ind w:left="374"/>
              <w:rPr>
                <w:sz w:val="21"/>
              </w:rPr>
            </w:pPr>
            <w:r>
              <w:rPr>
                <w:color w:val="0D0D0D"/>
                <w:sz w:val="21"/>
              </w:rPr>
              <w:t>B. back</w:t>
            </w:r>
          </w:p>
        </w:tc>
        <w:tc>
          <w:tcPr>
            <w:tcW w:w="2161" w:type="dxa"/>
          </w:tcPr>
          <w:p>
            <w:pPr>
              <w:pStyle w:val="9"/>
              <w:ind w:left="490"/>
              <w:rPr>
                <w:sz w:val="21"/>
              </w:rPr>
            </w:pPr>
            <w:r>
              <w:rPr>
                <w:color w:val="0D0D0D"/>
                <w:sz w:val="21"/>
              </w:rPr>
              <w:t>C. off</w:t>
            </w:r>
          </w:p>
        </w:tc>
        <w:tc>
          <w:tcPr>
            <w:tcW w:w="1736" w:type="dxa"/>
          </w:tcPr>
          <w:p>
            <w:pPr>
              <w:pStyle w:val="9"/>
              <w:ind w:left="456"/>
              <w:rPr>
                <w:sz w:val="21"/>
              </w:rPr>
            </w:pPr>
            <w:r>
              <w:rPr>
                <w:color w:val="0D0D0D"/>
                <w:sz w:val="21"/>
              </w:rPr>
              <w:t>D. down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spacing w:before="18"/>
              <w:rPr>
                <w:sz w:val="21"/>
              </w:rPr>
            </w:pPr>
            <w:r>
              <w:rPr>
                <w:color w:val="0D0D0D"/>
                <w:sz w:val="21"/>
              </w:rPr>
              <w:t>45. A. entirely</w:t>
            </w:r>
          </w:p>
        </w:tc>
        <w:tc>
          <w:tcPr>
            <w:tcW w:w="2011" w:type="dxa"/>
          </w:tcPr>
          <w:p>
            <w:pPr>
              <w:pStyle w:val="9"/>
              <w:spacing w:before="18"/>
              <w:ind w:left="374"/>
              <w:rPr>
                <w:sz w:val="21"/>
              </w:rPr>
            </w:pPr>
            <w:r>
              <w:rPr>
                <w:color w:val="0D0D0D"/>
                <w:sz w:val="21"/>
              </w:rPr>
              <w:t>B. secretly</w:t>
            </w:r>
          </w:p>
        </w:tc>
        <w:tc>
          <w:tcPr>
            <w:tcW w:w="2161" w:type="dxa"/>
          </w:tcPr>
          <w:p>
            <w:pPr>
              <w:pStyle w:val="9"/>
              <w:spacing w:before="18"/>
              <w:ind w:left="490"/>
              <w:rPr>
                <w:sz w:val="21"/>
              </w:rPr>
            </w:pPr>
            <w:r>
              <w:rPr>
                <w:color w:val="0D0D0D"/>
                <w:sz w:val="21"/>
              </w:rPr>
              <w:t>C. probably</w:t>
            </w:r>
          </w:p>
        </w:tc>
        <w:tc>
          <w:tcPr>
            <w:tcW w:w="1736" w:type="dxa"/>
          </w:tcPr>
          <w:p>
            <w:pPr>
              <w:pStyle w:val="9"/>
              <w:spacing w:before="18"/>
              <w:ind w:left="456"/>
              <w:rPr>
                <w:sz w:val="21"/>
              </w:rPr>
            </w:pPr>
            <w:r>
              <w:rPr>
                <w:color w:val="0D0D0D"/>
                <w:sz w:val="21"/>
              </w:rPr>
              <w:t>D. finally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2" w:hRule="atLeast"/>
        </w:trPr>
        <w:tc>
          <w:tcPr>
            <w:tcW w:w="1944" w:type="dxa"/>
          </w:tcPr>
          <w:p>
            <w:pPr>
              <w:pStyle w:val="9"/>
              <w:rPr>
                <w:sz w:val="21"/>
              </w:rPr>
            </w:pPr>
            <w:r>
              <w:rPr>
                <w:color w:val="0D0D0D"/>
                <w:sz w:val="21"/>
              </w:rPr>
              <w:t>46. A. days</w:t>
            </w:r>
          </w:p>
        </w:tc>
        <w:tc>
          <w:tcPr>
            <w:tcW w:w="2011" w:type="dxa"/>
          </w:tcPr>
          <w:p>
            <w:pPr>
              <w:pStyle w:val="9"/>
              <w:ind w:left="374"/>
              <w:rPr>
                <w:sz w:val="21"/>
              </w:rPr>
            </w:pPr>
            <w:r>
              <w:rPr>
                <w:color w:val="0D0D0D"/>
                <w:sz w:val="21"/>
              </w:rPr>
              <w:t>B. hours</w:t>
            </w:r>
          </w:p>
        </w:tc>
        <w:tc>
          <w:tcPr>
            <w:tcW w:w="2161" w:type="dxa"/>
          </w:tcPr>
          <w:p>
            <w:pPr>
              <w:pStyle w:val="9"/>
              <w:ind w:left="490"/>
              <w:rPr>
                <w:sz w:val="21"/>
              </w:rPr>
            </w:pPr>
            <w:r>
              <w:rPr>
                <w:color w:val="0D0D0D"/>
                <w:sz w:val="21"/>
              </w:rPr>
              <w:t>C. minutes</w:t>
            </w:r>
          </w:p>
        </w:tc>
        <w:tc>
          <w:tcPr>
            <w:tcW w:w="1736" w:type="dxa"/>
          </w:tcPr>
          <w:p>
            <w:pPr>
              <w:pStyle w:val="9"/>
              <w:ind w:left="456"/>
              <w:rPr>
                <w:sz w:val="21"/>
              </w:rPr>
            </w:pPr>
            <w:r>
              <w:rPr>
                <w:color w:val="0D0D0D"/>
                <w:sz w:val="21"/>
              </w:rPr>
              <w:t>D. seconds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rPr>
                <w:sz w:val="21"/>
              </w:rPr>
            </w:pPr>
            <w:r>
              <w:rPr>
                <w:color w:val="0D0D0D"/>
                <w:sz w:val="21"/>
              </w:rPr>
              <w:t>47. A. stage</w:t>
            </w:r>
          </w:p>
        </w:tc>
        <w:tc>
          <w:tcPr>
            <w:tcW w:w="2011" w:type="dxa"/>
          </w:tcPr>
          <w:p>
            <w:pPr>
              <w:pStyle w:val="9"/>
              <w:ind w:left="374"/>
              <w:rPr>
                <w:sz w:val="21"/>
              </w:rPr>
            </w:pPr>
            <w:r>
              <w:rPr>
                <w:color w:val="0D0D0D"/>
                <w:sz w:val="21"/>
              </w:rPr>
              <w:t>B. scene</w:t>
            </w:r>
          </w:p>
        </w:tc>
        <w:tc>
          <w:tcPr>
            <w:tcW w:w="2161" w:type="dxa"/>
          </w:tcPr>
          <w:p>
            <w:pPr>
              <w:pStyle w:val="9"/>
              <w:ind w:left="490"/>
              <w:rPr>
                <w:sz w:val="21"/>
              </w:rPr>
            </w:pPr>
            <w:r>
              <w:rPr>
                <w:color w:val="0D0D0D"/>
                <w:sz w:val="21"/>
              </w:rPr>
              <w:t>C. sight</w:t>
            </w:r>
          </w:p>
        </w:tc>
        <w:tc>
          <w:tcPr>
            <w:tcW w:w="1736" w:type="dxa"/>
          </w:tcPr>
          <w:p>
            <w:pPr>
              <w:pStyle w:val="9"/>
              <w:ind w:left="456"/>
              <w:rPr>
                <w:sz w:val="21"/>
              </w:rPr>
            </w:pPr>
            <w:r>
              <w:rPr>
                <w:color w:val="0D0D0D"/>
                <w:sz w:val="21"/>
              </w:rPr>
              <w:t>D. show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spacing w:before="18"/>
              <w:rPr>
                <w:sz w:val="21"/>
              </w:rPr>
            </w:pPr>
            <w:r>
              <w:rPr>
                <w:color w:val="0D0D0D"/>
                <w:sz w:val="21"/>
              </w:rPr>
              <w:t>48. A. drops</w:t>
            </w:r>
          </w:p>
        </w:tc>
        <w:tc>
          <w:tcPr>
            <w:tcW w:w="2011" w:type="dxa"/>
          </w:tcPr>
          <w:p>
            <w:pPr>
              <w:pStyle w:val="9"/>
              <w:spacing w:before="18"/>
              <w:ind w:left="374"/>
              <w:rPr>
                <w:sz w:val="21"/>
              </w:rPr>
            </w:pPr>
            <w:r>
              <w:rPr>
                <w:color w:val="0D0D0D"/>
                <w:sz w:val="21"/>
              </w:rPr>
              <w:t>B. reserves</w:t>
            </w:r>
          </w:p>
        </w:tc>
        <w:tc>
          <w:tcPr>
            <w:tcW w:w="2161" w:type="dxa"/>
          </w:tcPr>
          <w:p>
            <w:pPr>
              <w:pStyle w:val="9"/>
              <w:spacing w:before="18"/>
              <w:ind w:left="490"/>
              <w:rPr>
                <w:sz w:val="21"/>
              </w:rPr>
            </w:pPr>
            <w:r>
              <w:rPr>
                <w:color w:val="0D0D0D"/>
                <w:sz w:val="21"/>
              </w:rPr>
              <w:t>C. finishes</w:t>
            </w:r>
          </w:p>
        </w:tc>
        <w:tc>
          <w:tcPr>
            <w:tcW w:w="1736" w:type="dxa"/>
          </w:tcPr>
          <w:p>
            <w:pPr>
              <w:pStyle w:val="9"/>
              <w:spacing w:before="18"/>
              <w:ind w:left="456"/>
              <w:rPr>
                <w:sz w:val="21"/>
              </w:rPr>
            </w:pPr>
            <w:r>
              <w:rPr>
                <w:color w:val="0D0D0D"/>
                <w:sz w:val="21"/>
              </w:rPr>
              <w:t>D. stores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2" w:hRule="atLeast"/>
        </w:trPr>
        <w:tc>
          <w:tcPr>
            <w:tcW w:w="1944" w:type="dxa"/>
          </w:tcPr>
          <w:p>
            <w:pPr>
              <w:pStyle w:val="9"/>
              <w:rPr>
                <w:sz w:val="21"/>
              </w:rPr>
            </w:pPr>
            <w:r>
              <w:rPr>
                <w:color w:val="0D0D0D"/>
                <w:sz w:val="21"/>
              </w:rPr>
              <w:t>49. A. carries</w:t>
            </w:r>
          </w:p>
        </w:tc>
        <w:tc>
          <w:tcPr>
            <w:tcW w:w="2011" w:type="dxa"/>
          </w:tcPr>
          <w:p>
            <w:pPr>
              <w:pStyle w:val="9"/>
              <w:ind w:left="374"/>
              <w:rPr>
                <w:sz w:val="21"/>
              </w:rPr>
            </w:pPr>
            <w:r>
              <w:rPr>
                <w:color w:val="0D0D0D"/>
                <w:sz w:val="21"/>
              </w:rPr>
              <w:t>B. suggests</w:t>
            </w:r>
          </w:p>
        </w:tc>
        <w:tc>
          <w:tcPr>
            <w:tcW w:w="2161" w:type="dxa"/>
          </w:tcPr>
          <w:p>
            <w:pPr>
              <w:pStyle w:val="9"/>
              <w:ind w:left="490"/>
              <w:rPr>
                <w:sz w:val="21"/>
              </w:rPr>
            </w:pPr>
            <w:r>
              <w:rPr>
                <w:color w:val="0D0D0D"/>
                <w:sz w:val="21"/>
              </w:rPr>
              <w:t>C. performs</w:t>
            </w:r>
          </w:p>
        </w:tc>
        <w:tc>
          <w:tcPr>
            <w:tcW w:w="1736" w:type="dxa"/>
          </w:tcPr>
          <w:p>
            <w:pPr>
              <w:pStyle w:val="9"/>
              <w:ind w:left="456"/>
              <w:rPr>
                <w:sz w:val="21"/>
              </w:rPr>
            </w:pPr>
            <w:r>
              <w:rPr>
                <w:color w:val="0D0D0D"/>
                <w:sz w:val="21"/>
              </w:rPr>
              <w:t>D. treats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rPr>
                <w:sz w:val="21"/>
              </w:rPr>
            </w:pPr>
            <w:r>
              <w:rPr>
                <w:color w:val="0D0D0D"/>
                <w:sz w:val="21"/>
              </w:rPr>
              <w:t>50. A. tired</w:t>
            </w:r>
          </w:p>
        </w:tc>
        <w:tc>
          <w:tcPr>
            <w:tcW w:w="2011" w:type="dxa"/>
          </w:tcPr>
          <w:p>
            <w:pPr>
              <w:pStyle w:val="9"/>
              <w:ind w:left="374"/>
              <w:rPr>
                <w:sz w:val="21"/>
              </w:rPr>
            </w:pPr>
            <w:r>
              <w:rPr>
                <w:color w:val="0D0D0D"/>
                <w:sz w:val="21"/>
              </w:rPr>
              <w:t>B. attacked</w:t>
            </w:r>
          </w:p>
        </w:tc>
        <w:tc>
          <w:tcPr>
            <w:tcW w:w="2161" w:type="dxa"/>
          </w:tcPr>
          <w:p>
            <w:pPr>
              <w:pStyle w:val="9"/>
              <w:ind w:left="490"/>
              <w:rPr>
                <w:sz w:val="21"/>
              </w:rPr>
            </w:pPr>
            <w:r>
              <w:rPr>
                <w:color w:val="0D0D0D"/>
                <w:sz w:val="21"/>
              </w:rPr>
              <w:t>C. injured</w:t>
            </w:r>
          </w:p>
        </w:tc>
        <w:tc>
          <w:tcPr>
            <w:tcW w:w="1736" w:type="dxa"/>
          </w:tcPr>
          <w:p>
            <w:pPr>
              <w:pStyle w:val="9"/>
              <w:ind w:left="456"/>
              <w:rPr>
                <w:sz w:val="21"/>
              </w:rPr>
            </w:pPr>
            <w:r>
              <w:rPr>
                <w:color w:val="0D0D0D"/>
                <w:sz w:val="21"/>
              </w:rPr>
              <w:t>D. endangered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spacing w:before="18"/>
              <w:rPr>
                <w:sz w:val="21"/>
              </w:rPr>
            </w:pPr>
            <w:r>
              <w:rPr>
                <w:color w:val="0D0D0D"/>
                <w:sz w:val="21"/>
              </w:rPr>
              <w:t>51. A. easy</w:t>
            </w:r>
          </w:p>
        </w:tc>
        <w:tc>
          <w:tcPr>
            <w:tcW w:w="2011" w:type="dxa"/>
          </w:tcPr>
          <w:p>
            <w:pPr>
              <w:pStyle w:val="9"/>
              <w:spacing w:before="18"/>
              <w:ind w:left="374"/>
              <w:rPr>
                <w:sz w:val="21"/>
              </w:rPr>
            </w:pPr>
            <w:r>
              <w:rPr>
                <w:color w:val="0D0D0D"/>
                <w:sz w:val="21"/>
              </w:rPr>
              <w:t>B. achievable</w:t>
            </w:r>
          </w:p>
        </w:tc>
        <w:tc>
          <w:tcPr>
            <w:tcW w:w="2161" w:type="dxa"/>
          </w:tcPr>
          <w:p>
            <w:pPr>
              <w:pStyle w:val="9"/>
              <w:spacing w:before="18"/>
              <w:ind w:left="490"/>
              <w:rPr>
                <w:sz w:val="21"/>
              </w:rPr>
            </w:pPr>
            <w:r>
              <w:rPr>
                <w:color w:val="0D0D0D"/>
                <w:sz w:val="21"/>
              </w:rPr>
              <w:t>C. simple</w:t>
            </w:r>
          </w:p>
        </w:tc>
        <w:tc>
          <w:tcPr>
            <w:tcW w:w="1736" w:type="dxa"/>
          </w:tcPr>
          <w:p>
            <w:pPr>
              <w:pStyle w:val="9"/>
              <w:spacing w:before="18"/>
              <w:ind w:left="456"/>
              <w:rPr>
                <w:sz w:val="21"/>
              </w:rPr>
            </w:pPr>
            <w:r>
              <w:rPr>
                <w:color w:val="0D0D0D"/>
                <w:sz w:val="21"/>
              </w:rPr>
              <w:t>D. unique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3" w:hRule="atLeast"/>
        </w:trPr>
        <w:tc>
          <w:tcPr>
            <w:tcW w:w="1944" w:type="dxa"/>
          </w:tcPr>
          <w:p>
            <w:pPr>
              <w:pStyle w:val="9"/>
              <w:rPr>
                <w:sz w:val="21"/>
              </w:rPr>
            </w:pPr>
            <w:r>
              <w:rPr>
                <w:color w:val="0D0D0D"/>
                <w:sz w:val="21"/>
              </w:rPr>
              <w:t>52. A. come up</w:t>
            </w:r>
          </w:p>
        </w:tc>
        <w:tc>
          <w:tcPr>
            <w:tcW w:w="2011" w:type="dxa"/>
          </w:tcPr>
          <w:p>
            <w:pPr>
              <w:pStyle w:val="9"/>
              <w:ind w:left="374"/>
              <w:rPr>
                <w:sz w:val="21"/>
              </w:rPr>
            </w:pPr>
            <w:r>
              <w:rPr>
                <w:color w:val="0D0D0D"/>
                <w:sz w:val="21"/>
              </w:rPr>
              <w:t>B. end up</w:t>
            </w:r>
          </w:p>
        </w:tc>
        <w:tc>
          <w:tcPr>
            <w:tcW w:w="2161" w:type="dxa"/>
          </w:tcPr>
          <w:p>
            <w:pPr>
              <w:pStyle w:val="9"/>
              <w:ind w:left="490"/>
              <w:rPr>
                <w:sz w:val="21"/>
              </w:rPr>
            </w:pPr>
            <w:r>
              <w:rPr>
                <w:color w:val="0D0D0D"/>
                <w:sz w:val="21"/>
              </w:rPr>
              <w:t>C. show up</w:t>
            </w:r>
          </w:p>
        </w:tc>
        <w:tc>
          <w:tcPr>
            <w:tcW w:w="1736" w:type="dxa"/>
          </w:tcPr>
          <w:p>
            <w:pPr>
              <w:pStyle w:val="9"/>
              <w:ind w:left="456"/>
              <w:rPr>
                <w:sz w:val="21"/>
              </w:rPr>
            </w:pPr>
            <w:r>
              <w:rPr>
                <w:color w:val="0D0D0D"/>
                <w:sz w:val="21"/>
              </w:rPr>
              <w:t>D. stay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rPr>
                <w:sz w:val="21"/>
              </w:rPr>
            </w:pPr>
            <w:r>
              <w:rPr>
                <w:color w:val="0D0D0D"/>
                <w:sz w:val="21"/>
              </w:rPr>
              <w:t>53. A. enough</w:t>
            </w:r>
          </w:p>
        </w:tc>
        <w:tc>
          <w:tcPr>
            <w:tcW w:w="2011" w:type="dxa"/>
          </w:tcPr>
          <w:p>
            <w:pPr>
              <w:pStyle w:val="9"/>
              <w:ind w:left="374"/>
              <w:rPr>
                <w:sz w:val="21"/>
              </w:rPr>
            </w:pPr>
            <w:r>
              <w:rPr>
                <w:color w:val="0D0D0D"/>
                <w:sz w:val="21"/>
              </w:rPr>
              <w:t>B. ready</w:t>
            </w:r>
          </w:p>
        </w:tc>
        <w:tc>
          <w:tcPr>
            <w:tcW w:w="2161" w:type="dxa"/>
          </w:tcPr>
          <w:p>
            <w:pPr>
              <w:pStyle w:val="9"/>
              <w:ind w:left="490"/>
              <w:rPr>
                <w:sz w:val="21"/>
              </w:rPr>
            </w:pPr>
            <w:r>
              <w:rPr>
                <w:color w:val="0D0D0D"/>
                <w:sz w:val="21"/>
              </w:rPr>
              <w:t>C. priceless</w:t>
            </w:r>
          </w:p>
        </w:tc>
        <w:tc>
          <w:tcPr>
            <w:tcW w:w="1736" w:type="dxa"/>
          </w:tcPr>
          <w:p>
            <w:pPr>
              <w:pStyle w:val="9"/>
              <w:ind w:left="456"/>
              <w:rPr>
                <w:sz w:val="21"/>
              </w:rPr>
            </w:pPr>
            <w:r>
              <w:rPr>
                <w:color w:val="0D0D0D"/>
                <w:sz w:val="21"/>
              </w:rPr>
              <w:t>D. free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1" w:hRule="atLeast"/>
        </w:trPr>
        <w:tc>
          <w:tcPr>
            <w:tcW w:w="1944" w:type="dxa"/>
          </w:tcPr>
          <w:p>
            <w:pPr>
              <w:pStyle w:val="9"/>
              <w:spacing w:before="18"/>
              <w:rPr>
                <w:sz w:val="21"/>
              </w:rPr>
            </w:pPr>
            <w:r>
              <w:rPr>
                <w:color w:val="0D0D0D"/>
                <w:sz w:val="21"/>
              </w:rPr>
              <w:t>54. A. reward</w:t>
            </w:r>
          </w:p>
        </w:tc>
        <w:tc>
          <w:tcPr>
            <w:tcW w:w="2011" w:type="dxa"/>
          </w:tcPr>
          <w:p>
            <w:pPr>
              <w:pStyle w:val="9"/>
              <w:spacing w:before="18"/>
              <w:ind w:left="374"/>
              <w:rPr>
                <w:sz w:val="21"/>
              </w:rPr>
            </w:pPr>
            <w:r>
              <w:rPr>
                <w:color w:val="0D0D0D"/>
                <w:sz w:val="21"/>
              </w:rPr>
              <w:t>B. cost</w:t>
            </w:r>
          </w:p>
        </w:tc>
        <w:tc>
          <w:tcPr>
            <w:tcW w:w="2161" w:type="dxa"/>
          </w:tcPr>
          <w:p>
            <w:pPr>
              <w:pStyle w:val="9"/>
              <w:spacing w:before="18"/>
              <w:ind w:left="490"/>
              <w:rPr>
                <w:sz w:val="21"/>
              </w:rPr>
            </w:pPr>
            <w:r>
              <w:rPr>
                <w:color w:val="0D0D0D"/>
                <w:sz w:val="21"/>
              </w:rPr>
              <w:t>C. salary</w:t>
            </w:r>
          </w:p>
        </w:tc>
        <w:tc>
          <w:tcPr>
            <w:tcW w:w="1736" w:type="dxa"/>
          </w:tcPr>
          <w:p>
            <w:pPr>
              <w:pStyle w:val="9"/>
              <w:spacing w:before="18"/>
              <w:ind w:left="456"/>
              <w:rPr>
                <w:sz w:val="21"/>
              </w:rPr>
            </w:pPr>
            <w:r>
              <w:rPr>
                <w:color w:val="0D0D0D"/>
                <w:sz w:val="21"/>
              </w:rPr>
              <w:t>D. income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3" w:hRule="atLeast"/>
        </w:trPr>
        <w:tc>
          <w:tcPr>
            <w:tcW w:w="1944" w:type="dxa"/>
          </w:tcPr>
          <w:p>
            <w:pPr>
              <w:pStyle w:val="9"/>
              <w:spacing w:line="224" w:lineRule="exact"/>
              <w:rPr>
                <w:sz w:val="21"/>
              </w:rPr>
            </w:pPr>
            <w:r>
              <w:rPr>
                <w:color w:val="0D0D0D"/>
                <w:sz w:val="21"/>
              </w:rPr>
              <w:t>55. A. power</w:t>
            </w:r>
          </w:p>
        </w:tc>
        <w:tc>
          <w:tcPr>
            <w:tcW w:w="2011" w:type="dxa"/>
          </w:tcPr>
          <w:p>
            <w:pPr>
              <w:pStyle w:val="9"/>
              <w:spacing w:line="224" w:lineRule="exact"/>
              <w:ind w:left="374"/>
              <w:rPr>
                <w:sz w:val="21"/>
              </w:rPr>
            </w:pPr>
            <w:r>
              <w:rPr>
                <w:color w:val="0D0D0D"/>
                <w:sz w:val="21"/>
              </w:rPr>
              <w:t>B. example</w:t>
            </w:r>
          </w:p>
        </w:tc>
        <w:tc>
          <w:tcPr>
            <w:tcW w:w="2161" w:type="dxa"/>
          </w:tcPr>
          <w:p>
            <w:pPr>
              <w:pStyle w:val="9"/>
              <w:spacing w:line="224" w:lineRule="exact"/>
              <w:ind w:left="490"/>
              <w:rPr>
                <w:sz w:val="21"/>
              </w:rPr>
            </w:pPr>
            <w:r>
              <w:rPr>
                <w:color w:val="0D0D0D"/>
                <w:sz w:val="21"/>
              </w:rPr>
              <w:t>C. courage</w:t>
            </w:r>
          </w:p>
        </w:tc>
        <w:tc>
          <w:tcPr>
            <w:tcW w:w="1736" w:type="dxa"/>
          </w:tcPr>
          <w:p>
            <w:pPr>
              <w:pStyle w:val="9"/>
              <w:spacing w:line="224" w:lineRule="exact"/>
              <w:ind w:left="456"/>
              <w:rPr>
                <w:sz w:val="21"/>
              </w:rPr>
            </w:pPr>
            <w:r>
              <w:rPr>
                <w:color w:val="0D0D0D"/>
                <w:sz w:val="21"/>
              </w:rPr>
              <w:t>D. energy</w:t>
            </w:r>
          </w:p>
        </w:tc>
      </w:tr>
    </w:tbl>
    <w:p>
      <w:pPr>
        <w:spacing w:after="0" w:line="224" w:lineRule="exact"/>
        <w:rPr>
          <w:sz w:val="21"/>
        </w:rPr>
        <w:sectPr>
          <w:pgSz w:w="10440" w:h="14750"/>
          <w:pgMar w:top="1100" w:right="500" w:bottom="880" w:left="520" w:header="0" w:footer="687" w:gutter="0"/>
        </w:sectPr>
      </w:pPr>
    </w:p>
    <w:p>
      <w:pPr>
        <w:pStyle w:val="2"/>
        <w:spacing w:line="481" w:lineRule="exact"/>
        <w:rPr>
          <w:b/>
        </w:rPr>
      </w:pPr>
      <w:r>
        <w:rPr>
          <w:b/>
          <w:color w:val="0D0D0D"/>
          <w:w w:val="120"/>
        </w:rPr>
        <w:t xml:space="preserve">第 </w:t>
      </w:r>
      <w:r>
        <w:rPr>
          <w:b/>
          <w:color w:val="0D0D0D"/>
          <w:w w:val="165"/>
        </w:rPr>
        <w:t xml:space="preserve">II </w:t>
      </w:r>
      <w:r>
        <w:rPr>
          <w:b/>
          <w:color w:val="0D0D0D"/>
          <w:w w:val="120"/>
        </w:rPr>
        <w:t>卷</w:t>
      </w:r>
    </w:p>
    <w:p>
      <w:pPr>
        <w:pStyle w:val="4"/>
        <w:spacing w:before="75"/>
        <w:jc w:val="both"/>
        <w:rPr>
          <w:rFonts w:hint="eastAsia" w:ascii="宋体" w:eastAsia="宋体"/>
        </w:rPr>
      </w:pPr>
      <w:r>
        <w:rPr>
          <w:rFonts w:hint="eastAsia" w:ascii="宋体" w:eastAsia="宋体"/>
          <w:color w:val="0D0D0D"/>
        </w:rPr>
        <w:t xml:space="preserve">第二节：语法填空（共 </w:t>
      </w:r>
      <w:r>
        <w:rPr>
          <w:color w:val="0D0D0D"/>
        </w:rPr>
        <w:t xml:space="preserve">10 </w:t>
      </w:r>
      <w:r>
        <w:rPr>
          <w:rFonts w:hint="eastAsia" w:ascii="宋体" w:eastAsia="宋体"/>
          <w:color w:val="0D0D0D"/>
        </w:rPr>
        <w:t xml:space="preserve">小题；每小题 </w:t>
      </w:r>
      <w:r>
        <w:rPr>
          <w:color w:val="0D0D0D"/>
        </w:rPr>
        <w:t xml:space="preserve">1.5 </w:t>
      </w:r>
      <w:r>
        <w:rPr>
          <w:rFonts w:hint="eastAsia" w:ascii="宋体" w:eastAsia="宋体"/>
          <w:color w:val="0D0D0D"/>
        </w:rPr>
        <w:t xml:space="preserve">分，满分 </w:t>
      </w:r>
      <w:r>
        <w:rPr>
          <w:color w:val="0D0D0D"/>
        </w:rPr>
        <w:t xml:space="preserve">15 </w:t>
      </w:r>
      <w:r>
        <w:rPr>
          <w:rFonts w:hint="eastAsia" w:ascii="宋体" w:eastAsia="宋体"/>
          <w:color w:val="0D0D0D"/>
        </w:rPr>
        <w:t>分）</w:t>
      </w:r>
    </w:p>
    <w:p>
      <w:pPr>
        <w:pStyle w:val="4"/>
        <w:spacing w:before="43"/>
        <w:ind w:left="579"/>
        <w:rPr>
          <w:rFonts w:hint="eastAsia" w:ascii="宋体" w:eastAsia="宋体"/>
        </w:rPr>
      </w:pPr>
      <w:r>
        <w:rPr>
          <w:rFonts w:hint="eastAsia" w:ascii="宋体" w:eastAsia="宋体"/>
          <w:color w:val="0D0D0D"/>
        </w:rPr>
        <w:t>阅读下面材料，在空白处填入适当的内容（</w:t>
      </w:r>
      <w:r>
        <w:rPr>
          <w:color w:val="0D0D0D"/>
        </w:rPr>
        <w:t xml:space="preserve">1 </w:t>
      </w:r>
      <w:r>
        <w:rPr>
          <w:rFonts w:hint="eastAsia" w:ascii="宋体" w:eastAsia="宋体"/>
          <w:color w:val="0D0D0D"/>
        </w:rPr>
        <w:t>个单词）或括号内单词的正确形式。</w:t>
      </w:r>
    </w:p>
    <w:p>
      <w:pPr>
        <w:pStyle w:val="4"/>
        <w:spacing w:before="55" w:line="309" w:lineRule="auto"/>
        <w:ind w:right="174" w:firstLine="420"/>
        <w:jc w:val="both"/>
      </w:pPr>
      <w:r>
        <w:rPr>
          <w:color w:val="0D0D0D"/>
        </w:rPr>
        <w:t xml:space="preserve">Europe offers amazing </w:t>
      </w:r>
      <w:r>
        <w:rPr>
          <w:color w:val="0D0D0D"/>
          <w:spacing w:val="-3"/>
        </w:rPr>
        <w:t xml:space="preserve">scenery, </w:t>
      </w:r>
      <w:r>
        <w:rPr>
          <w:color w:val="0D0D0D"/>
        </w:rPr>
        <w:t xml:space="preserve">and much of </w:t>
      </w:r>
      <w:r>
        <w:rPr>
          <w:color w:val="0D0D0D"/>
          <w:spacing w:val="-3"/>
        </w:rPr>
        <w:t>it</w:t>
      </w:r>
      <w:r>
        <w:rPr>
          <w:color w:val="0D0D0D"/>
          <w:spacing w:val="-3"/>
          <w:u w:val="single" w:color="0D0D0D"/>
        </w:rPr>
        <w:t xml:space="preserve"> 56 </w:t>
      </w:r>
      <w:r>
        <w:rPr>
          <w:color w:val="0D0D0D"/>
          <w:spacing w:val="-3"/>
        </w:rPr>
        <w:t xml:space="preserve">(connect) </w:t>
      </w:r>
      <w:r>
        <w:rPr>
          <w:color w:val="0D0D0D"/>
        </w:rPr>
        <w:t xml:space="preserve">by </w:t>
      </w:r>
      <w:r>
        <w:rPr>
          <w:color w:val="0D0D0D"/>
          <w:spacing w:val="-3"/>
        </w:rPr>
        <w:t xml:space="preserve">rail. For that reason, many travelers  </w:t>
      </w:r>
      <w:r>
        <w:rPr>
          <w:color w:val="0D0D0D"/>
        </w:rPr>
        <w:t>insist that a Eurail Pass is the best way</w:t>
      </w:r>
      <w:r>
        <w:rPr>
          <w:color w:val="0D0D0D"/>
          <w:u w:val="single" w:color="0D0D0D"/>
        </w:rPr>
        <w:t xml:space="preserve"> 57 </w:t>
      </w:r>
      <w:r>
        <w:rPr>
          <w:color w:val="0D0D0D"/>
        </w:rPr>
        <w:t xml:space="preserve">(go). Eurail is the brand </w:t>
      </w:r>
      <w:r>
        <w:rPr>
          <w:color w:val="0D0D0D"/>
          <w:spacing w:val="-3"/>
        </w:rPr>
        <w:t xml:space="preserve">name </w:t>
      </w:r>
      <w:r>
        <w:rPr>
          <w:color w:val="0D0D0D"/>
        </w:rPr>
        <w:t xml:space="preserve">of a </w:t>
      </w:r>
      <w:r>
        <w:rPr>
          <w:color w:val="0D0D0D"/>
          <w:spacing w:val="-4"/>
        </w:rPr>
        <w:t xml:space="preserve">train </w:t>
      </w:r>
      <w:r>
        <w:rPr>
          <w:color w:val="0D0D0D"/>
          <w:spacing w:val="-3"/>
        </w:rPr>
        <w:t xml:space="preserve">pass that </w:t>
      </w:r>
      <w:r>
        <w:rPr>
          <w:color w:val="0D0D0D"/>
        </w:rPr>
        <w:t>can be  purchased and used only</w:t>
      </w:r>
      <w:r>
        <w:rPr>
          <w:color w:val="0D0D0D"/>
          <w:u w:val="single" w:color="0D0D0D"/>
        </w:rPr>
        <w:t xml:space="preserve">   </w:t>
      </w:r>
      <w:r>
        <w:rPr>
          <w:color w:val="0D0D0D"/>
          <w:spacing w:val="-3"/>
          <w:u w:val="single" w:color="0D0D0D"/>
        </w:rPr>
        <w:t xml:space="preserve">58    </w:t>
      </w:r>
      <w:r>
        <w:rPr>
          <w:color w:val="0D0D0D"/>
          <w:spacing w:val="-3"/>
        </w:rPr>
        <w:t xml:space="preserve">non-European </w:t>
      </w:r>
      <w:r>
        <w:rPr>
          <w:color w:val="0D0D0D"/>
          <w:spacing w:val="-4"/>
        </w:rPr>
        <w:t xml:space="preserve">residents.  </w:t>
      </w:r>
      <w:r>
        <w:rPr>
          <w:color w:val="0D0D0D"/>
        </w:rPr>
        <w:t xml:space="preserve">My </w:t>
      </w:r>
      <w:r>
        <w:rPr>
          <w:color w:val="0D0D0D"/>
          <w:spacing w:val="-3"/>
        </w:rPr>
        <w:t xml:space="preserve">parents experienced </w:t>
      </w:r>
      <w:r>
        <w:rPr>
          <w:color w:val="0D0D0D"/>
          <w:spacing w:val="-4"/>
        </w:rPr>
        <w:t>the</w:t>
      </w:r>
      <w:r>
        <w:rPr>
          <w:color w:val="0D0D0D"/>
          <w:spacing w:val="-4"/>
          <w:u w:val="single" w:color="0D0D0D"/>
        </w:rPr>
        <w:t xml:space="preserve">    </w:t>
      </w:r>
      <w:r>
        <w:rPr>
          <w:color w:val="0D0D0D"/>
          <w:spacing w:val="-3"/>
          <w:u w:val="single" w:color="0D0D0D"/>
        </w:rPr>
        <w:t xml:space="preserve">59    </w:t>
      </w:r>
      <w:r>
        <w:rPr>
          <w:color w:val="0D0D0D"/>
          <w:spacing w:val="-4"/>
        </w:rPr>
        <w:t xml:space="preserve">(convenient)  </w:t>
      </w:r>
      <w:r>
        <w:rPr>
          <w:color w:val="0D0D0D"/>
        </w:rPr>
        <w:t>of    a Eurail Pass as they traveled through eight countries in three weeks. They loved the ease of simply getting on the train and</w:t>
      </w:r>
      <w:r>
        <w:rPr>
          <w:color w:val="0D0D0D"/>
          <w:u w:val="single" w:color="0D0D0D"/>
        </w:rPr>
        <w:t xml:space="preserve"> 60 </w:t>
      </w:r>
      <w:r>
        <w:rPr>
          <w:color w:val="0D0D0D"/>
        </w:rPr>
        <w:t>(show) their</w:t>
      </w:r>
      <w:r>
        <w:rPr>
          <w:color w:val="0D0D0D"/>
          <w:spacing w:val="-23"/>
        </w:rPr>
        <w:t xml:space="preserve"> </w:t>
      </w:r>
      <w:r>
        <w:rPr>
          <w:color w:val="0D0D0D"/>
        </w:rPr>
        <w:t>passes.</w:t>
      </w:r>
    </w:p>
    <w:p>
      <w:pPr>
        <w:pStyle w:val="4"/>
        <w:spacing w:before="3" w:line="302" w:lineRule="auto"/>
        <w:ind w:right="174" w:firstLine="420"/>
        <w:jc w:val="both"/>
      </w:pPr>
      <w:r>
        <w:rPr>
          <w:color w:val="0D0D0D"/>
        </w:rPr>
        <w:t xml:space="preserve">How can you get a Eurail Pass? </w:t>
      </w:r>
      <w:r>
        <w:rPr>
          <w:color w:val="0D0D0D"/>
          <w:spacing w:val="-7"/>
        </w:rPr>
        <w:t xml:space="preserve">You </w:t>
      </w:r>
      <w:r>
        <w:rPr>
          <w:color w:val="0D0D0D"/>
        </w:rPr>
        <w:t xml:space="preserve">can </w:t>
      </w:r>
      <w:r>
        <w:rPr>
          <w:color w:val="0D0D0D"/>
          <w:spacing w:val="-3"/>
        </w:rPr>
        <w:t xml:space="preserve">buy </w:t>
      </w:r>
      <w:r>
        <w:rPr>
          <w:color w:val="0D0D0D"/>
        </w:rPr>
        <w:t xml:space="preserve">it in </w:t>
      </w:r>
      <w:r>
        <w:rPr>
          <w:color w:val="0D0D0D"/>
          <w:spacing w:val="-3"/>
        </w:rPr>
        <w:t xml:space="preserve">Europe,  </w:t>
      </w:r>
      <w:r>
        <w:rPr>
          <w:color w:val="0D0D0D"/>
        </w:rPr>
        <w:t xml:space="preserve">but </w:t>
      </w:r>
      <w:r>
        <w:rPr>
          <w:color w:val="0D0D0D"/>
          <w:spacing w:val="-6"/>
        </w:rPr>
        <w:t xml:space="preserve">it’s </w:t>
      </w:r>
      <w:r>
        <w:rPr>
          <w:color w:val="0D0D0D"/>
          <w:spacing w:val="-4"/>
        </w:rPr>
        <w:t xml:space="preserve">more </w:t>
      </w:r>
      <w:r>
        <w:rPr>
          <w:color w:val="0D0D0D"/>
          <w:spacing w:val="-3"/>
        </w:rPr>
        <w:t xml:space="preserve">expensive. </w:t>
      </w:r>
      <w:r>
        <w:rPr>
          <w:color w:val="0D0D0D"/>
          <w:spacing w:val="-7"/>
        </w:rPr>
        <w:t>It’s</w:t>
      </w:r>
      <w:r>
        <w:rPr>
          <w:color w:val="0D0D0D"/>
          <w:spacing w:val="38"/>
          <w:u w:val="single" w:color="0D0D0D"/>
        </w:rPr>
        <w:t xml:space="preserve"> </w:t>
      </w:r>
      <w:r>
        <w:rPr>
          <w:color w:val="0D0D0D"/>
          <w:spacing w:val="-3"/>
          <w:u w:val="single" w:color="0D0D0D"/>
        </w:rPr>
        <w:t xml:space="preserve">61  </w:t>
      </w:r>
      <w:r>
        <w:rPr>
          <w:color w:val="0D0D0D"/>
          <w:spacing w:val="-3"/>
        </w:rPr>
        <w:t xml:space="preserve">(good) </w:t>
      </w:r>
      <w:r>
        <w:rPr>
          <w:color w:val="0D0D0D"/>
        </w:rPr>
        <w:t>if  you order it before you arrive and have it</w:t>
      </w:r>
      <w:r>
        <w:rPr>
          <w:color w:val="0D0D0D"/>
          <w:u w:val="single" w:color="0D0D0D"/>
        </w:rPr>
        <w:t xml:space="preserve">  62  </w:t>
      </w:r>
      <w:r>
        <w:rPr>
          <w:color w:val="0D0D0D"/>
        </w:rPr>
        <w:t xml:space="preserve">(mail) to </w:t>
      </w:r>
      <w:r>
        <w:rPr>
          <w:color w:val="0D0D0D"/>
          <w:spacing w:val="-4"/>
        </w:rPr>
        <w:t xml:space="preserve">your </w:t>
      </w:r>
      <w:r>
        <w:rPr>
          <w:color w:val="0D0D0D"/>
          <w:spacing w:val="-3"/>
        </w:rPr>
        <w:t xml:space="preserve">home, </w:t>
      </w:r>
      <w:r>
        <w:rPr>
          <w:color w:val="0D0D0D"/>
          <w:spacing w:val="-4"/>
        </w:rPr>
        <w:t xml:space="preserve">office </w:t>
      </w:r>
      <w:r>
        <w:rPr>
          <w:color w:val="0D0D0D"/>
        </w:rPr>
        <w:t xml:space="preserve">or </w:t>
      </w:r>
      <w:r>
        <w:rPr>
          <w:color w:val="0D0D0D"/>
          <w:spacing w:val="-4"/>
        </w:rPr>
        <w:t xml:space="preserve">hotel. </w:t>
      </w:r>
      <w:r>
        <w:rPr>
          <w:color w:val="0D0D0D"/>
          <w:spacing w:val="-10"/>
        </w:rPr>
        <w:t xml:space="preserve">You  </w:t>
      </w:r>
      <w:r>
        <w:rPr>
          <w:color w:val="0D0D0D"/>
          <w:spacing w:val="-3"/>
        </w:rPr>
        <w:t xml:space="preserve">can choose the  </w:t>
      </w:r>
      <w:r>
        <w:rPr>
          <w:color w:val="0D0D0D"/>
        </w:rPr>
        <w:t xml:space="preserve">length of time that you want the pass to be valid. </w:t>
      </w:r>
      <w:r>
        <w:rPr>
          <w:color w:val="0D0D0D"/>
          <w:spacing w:val="-5"/>
        </w:rPr>
        <w:t xml:space="preserve">It’s  </w:t>
      </w:r>
      <w:r>
        <w:rPr>
          <w:color w:val="0D0D0D"/>
        </w:rPr>
        <w:t xml:space="preserve">not </w:t>
      </w:r>
      <w:r>
        <w:rPr>
          <w:color w:val="0D0D0D"/>
          <w:spacing w:val="-3"/>
        </w:rPr>
        <w:t xml:space="preserve">necessary, though, </w:t>
      </w:r>
      <w:r>
        <w:rPr>
          <w:color w:val="0D0D0D"/>
        </w:rPr>
        <w:t xml:space="preserve">to </w:t>
      </w:r>
      <w:r>
        <w:rPr>
          <w:color w:val="0D0D0D"/>
          <w:spacing w:val="-4"/>
        </w:rPr>
        <w:t>state</w:t>
      </w:r>
      <w:r>
        <w:rPr>
          <w:color w:val="0D0D0D"/>
          <w:spacing w:val="-4"/>
          <w:u w:val="single" w:color="0D0D0D"/>
        </w:rPr>
        <w:t xml:space="preserve">   </w:t>
      </w:r>
      <w:r>
        <w:rPr>
          <w:color w:val="0D0D0D"/>
          <w:spacing w:val="-3"/>
          <w:u w:val="single" w:color="0D0D0D"/>
        </w:rPr>
        <w:t xml:space="preserve">63    </w:t>
      </w:r>
      <w:r>
        <w:rPr>
          <w:color w:val="0D0D0D"/>
          <w:spacing w:val="-3"/>
        </w:rPr>
        <w:t xml:space="preserve">(exact) when    </w:t>
      </w:r>
      <w:r>
        <w:rPr>
          <w:color w:val="0D0D0D"/>
        </w:rPr>
        <w:t>your</w:t>
      </w:r>
      <w:r>
        <w:rPr>
          <w:color w:val="0D0D0D"/>
          <w:spacing w:val="3"/>
        </w:rPr>
        <w:t xml:space="preserve"> </w:t>
      </w:r>
      <w:r>
        <w:rPr>
          <w:color w:val="0D0D0D"/>
        </w:rPr>
        <w:t>travel</w:t>
      </w:r>
      <w:r>
        <w:rPr>
          <w:color w:val="0D0D0D"/>
          <w:spacing w:val="6"/>
        </w:rPr>
        <w:t xml:space="preserve"> </w:t>
      </w:r>
      <w:r>
        <w:rPr>
          <w:color w:val="0D0D0D"/>
        </w:rPr>
        <w:t>will</w:t>
      </w:r>
      <w:r>
        <w:rPr>
          <w:color w:val="0D0D0D"/>
          <w:spacing w:val="5"/>
        </w:rPr>
        <w:t xml:space="preserve"> </w:t>
      </w:r>
      <w:r>
        <w:rPr>
          <w:color w:val="0D0D0D"/>
        </w:rPr>
        <w:t>begin.</w:t>
      </w:r>
      <w:r>
        <w:rPr>
          <w:color w:val="0D0D0D"/>
          <w:spacing w:val="4"/>
        </w:rPr>
        <w:t xml:space="preserve"> </w:t>
      </w:r>
      <w:r>
        <w:rPr>
          <w:color w:val="0D0D0D"/>
          <w:spacing w:val="-7"/>
        </w:rPr>
        <w:t>You</w:t>
      </w:r>
      <w:r>
        <w:rPr>
          <w:color w:val="0D0D0D"/>
          <w:spacing w:val="4"/>
        </w:rPr>
        <w:t xml:space="preserve"> </w:t>
      </w:r>
      <w:r>
        <w:rPr>
          <w:color w:val="0D0D0D"/>
        </w:rPr>
        <w:t>take</w:t>
      </w:r>
      <w:r>
        <w:rPr>
          <w:color w:val="0D0D0D"/>
          <w:spacing w:val="3"/>
        </w:rPr>
        <w:t xml:space="preserve"> </w:t>
      </w:r>
      <w:r>
        <w:rPr>
          <w:color w:val="0D0D0D"/>
        </w:rPr>
        <w:t>care</w:t>
      </w:r>
      <w:r>
        <w:rPr>
          <w:color w:val="0D0D0D"/>
          <w:spacing w:val="4"/>
        </w:rPr>
        <w:t xml:space="preserve"> </w:t>
      </w:r>
      <w:r>
        <w:rPr>
          <w:color w:val="0D0D0D"/>
        </w:rPr>
        <w:t>of</w:t>
      </w:r>
      <w:r>
        <w:rPr>
          <w:color w:val="0D0D0D"/>
          <w:spacing w:val="3"/>
        </w:rPr>
        <w:t xml:space="preserve"> </w:t>
      </w:r>
      <w:r>
        <w:rPr>
          <w:color w:val="0D0D0D"/>
        </w:rPr>
        <w:t>that</w:t>
      </w:r>
      <w:r>
        <w:rPr>
          <w:color w:val="0D0D0D"/>
          <w:spacing w:val="3"/>
        </w:rPr>
        <w:t xml:space="preserve"> </w:t>
      </w:r>
      <w:r>
        <w:rPr>
          <w:color w:val="0D0D0D"/>
        </w:rPr>
        <w:t>at</w:t>
      </w:r>
      <w:r>
        <w:rPr>
          <w:color w:val="0D0D0D"/>
          <w:spacing w:val="6"/>
        </w:rPr>
        <w:t xml:space="preserve"> </w:t>
      </w:r>
      <w:r>
        <w:rPr>
          <w:color w:val="0D0D0D"/>
        </w:rPr>
        <w:t>the</w:t>
      </w:r>
      <w:r>
        <w:rPr>
          <w:color w:val="0D0D0D"/>
          <w:spacing w:val="3"/>
        </w:rPr>
        <w:t xml:space="preserve"> </w:t>
      </w:r>
      <w:r>
        <w:rPr>
          <w:color w:val="0D0D0D"/>
        </w:rPr>
        <w:t>train</w:t>
      </w:r>
      <w:r>
        <w:rPr>
          <w:color w:val="0D0D0D"/>
          <w:spacing w:val="4"/>
        </w:rPr>
        <w:t xml:space="preserve"> </w:t>
      </w:r>
      <w:r>
        <w:rPr>
          <w:color w:val="0D0D0D"/>
        </w:rPr>
        <w:t>station</w:t>
      </w:r>
      <w:r>
        <w:rPr>
          <w:color w:val="0D0D0D"/>
          <w:spacing w:val="4"/>
        </w:rPr>
        <w:t xml:space="preserve"> </w:t>
      </w:r>
      <w:r>
        <w:rPr>
          <w:color w:val="0D0D0D"/>
        </w:rPr>
        <w:t>before</w:t>
      </w:r>
      <w:r>
        <w:rPr>
          <w:color w:val="0D0D0D"/>
          <w:spacing w:val="6"/>
        </w:rPr>
        <w:t xml:space="preserve"> </w:t>
      </w:r>
      <w:r>
        <w:rPr>
          <w:color w:val="0D0D0D"/>
        </w:rPr>
        <w:t>you</w:t>
      </w:r>
      <w:r>
        <w:rPr>
          <w:color w:val="0D0D0D"/>
          <w:spacing w:val="4"/>
        </w:rPr>
        <w:t xml:space="preserve"> </w:t>
      </w:r>
      <w:r>
        <w:rPr>
          <w:color w:val="0D0D0D"/>
        </w:rPr>
        <w:t>embark</w:t>
      </w:r>
      <w:r>
        <w:rPr>
          <w:color w:val="0D0D0D"/>
          <w:spacing w:val="3"/>
        </w:rPr>
        <w:t xml:space="preserve"> </w:t>
      </w:r>
      <w:r>
        <w:rPr>
          <w:color w:val="0D0D0D"/>
        </w:rPr>
        <w:t>on</w:t>
      </w:r>
      <w:r>
        <w:rPr>
          <w:rFonts w:hint="eastAsia" w:ascii="宋体" w:hAnsi="宋体" w:eastAsia="宋体"/>
          <w:color w:val="0D0D0D"/>
        </w:rPr>
        <w:t>(开始)</w:t>
      </w:r>
      <w:r>
        <w:rPr>
          <w:color w:val="0D0D0D"/>
        </w:rPr>
        <w:t>your</w:t>
      </w:r>
      <w:r>
        <w:rPr>
          <w:color w:val="0D0D0D"/>
          <w:spacing w:val="4"/>
        </w:rPr>
        <w:t xml:space="preserve"> </w:t>
      </w:r>
      <w:r>
        <w:rPr>
          <w:color w:val="0D0D0D"/>
        </w:rPr>
        <w:t>first</w:t>
      </w:r>
      <w:r>
        <w:rPr>
          <w:color w:val="0D0D0D"/>
          <w:spacing w:val="5"/>
        </w:rPr>
        <w:t xml:space="preserve"> </w:t>
      </w:r>
      <w:r>
        <w:rPr>
          <w:color w:val="0D0D0D"/>
        </w:rPr>
        <w:t>train trip. After that, just sit back and enjoy beautiful landscapes from the comfort of your</w:t>
      </w:r>
      <w:r>
        <w:rPr>
          <w:color w:val="0D0D0D"/>
          <w:spacing w:val="-28"/>
        </w:rPr>
        <w:t xml:space="preserve"> </w:t>
      </w:r>
      <w:r>
        <w:rPr>
          <w:color w:val="0D0D0D"/>
        </w:rPr>
        <w:t>seat.</w:t>
      </w:r>
    </w:p>
    <w:p>
      <w:pPr>
        <w:pStyle w:val="4"/>
        <w:spacing w:before="4" w:line="309" w:lineRule="auto"/>
        <w:ind w:right="175" w:firstLine="420"/>
        <w:jc w:val="both"/>
      </w:pPr>
      <w:r>
        <w:rPr>
          <w:color w:val="0D0D0D"/>
        </w:rPr>
        <w:t>According to</w:t>
      </w:r>
      <w:r>
        <w:rPr>
          <w:color w:val="0D0D0D"/>
          <w:u w:val="single" w:color="0D0D0D"/>
        </w:rPr>
        <w:t xml:space="preserve"> 64  </w:t>
      </w:r>
      <w:r>
        <w:rPr>
          <w:color w:val="0D0D0D"/>
        </w:rPr>
        <w:t xml:space="preserve">passenger, “A Eurail trip is  the perfect </w:t>
      </w:r>
      <w:r>
        <w:rPr>
          <w:color w:val="0D0D0D"/>
          <w:spacing w:val="-3"/>
        </w:rPr>
        <w:t xml:space="preserve">way </w:t>
      </w:r>
      <w:r>
        <w:rPr>
          <w:color w:val="0D0D0D"/>
        </w:rPr>
        <w:t xml:space="preserve">to </w:t>
      </w:r>
      <w:r>
        <w:rPr>
          <w:color w:val="0D0D0D"/>
          <w:spacing w:val="-3"/>
        </w:rPr>
        <w:t xml:space="preserve">explore Europe </w:t>
      </w:r>
      <w:r>
        <w:rPr>
          <w:color w:val="0D0D0D"/>
        </w:rPr>
        <w:t xml:space="preserve">and </w:t>
      </w:r>
      <w:r>
        <w:rPr>
          <w:color w:val="0D0D0D"/>
          <w:spacing w:val="-3"/>
        </w:rPr>
        <w:t xml:space="preserve">its </w:t>
      </w:r>
      <w:r>
        <w:rPr>
          <w:color w:val="0D0D0D"/>
          <w:spacing w:val="-4"/>
        </w:rPr>
        <w:t xml:space="preserve">wonderful  </w:t>
      </w:r>
      <w:r>
        <w:rPr>
          <w:color w:val="0D0D0D"/>
        </w:rPr>
        <w:t>cities,</w:t>
      </w:r>
      <w:r>
        <w:rPr>
          <w:color w:val="0D0D0D"/>
          <w:u w:val="single" w:color="0D0D0D"/>
        </w:rPr>
        <w:t xml:space="preserve"> 65 </w:t>
      </w:r>
      <w:r>
        <w:rPr>
          <w:color w:val="0D0D0D"/>
        </w:rPr>
        <w:t>is a journey full of breathtaking adventures.” Are you ready to begin your</w:t>
      </w:r>
      <w:r>
        <w:rPr>
          <w:color w:val="0D0D0D"/>
          <w:spacing w:val="1"/>
        </w:rPr>
        <w:t xml:space="preserve"> </w:t>
      </w:r>
      <w:r>
        <w:rPr>
          <w:color w:val="0D0D0D"/>
        </w:rPr>
        <w:t>adventure?</w:t>
      </w:r>
    </w:p>
    <w:p>
      <w:pPr>
        <w:pStyle w:val="4"/>
        <w:spacing w:before="1"/>
        <w:jc w:val="both"/>
        <w:rPr>
          <w:rFonts w:hint="eastAsia" w:ascii="Hiragino Sans GB W6" w:eastAsia="Hiragino Sans GB W6"/>
          <w:b/>
        </w:rPr>
      </w:pPr>
      <w:r>
        <w:rPr>
          <w:rFonts w:hint="eastAsia" w:ascii="Hiragino Sans GB W6" w:eastAsia="Hiragino Sans GB W6"/>
          <w:b/>
          <w:color w:val="0D0D0D"/>
        </w:rPr>
        <w:t xml:space="preserve">第四部分：写作（共两节，满分 </w:t>
      </w:r>
      <w:r>
        <w:rPr>
          <w:b/>
          <w:color w:val="0D0D0D"/>
        </w:rPr>
        <w:t xml:space="preserve">40 </w:t>
      </w:r>
      <w:r>
        <w:rPr>
          <w:rFonts w:hint="eastAsia" w:ascii="Hiragino Sans GB W6" w:eastAsia="Hiragino Sans GB W6"/>
          <w:b/>
          <w:color w:val="0D0D0D"/>
        </w:rPr>
        <w:t>分）</w:t>
      </w:r>
    </w:p>
    <w:p>
      <w:pPr>
        <w:pStyle w:val="4"/>
        <w:spacing w:before="78"/>
        <w:jc w:val="both"/>
        <w:rPr>
          <w:rFonts w:hint="eastAsia" w:ascii="宋体" w:eastAsia="宋体"/>
        </w:rPr>
      </w:pPr>
      <w:r>
        <w:rPr>
          <w:rFonts w:hint="eastAsia" w:ascii="宋体" w:eastAsia="宋体"/>
          <w:color w:val="0D0D0D"/>
        </w:rPr>
        <w:t xml:space="preserve">第一节：应用文写作（满分 </w:t>
      </w:r>
      <w:r>
        <w:rPr>
          <w:color w:val="0D0D0D"/>
        </w:rPr>
        <w:t xml:space="preserve">15 </w:t>
      </w:r>
      <w:r>
        <w:rPr>
          <w:rFonts w:hint="eastAsia" w:ascii="宋体" w:eastAsia="宋体"/>
          <w:color w:val="0D0D0D"/>
        </w:rPr>
        <w:t>分）</w:t>
      </w:r>
    </w:p>
    <w:p>
      <w:pPr>
        <w:pStyle w:val="4"/>
        <w:spacing w:before="43" w:line="278" w:lineRule="auto"/>
        <w:ind w:right="172" w:firstLine="420"/>
        <w:jc w:val="both"/>
        <w:rPr>
          <w:rFonts w:hint="eastAsia" w:ascii="宋体" w:hAnsi="宋体" w:eastAsia="宋体"/>
        </w:rPr>
      </w:pPr>
      <w:r>
        <w:rPr>
          <w:rFonts w:hint="eastAsia" w:ascii="宋体" w:hAnsi="宋体" w:eastAsia="宋体"/>
          <w:color w:val="0D0D0D"/>
          <w:spacing w:val="-22"/>
        </w:rPr>
        <w:t>假如你是李华，作为交换生正在美国乔治中学学习，发现学校附近的“市民中心公园</w:t>
      </w:r>
      <w:r>
        <w:rPr>
          <w:rFonts w:hint="eastAsia" w:ascii="宋体" w:hAnsi="宋体" w:eastAsia="宋体"/>
          <w:color w:val="0D0D0D"/>
        </w:rPr>
        <w:t>（</w:t>
      </w:r>
      <w:r>
        <w:rPr>
          <w:color w:val="0D0D0D"/>
        </w:rPr>
        <w:t xml:space="preserve">Civic Center </w:t>
      </w:r>
      <w:r>
        <w:rPr>
          <w:color w:val="0D0D0D"/>
          <w:spacing w:val="2"/>
          <w:w w:val="100"/>
        </w:rPr>
        <w:t>P</w:t>
      </w:r>
      <w:r>
        <w:rPr>
          <w:color w:val="0D0D0D"/>
          <w:w w:val="100"/>
        </w:rPr>
        <w:t>a</w:t>
      </w:r>
      <w:r>
        <w:rPr>
          <w:color w:val="0D0D0D"/>
          <w:spacing w:val="-4"/>
          <w:w w:val="100"/>
        </w:rPr>
        <w:t>r</w:t>
      </w:r>
      <w:r>
        <w:rPr>
          <w:color w:val="0D0D0D"/>
          <w:w w:val="100"/>
        </w:rPr>
        <w:t>k</w:t>
      </w:r>
      <w:r>
        <w:rPr>
          <w:rFonts w:hint="eastAsia" w:ascii="宋体" w:hAnsi="宋体" w:eastAsia="宋体"/>
          <w:color w:val="0D0D0D"/>
          <w:spacing w:val="-106"/>
          <w:w w:val="100"/>
        </w:rPr>
        <w:t>）</w:t>
      </w:r>
      <w:r>
        <w:rPr>
          <w:rFonts w:hint="eastAsia" w:ascii="宋体" w:hAnsi="宋体" w:eastAsia="宋体"/>
          <w:color w:val="0D0D0D"/>
          <w:spacing w:val="-7"/>
          <w:w w:val="100"/>
        </w:rPr>
        <w:t>”的步行小道没有照明路灯，导致发生几起跌倒事故，存在严重安全隐患。请你用英语给市长</w:t>
      </w:r>
      <w:r>
        <w:rPr>
          <w:rFonts w:hint="eastAsia" w:ascii="宋体" w:hAnsi="宋体" w:eastAsia="宋体"/>
          <w:color w:val="0D0D0D"/>
          <w:spacing w:val="-5"/>
        </w:rPr>
        <w:t>写一封邮件，内容包括：</w:t>
      </w:r>
    </w:p>
    <w:p>
      <w:pPr>
        <w:pStyle w:val="8"/>
        <w:numPr>
          <w:ilvl w:val="0"/>
          <w:numId w:val="3"/>
        </w:numPr>
        <w:tabs>
          <w:tab w:val="left" w:pos="898"/>
        </w:tabs>
        <w:spacing w:before="0" w:after="0" w:line="269" w:lineRule="exact"/>
        <w:ind w:left="897" w:right="0" w:hanging="319"/>
        <w:jc w:val="left"/>
        <w:rPr>
          <w:rFonts w:hint="eastAsia" w:ascii="宋体" w:eastAsia="宋体"/>
          <w:sz w:val="21"/>
        </w:rPr>
      </w:pPr>
      <w:r>
        <w:rPr>
          <w:rFonts w:hint="eastAsia" w:ascii="宋体" w:eastAsia="宋体"/>
          <w:color w:val="0D0D0D"/>
          <w:spacing w:val="-3"/>
          <w:sz w:val="21"/>
        </w:rPr>
        <w:t>反映问题；</w:t>
      </w:r>
    </w:p>
    <w:p>
      <w:pPr>
        <w:pStyle w:val="8"/>
        <w:numPr>
          <w:ilvl w:val="0"/>
          <w:numId w:val="3"/>
        </w:numPr>
        <w:tabs>
          <w:tab w:val="left" w:pos="898"/>
        </w:tabs>
        <w:spacing w:before="43" w:after="0" w:line="240" w:lineRule="auto"/>
        <w:ind w:left="897" w:right="0" w:hanging="319"/>
        <w:jc w:val="left"/>
        <w:rPr>
          <w:rFonts w:hint="eastAsia" w:ascii="宋体" w:eastAsia="宋体"/>
          <w:sz w:val="21"/>
        </w:rPr>
      </w:pPr>
      <w:r>
        <w:rPr>
          <w:rFonts w:hint="eastAsia" w:ascii="宋体" w:eastAsia="宋体"/>
          <w:color w:val="0D0D0D"/>
          <w:spacing w:val="-3"/>
          <w:sz w:val="21"/>
        </w:rPr>
        <w:t>说明理由；</w:t>
      </w:r>
    </w:p>
    <w:p>
      <w:pPr>
        <w:pStyle w:val="8"/>
        <w:numPr>
          <w:ilvl w:val="0"/>
          <w:numId w:val="3"/>
        </w:numPr>
        <w:tabs>
          <w:tab w:val="left" w:pos="898"/>
        </w:tabs>
        <w:spacing w:before="47" w:after="0" w:line="235" w:lineRule="auto"/>
        <w:ind w:left="159" w:right="7462" w:firstLine="420"/>
        <w:jc w:val="left"/>
        <w:rPr>
          <w:rFonts w:hint="eastAsia" w:ascii="Hiragino Sans GB W6" w:eastAsia="Hiragino Sans GB W6"/>
          <w:b/>
          <w:sz w:val="21"/>
        </w:rPr>
      </w:pPr>
      <w:r>
        <w:rPr>
          <w:rFonts w:hint="eastAsia" w:ascii="宋体" w:eastAsia="宋体"/>
          <w:color w:val="0D0D0D"/>
          <w:spacing w:val="-6"/>
          <w:sz w:val="21"/>
        </w:rPr>
        <w:t>提出建议。</w:t>
      </w:r>
      <w:r>
        <w:rPr>
          <w:rFonts w:hint="eastAsia" w:ascii="Hiragino Sans GB W6" w:eastAsia="Hiragino Sans GB W6"/>
          <w:b/>
          <w:color w:val="0D0D0D"/>
          <w:sz w:val="21"/>
        </w:rPr>
        <w:t>注意：</w:t>
      </w:r>
    </w:p>
    <w:p>
      <w:pPr>
        <w:pStyle w:val="8"/>
        <w:numPr>
          <w:ilvl w:val="0"/>
          <w:numId w:val="4"/>
        </w:numPr>
        <w:tabs>
          <w:tab w:val="left" w:pos="898"/>
        </w:tabs>
        <w:spacing w:before="16" w:after="0" w:line="240" w:lineRule="auto"/>
        <w:ind w:left="897" w:right="0" w:hanging="319"/>
        <w:jc w:val="left"/>
        <w:rPr>
          <w:rFonts w:hint="eastAsia" w:ascii="宋体" w:eastAsia="宋体"/>
          <w:sz w:val="21"/>
        </w:rPr>
      </w:pPr>
      <w:r>
        <w:rPr>
          <w:rFonts w:hint="eastAsia" w:ascii="宋体" w:eastAsia="宋体"/>
          <w:color w:val="0D0D0D"/>
          <w:spacing w:val="-19"/>
          <w:sz w:val="21"/>
        </w:rPr>
        <w:t xml:space="preserve">词数 </w:t>
      </w:r>
      <w:r>
        <w:rPr>
          <w:color w:val="0D0D0D"/>
          <w:sz w:val="21"/>
        </w:rPr>
        <w:t>80</w:t>
      </w:r>
      <w:r>
        <w:rPr>
          <w:color w:val="0D0D0D"/>
          <w:spacing w:val="-3"/>
          <w:sz w:val="21"/>
        </w:rPr>
        <w:t xml:space="preserve"> </w:t>
      </w:r>
      <w:r>
        <w:rPr>
          <w:rFonts w:hint="eastAsia" w:ascii="宋体" w:eastAsia="宋体"/>
          <w:color w:val="0D0D0D"/>
          <w:spacing w:val="-2"/>
          <w:sz w:val="21"/>
        </w:rPr>
        <w:t>左右；</w:t>
      </w:r>
    </w:p>
    <w:p>
      <w:pPr>
        <w:pStyle w:val="8"/>
        <w:numPr>
          <w:ilvl w:val="0"/>
          <w:numId w:val="4"/>
        </w:numPr>
        <w:tabs>
          <w:tab w:val="left" w:pos="898"/>
        </w:tabs>
        <w:spacing w:before="43" w:after="0" w:line="278" w:lineRule="auto"/>
        <w:ind w:left="894" w:right="5362" w:hanging="315"/>
        <w:jc w:val="left"/>
        <w:rPr>
          <w:sz w:val="21"/>
        </w:rPr>
      </w:pPr>
      <w:r>
        <w:rPr>
          <w:rFonts w:hint="eastAsia" w:ascii="宋体" w:eastAsia="宋体"/>
          <w:color w:val="0D0D0D"/>
          <w:spacing w:val="-4"/>
          <w:sz w:val="21"/>
        </w:rPr>
        <w:t>可适当增加细节，以使行文连贯。</w:t>
      </w:r>
      <w:r>
        <w:rPr>
          <w:rFonts w:hint="eastAsia" w:ascii="宋体" w:eastAsia="宋体"/>
          <w:color w:val="0D0D0D"/>
          <w:spacing w:val="-3"/>
          <w:sz w:val="21"/>
        </w:rPr>
        <w:t xml:space="preserve">参考词汇：步行小道 </w:t>
      </w:r>
      <w:r>
        <w:rPr>
          <w:color w:val="0D0D0D"/>
          <w:sz w:val="21"/>
        </w:rPr>
        <w:t>small</w:t>
      </w:r>
      <w:r>
        <w:rPr>
          <w:color w:val="0D0D0D"/>
          <w:spacing w:val="2"/>
          <w:sz w:val="21"/>
        </w:rPr>
        <w:t xml:space="preserve"> </w:t>
      </w:r>
      <w:r>
        <w:rPr>
          <w:color w:val="0D0D0D"/>
          <w:sz w:val="21"/>
        </w:rPr>
        <w:t>lanes</w:t>
      </w:r>
    </w:p>
    <w:p>
      <w:pPr>
        <w:pStyle w:val="4"/>
        <w:spacing w:before="12"/>
        <w:jc w:val="both"/>
      </w:pPr>
      <w:r>
        <w:rPr>
          <w:color w:val="0D0D0D"/>
        </w:rPr>
        <w:t>Honourable</w:t>
      </w:r>
      <w:r>
        <w:rPr>
          <w:color w:val="0D0D0D"/>
          <w:spacing w:val="3"/>
        </w:rPr>
        <w:t xml:space="preserve"> </w:t>
      </w:r>
      <w:r>
        <w:rPr>
          <w:color w:val="0D0D0D"/>
          <w:spacing w:val="-3"/>
        </w:rPr>
        <w:t>Mayor,</w:t>
      </w:r>
    </w:p>
    <w:p>
      <w:pPr>
        <w:pStyle w:val="4"/>
        <w:spacing w:before="10"/>
        <w:ind w:left="0"/>
      </w:pPr>
      <w:r>
        <w:pict>
          <v:line id="_x0000_s1028" o:spid="_x0000_s1028" o:spt="20" style="position:absolute;left:0pt;margin-left:33.95pt;margin-top:14.75pt;height:0pt;width:453.7pt;mso-position-horizontal-relative:page;mso-wrap-distance-bottom:0pt;mso-wrap-distance-top:0pt;z-index:-251656192;mso-width-relative:page;mso-height-relative:page;" stroked="t" coordsize="21600,21600">
            <v:path arrowok="t"/>
            <v:fill focussize="0,0"/>
            <v:stroke weight="0.48pt" color="#0D0D0D"/>
            <v:imagedata o:title=""/>
            <o:lock v:ext="edit"/>
            <w10:wrap type="topAndBottom"/>
          </v:line>
        </w:pict>
      </w:r>
      <w:r>
        <w:pict>
          <v:line id="_x0000_s1029" o:spid="_x0000_s1029" o:spt="20" style="position:absolute;left:0pt;margin-left:33.95pt;margin-top:33.1pt;height:0pt;width:453.7pt;mso-position-horizontal-relative:page;mso-wrap-distance-bottom:0pt;mso-wrap-distance-top:0pt;z-index:-251655168;mso-width-relative:page;mso-height-relative:page;" stroked="t" coordsize="21600,21600">
            <v:path arrowok="t"/>
            <v:fill focussize="0,0"/>
            <v:stroke weight="0.48007874015748pt" color="#0D0D0D"/>
            <v:imagedata o:title=""/>
            <o:lock v:ext="edit"/>
            <w10:wrap type="topAndBottom"/>
          </v:line>
        </w:pict>
      </w:r>
      <w:r>
        <w:pict>
          <v:line id="_x0000_s1030" o:spid="_x0000_s1030" o:spt="20" style="position:absolute;left:0pt;margin-left:33.95pt;margin-top:54.25pt;height:0pt;width:453.7pt;mso-position-horizontal-relative:page;mso-wrap-distance-bottom:0pt;mso-wrap-distance-top:0pt;z-index:-251654144;mso-width-relative:page;mso-height-relative:page;" stroked="t" coordsize="21600,21600">
            <v:path arrowok="t"/>
            <v:fill focussize="0,0"/>
            <v:stroke weight="0.48007874015748pt" color="#0D0D0D"/>
            <v:imagedata o:title=""/>
            <o:lock v:ext="edit"/>
            <w10:wrap type="topAndBottom"/>
          </v:line>
        </w:pict>
      </w:r>
      <w:r>
        <w:pict>
          <v:line id="_x0000_s1031" o:spid="_x0000_s1031" o:spt="20" style="position:absolute;left:0pt;margin-left:33.95pt;margin-top:75.25pt;height:0pt;width:453.7pt;mso-position-horizontal-relative:page;mso-wrap-distance-bottom:0pt;mso-wrap-distance-top:0pt;z-index:-251653120;mso-width-relative:page;mso-height-relative:page;" stroked="t" coordsize="21600,21600">
            <v:path arrowok="t"/>
            <v:fill focussize="0,0"/>
            <v:stroke weight="0.48007874015748pt" color="#0D0D0D"/>
            <v:imagedata o:title=""/>
            <o:lock v:ext="edit"/>
            <w10:wrap type="topAndBottom"/>
          </v:line>
        </w:pict>
      </w:r>
      <w:r>
        <w:pict>
          <v:line id="_x0000_s1032" o:spid="_x0000_s1032" o:spt="20" style="position:absolute;left:0pt;margin-left:33.95pt;margin-top:96.35pt;height:0pt;width:453.7pt;mso-position-horizontal-relative:page;mso-wrap-distance-bottom:0pt;mso-wrap-distance-top:0pt;z-index:-251652096;mso-width-relative:page;mso-height-relative:page;" stroked="t" coordsize="21600,21600">
            <v:path arrowok="t"/>
            <v:fill focussize="0,0"/>
            <v:stroke weight="0.48007874015748pt" color="#0D0D0D"/>
            <v:imagedata o:title=""/>
            <o:lock v:ext="edit"/>
            <w10:wrap type="topAndBottom"/>
          </v:line>
        </w:pict>
      </w:r>
      <w:r>
        <w:pict>
          <v:line id="_x0000_s1033" o:spid="_x0000_s1033" o:spt="20" style="position:absolute;left:0pt;margin-left:33.95pt;margin-top:117.35pt;height:0pt;width:453.7pt;mso-position-horizontal-relative:page;mso-wrap-distance-bottom:0pt;mso-wrap-distance-top:0pt;z-index:-251651072;mso-width-relative:page;mso-height-relative:page;" stroked="t" coordsize="21600,21600">
            <v:path arrowok="t"/>
            <v:fill focussize="0,0"/>
            <v:stroke weight="0.48007874015748pt" color="#0D0D0D"/>
            <v:imagedata o:title=""/>
            <o:lock v:ext="edit"/>
            <w10:wrap type="topAndBottom"/>
          </v:line>
        </w:pict>
      </w:r>
    </w:p>
    <w:p>
      <w:pPr>
        <w:pStyle w:val="4"/>
        <w:spacing w:before="1"/>
        <w:ind w:left="0"/>
        <w:rPr>
          <w:sz w:val="25"/>
        </w:rPr>
      </w:pPr>
    </w:p>
    <w:p>
      <w:pPr>
        <w:pStyle w:val="4"/>
        <w:spacing w:before="10"/>
        <w:ind w:left="0"/>
        <w:rPr>
          <w:sz w:val="29"/>
        </w:rPr>
      </w:pPr>
    </w:p>
    <w:p>
      <w:pPr>
        <w:pStyle w:val="4"/>
        <w:spacing w:before="8"/>
        <w:ind w:left="0"/>
        <w:rPr>
          <w:sz w:val="29"/>
        </w:rPr>
      </w:pPr>
    </w:p>
    <w:p>
      <w:pPr>
        <w:pStyle w:val="4"/>
        <w:spacing w:before="10"/>
        <w:ind w:left="0"/>
        <w:rPr>
          <w:sz w:val="29"/>
        </w:rPr>
      </w:pPr>
    </w:p>
    <w:p>
      <w:pPr>
        <w:pStyle w:val="4"/>
        <w:spacing w:before="8"/>
        <w:ind w:left="0"/>
        <w:rPr>
          <w:sz w:val="29"/>
        </w:rPr>
      </w:pPr>
    </w:p>
    <w:p>
      <w:pPr>
        <w:pStyle w:val="4"/>
        <w:spacing w:before="108" w:line="309" w:lineRule="auto"/>
        <w:ind w:left="7615" w:right="577" w:hanging="315"/>
      </w:pPr>
      <w:r>
        <w:rPr>
          <w:color w:val="0D0D0D"/>
        </w:rPr>
        <w:t>Yours sincerely, Li Hua</w:t>
      </w:r>
    </w:p>
    <w:p>
      <w:pPr>
        <w:spacing w:after="0" w:line="309" w:lineRule="auto"/>
        <w:sectPr>
          <w:pgSz w:w="10440" w:h="14750"/>
          <w:pgMar w:top="1220" w:right="500" w:bottom="880" w:left="520" w:header="0" w:footer="687" w:gutter="0"/>
        </w:sectPr>
      </w:pPr>
    </w:p>
    <w:p>
      <w:pPr>
        <w:pStyle w:val="4"/>
        <w:spacing w:before="53"/>
        <w:rPr>
          <w:rFonts w:hint="eastAsia" w:ascii="宋体" w:eastAsia="宋体"/>
        </w:rPr>
      </w:pPr>
      <w:r>
        <w:rPr>
          <w:rFonts w:hint="eastAsia" w:ascii="宋体" w:eastAsia="宋体"/>
          <w:color w:val="0D0D0D"/>
        </w:rPr>
        <w:t xml:space="preserve">第二节：读后续写（满分 </w:t>
      </w:r>
      <w:r>
        <w:rPr>
          <w:color w:val="0D0D0D"/>
        </w:rPr>
        <w:t xml:space="preserve">25 </w:t>
      </w:r>
      <w:r>
        <w:rPr>
          <w:rFonts w:hint="eastAsia" w:ascii="宋体" w:eastAsia="宋体"/>
          <w:color w:val="0D0D0D"/>
        </w:rPr>
        <w:t>分）</w:t>
      </w:r>
    </w:p>
    <w:p>
      <w:pPr>
        <w:pStyle w:val="4"/>
        <w:spacing w:before="42"/>
        <w:ind w:left="579"/>
        <w:rPr>
          <w:rFonts w:hint="eastAsia" w:ascii="宋体" w:eastAsia="宋体"/>
        </w:rPr>
      </w:pPr>
      <w:r>
        <w:rPr>
          <w:rFonts w:hint="eastAsia" w:ascii="宋体" w:eastAsia="宋体"/>
          <w:color w:val="0D0D0D"/>
        </w:rPr>
        <w:t>阅读下面短文，根据所给情节进行续写，使之构成一个完整的故事。</w:t>
      </w:r>
    </w:p>
    <w:p>
      <w:pPr>
        <w:pStyle w:val="4"/>
        <w:spacing w:before="74" w:line="288" w:lineRule="auto"/>
        <w:ind w:right="172" w:firstLine="413"/>
        <w:jc w:val="both"/>
      </w:pPr>
      <w:r>
        <w:rPr>
          <w:color w:val="0D0D0D"/>
          <w:spacing w:val="-3"/>
        </w:rPr>
        <w:t xml:space="preserve">There was </w:t>
      </w:r>
      <w:r>
        <w:rPr>
          <w:color w:val="0D0D0D"/>
        </w:rPr>
        <w:t xml:space="preserve">a </w:t>
      </w:r>
      <w:r>
        <w:rPr>
          <w:color w:val="0D0D0D"/>
          <w:spacing w:val="-3"/>
        </w:rPr>
        <w:t xml:space="preserve">thick forest </w:t>
      </w:r>
      <w:r>
        <w:rPr>
          <w:color w:val="0D0D0D"/>
        </w:rPr>
        <w:t xml:space="preserve">on the </w:t>
      </w:r>
      <w:r>
        <w:rPr>
          <w:color w:val="0D0D0D"/>
          <w:spacing w:val="-3"/>
        </w:rPr>
        <w:t xml:space="preserve">sides </w:t>
      </w:r>
      <w:r>
        <w:rPr>
          <w:color w:val="0D0D0D"/>
        </w:rPr>
        <w:t xml:space="preserve">of a </w:t>
      </w:r>
      <w:r>
        <w:rPr>
          <w:color w:val="0D0D0D"/>
          <w:spacing w:val="-3"/>
        </w:rPr>
        <w:t xml:space="preserve">mountain. </w:t>
      </w:r>
      <w:r>
        <w:rPr>
          <w:color w:val="0D0D0D"/>
        </w:rPr>
        <w:t xml:space="preserve">Many </w:t>
      </w:r>
      <w:r>
        <w:rPr>
          <w:color w:val="0D0D0D"/>
          <w:spacing w:val="-3"/>
        </w:rPr>
        <w:t xml:space="preserve">kinds </w:t>
      </w:r>
      <w:r>
        <w:rPr>
          <w:color w:val="0D0D0D"/>
        </w:rPr>
        <w:t xml:space="preserve">of </w:t>
      </w:r>
      <w:r>
        <w:rPr>
          <w:color w:val="0D0D0D"/>
          <w:spacing w:val="-3"/>
        </w:rPr>
        <w:t xml:space="preserve">animals lived </w:t>
      </w:r>
      <w:r>
        <w:rPr>
          <w:color w:val="0D0D0D"/>
        </w:rPr>
        <w:t xml:space="preserve">in </w:t>
      </w:r>
      <w:r>
        <w:rPr>
          <w:color w:val="0D0D0D"/>
          <w:spacing w:val="-3"/>
        </w:rPr>
        <w:t xml:space="preserve">the forest. </w:t>
      </w:r>
      <w:r>
        <w:rPr>
          <w:color w:val="0D0D0D"/>
        </w:rPr>
        <w:t xml:space="preserve">A </w:t>
      </w:r>
      <w:r>
        <w:rPr>
          <w:color w:val="0D0D0D"/>
          <w:spacing w:val="-3"/>
        </w:rPr>
        <w:t xml:space="preserve">deer </w:t>
      </w:r>
      <w:r>
        <w:rPr>
          <w:color w:val="0D0D0D"/>
          <w:spacing w:val="-5"/>
        </w:rPr>
        <w:t xml:space="preserve">was </w:t>
      </w:r>
      <w:r>
        <w:rPr>
          <w:color w:val="0D0D0D"/>
          <w:spacing w:val="-3"/>
        </w:rPr>
        <w:t xml:space="preserve">eating grass </w:t>
      </w:r>
      <w:r>
        <w:rPr>
          <w:color w:val="0D0D0D"/>
        </w:rPr>
        <w:t xml:space="preserve">and </w:t>
      </w:r>
      <w:r>
        <w:rPr>
          <w:color w:val="0D0D0D"/>
          <w:spacing w:val="-3"/>
        </w:rPr>
        <w:t xml:space="preserve">leaves with </w:t>
      </w:r>
      <w:r>
        <w:rPr>
          <w:color w:val="0D0D0D"/>
        </w:rPr>
        <w:t xml:space="preserve">her </w:t>
      </w:r>
      <w:r>
        <w:rPr>
          <w:color w:val="0D0D0D"/>
          <w:spacing w:val="-3"/>
        </w:rPr>
        <w:t xml:space="preserve">two </w:t>
      </w:r>
      <w:r>
        <w:rPr>
          <w:color w:val="0D0D0D"/>
          <w:spacing w:val="-4"/>
        </w:rPr>
        <w:t xml:space="preserve">young </w:t>
      </w:r>
      <w:r>
        <w:rPr>
          <w:color w:val="0D0D0D"/>
        </w:rPr>
        <w:t xml:space="preserve">ones. The </w:t>
      </w:r>
      <w:r>
        <w:rPr>
          <w:color w:val="0D0D0D"/>
          <w:spacing w:val="-3"/>
        </w:rPr>
        <w:t xml:space="preserve">young ones wandered happily </w:t>
      </w:r>
      <w:r>
        <w:rPr>
          <w:color w:val="0D0D0D"/>
        </w:rPr>
        <w:t xml:space="preserve">here and </w:t>
      </w:r>
      <w:r>
        <w:rPr>
          <w:color w:val="0D0D0D"/>
          <w:spacing w:val="-3"/>
        </w:rPr>
        <w:t xml:space="preserve">there. </w:t>
      </w:r>
      <w:r>
        <w:rPr>
          <w:color w:val="0D0D0D"/>
        </w:rPr>
        <w:t xml:space="preserve">The </w:t>
      </w:r>
      <w:r>
        <w:rPr>
          <w:color w:val="0D0D0D"/>
          <w:spacing w:val="-3"/>
          <w:u w:val="single" w:color="0D0D0D"/>
        </w:rPr>
        <w:t>deer</w:t>
      </w:r>
      <w:r>
        <w:rPr>
          <w:color w:val="0D0D0D"/>
          <w:spacing w:val="-3"/>
        </w:rPr>
        <w:t xml:space="preserve"> </w:t>
      </w:r>
      <w:r>
        <w:rPr>
          <w:color w:val="0D0D0D"/>
          <w:spacing w:val="-4"/>
        </w:rPr>
        <w:t xml:space="preserve">followed </w:t>
      </w:r>
      <w:r>
        <w:rPr>
          <w:color w:val="0D0D0D"/>
        </w:rPr>
        <w:t xml:space="preserve">her </w:t>
      </w:r>
      <w:r>
        <w:rPr>
          <w:color w:val="0D0D0D"/>
          <w:spacing w:val="-3"/>
        </w:rPr>
        <w:t>fawns</w:t>
      </w:r>
      <w:r>
        <w:rPr>
          <w:rFonts w:hint="eastAsia" w:ascii="宋体" w:hAnsi="宋体" w:eastAsia="宋体"/>
          <w:color w:val="0D0D0D"/>
          <w:spacing w:val="-5"/>
        </w:rPr>
        <w:t xml:space="preserve">(幼鹿) </w:t>
      </w:r>
      <w:r>
        <w:rPr>
          <w:color w:val="0D0D0D"/>
          <w:spacing w:val="-3"/>
        </w:rPr>
        <w:t xml:space="preserve">into </w:t>
      </w:r>
      <w:r>
        <w:rPr>
          <w:color w:val="0D0D0D"/>
        </w:rPr>
        <w:t xml:space="preserve">a </w:t>
      </w:r>
      <w:r>
        <w:rPr>
          <w:color w:val="0D0D0D"/>
          <w:spacing w:val="-3"/>
        </w:rPr>
        <w:t xml:space="preserve">cave. </w:t>
      </w:r>
      <w:r>
        <w:rPr>
          <w:color w:val="0D0D0D"/>
        </w:rPr>
        <w:t xml:space="preserve">The </w:t>
      </w:r>
      <w:r>
        <w:rPr>
          <w:color w:val="0D0D0D"/>
          <w:spacing w:val="-3"/>
        </w:rPr>
        <w:t xml:space="preserve">deer was frightened because </w:t>
      </w:r>
      <w:r>
        <w:rPr>
          <w:color w:val="0D0D0D"/>
        </w:rPr>
        <w:t xml:space="preserve">it </w:t>
      </w:r>
      <w:r>
        <w:rPr>
          <w:color w:val="0D0D0D"/>
          <w:spacing w:val="-3"/>
        </w:rPr>
        <w:t xml:space="preserve">was </w:t>
      </w:r>
      <w:r>
        <w:rPr>
          <w:color w:val="0D0D0D"/>
        </w:rPr>
        <w:t xml:space="preserve">a </w:t>
      </w:r>
      <w:r>
        <w:rPr>
          <w:color w:val="0D0D0D"/>
          <w:spacing w:val="-4"/>
        </w:rPr>
        <w:t xml:space="preserve">tiger’s </w:t>
      </w:r>
      <w:r>
        <w:rPr>
          <w:color w:val="0D0D0D"/>
          <w:spacing w:val="-3"/>
        </w:rPr>
        <w:t xml:space="preserve">cave. There were bones </w:t>
      </w:r>
      <w:r>
        <w:rPr>
          <w:color w:val="0D0D0D"/>
        </w:rPr>
        <w:t xml:space="preserve">of </w:t>
      </w:r>
      <w:r>
        <w:rPr>
          <w:color w:val="0D0D0D"/>
          <w:spacing w:val="-3"/>
        </w:rPr>
        <w:t xml:space="preserve">dead animals </w:t>
      </w:r>
      <w:r>
        <w:rPr>
          <w:color w:val="0D0D0D"/>
        </w:rPr>
        <w:t xml:space="preserve">all over </w:t>
      </w:r>
      <w:r>
        <w:rPr>
          <w:color w:val="0D0D0D"/>
          <w:spacing w:val="-3"/>
        </w:rPr>
        <w:t xml:space="preserve">the </w:t>
      </w:r>
      <w:r>
        <w:rPr>
          <w:color w:val="0D0D0D"/>
          <w:spacing w:val="-3"/>
          <w:u w:val="single" w:color="0D0D0D"/>
        </w:rPr>
        <w:t>cave</w:t>
      </w:r>
      <w:r>
        <w:rPr>
          <w:color w:val="0D0D0D"/>
          <w:spacing w:val="-3"/>
        </w:rPr>
        <w:t xml:space="preserve">. </w:t>
      </w:r>
      <w:r>
        <w:rPr>
          <w:color w:val="0D0D0D"/>
          <w:spacing w:val="-5"/>
        </w:rPr>
        <w:t xml:space="preserve">Fortunately, </w:t>
      </w:r>
      <w:r>
        <w:rPr>
          <w:color w:val="0D0D0D"/>
          <w:spacing w:val="-3"/>
        </w:rPr>
        <w:t xml:space="preserve">the </w:t>
      </w:r>
      <w:r>
        <w:rPr>
          <w:color w:val="0D0D0D"/>
          <w:u w:val="single" w:color="0D0D0D"/>
        </w:rPr>
        <w:t>tiger</w:t>
      </w:r>
      <w:r>
        <w:rPr>
          <w:color w:val="0D0D0D"/>
        </w:rPr>
        <w:t xml:space="preserve"> </w:t>
      </w:r>
      <w:r>
        <w:rPr>
          <w:color w:val="0D0D0D"/>
          <w:spacing w:val="-3"/>
        </w:rPr>
        <w:t xml:space="preserve">was </w:t>
      </w:r>
      <w:r>
        <w:rPr>
          <w:color w:val="0D0D0D"/>
        </w:rPr>
        <w:t xml:space="preserve">not </w:t>
      </w:r>
      <w:r>
        <w:rPr>
          <w:color w:val="0D0D0D"/>
          <w:spacing w:val="-3"/>
        </w:rPr>
        <w:t xml:space="preserve">inside the cave </w:t>
      </w:r>
      <w:r>
        <w:rPr>
          <w:color w:val="0D0D0D"/>
        </w:rPr>
        <w:t xml:space="preserve">at the </w:t>
      </w:r>
      <w:r>
        <w:rPr>
          <w:color w:val="0D0D0D"/>
          <w:spacing w:val="-3"/>
        </w:rPr>
        <w:t>time.</w:t>
      </w:r>
    </w:p>
    <w:p>
      <w:pPr>
        <w:pStyle w:val="4"/>
        <w:spacing w:before="8" w:line="288" w:lineRule="auto"/>
        <w:ind w:right="172" w:firstLine="420"/>
        <w:jc w:val="both"/>
      </w:pPr>
      <w:r>
        <w:rPr>
          <w:color w:val="0D0D0D"/>
        </w:rPr>
        <w:t xml:space="preserve">The deer was trying to lead her young ones out of the cave when she heard a loud roar. She saw the tiger at a distance coming towards the cave. It was dangerous to go out of the cave now. She thought of a plan. The deer raised her </w:t>
      </w:r>
      <w:r>
        <w:rPr>
          <w:color w:val="0D0D0D"/>
          <w:u w:val="single" w:color="0D0D0D"/>
        </w:rPr>
        <w:t>voice</w:t>
      </w:r>
      <w:r>
        <w:rPr>
          <w:color w:val="0D0D0D"/>
        </w:rPr>
        <w:t xml:space="preserve"> and shouted, “My deer young children do not weep. I shall </w:t>
      </w:r>
      <w:r>
        <w:rPr>
          <w:color w:val="0D0D0D"/>
          <w:u w:val="single" w:color="0D0D0D"/>
        </w:rPr>
        <w:t>capture</w:t>
      </w:r>
      <w:r>
        <w:rPr>
          <w:rFonts w:hint="eastAsia" w:ascii="宋体" w:hAnsi="宋体" w:eastAsia="宋体"/>
          <w:color w:val="0D0D0D"/>
        </w:rPr>
        <w:t>(捕捉)</w:t>
      </w:r>
      <w:r>
        <w:rPr>
          <w:color w:val="0D0D0D"/>
        </w:rPr>
        <w:t>a tiger for you to eat. You can have a good dinner."</w:t>
      </w:r>
    </w:p>
    <w:p>
      <w:pPr>
        <w:pStyle w:val="4"/>
        <w:spacing w:before="8" w:line="297" w:lineRule="auto"/>
        <w:ind w:right="174" w:firstLine="420"/>
        <w:jc w:val="both"/>
      </w:pPr>
      <w:r>
        <w:rPr>
          <w:color w:val="0D0D0D"/>
        </w:rPr>
        <w:t xml:space="preserve">The tiger heard these words and became frightened. He thought, “Whose is that strange voice from the cave? A dangerous animal is staying inside to capture me. I shall run away to </w:t>
      </w:r>
      <w:r>
        <w:rPr>
          <w:color w:val="0D0D0D"/>
          <w:u w:val="single" w:color="0D0D0D"/>
        </w:rPr>
        <w:t>escape</w:t>
      </w:r>
      <w:r>
        <w:rPr>
          <w:color w:val="0D0D0D"/>
        </w:rPr>
        <w:t xml:space="preserve"> death.” The tiger began to run away from there as fast as</w:t>
      </w:r>
      <w:r>
        <w:rPr>
          <w:color w:val="0D0D0D"/>
          <w:spacing w:val="-12"/>
        </w:rPr>
        <w:t xml:space="preserve"> </w:t>
      </w:r>
      <w:r>
        <w:rPr>
          <w:color w:val="0D0D0D"/>
        </w:rPr>
        <w:t>possible.</w:t>
      </w:r>
    </w:p>
    <w:p>
      <w:pPr>
        <w:pStyle w:val="4"/>
        <w:spacing w:line="247" w:lineRule="exact"/>
        <w:ind w:left="579"/>
        <w:jc w:val="both"/>
      </w:pPr>
      <w:r>
        <w:rPr>
          <w:color w:val="0D0D0D"/>
        </w:rPr>
        <w:t>A jackal</w:t>
      </w:r>
      <w:r>
        <w:rPr>
          <w:rFonts w:hint="eastAsia" w:ascii="宋体" w:hAnsi="宋体" w:eastAsia="宋体"/>
          <w:color w:val="0D0D0D"/>
        </w:rPr>
        <w:t>(胡狼)</w:t>
      </w:r>
      <w:r>
        <w:rPr>
          <w:color w:val="0D0D0D"/>
        </w:rPr>
        <w:t xml:space="preserve">saw the running tiger. “Why are you running in great fear?" the </w:t>
      </w:r>
      <w:r>
        <w:rPr>
          <w:color w:val="0D0D0D"/>
          <w:u w:val="single" w:color="0D0D0D"/>
        </w:rPr>
        <w:t>jackal</w:t>
      </w:r>
      <w:r>
        <w:rPr>
          <w:color w:val="0D0D0D"/>
        </w:rPr>
        <w:t xml:space="preserve"> asked. The tiger</w:t>
      </w:r>
    </w:p>
    <w:p>
      <w:pPr>
        <w:pStyle w:val="4"/>
        <w:spacing w:before="55" w:line="297" w:lineRule="auto"/>
        <w:ind w:right="177"/>
        <w:jc w:val="both"/>
      </w:pPr>
      <w:r>
        <w:rPr>
          <w:color w:val="0D0D0D"/>
        </w:rPr>
        <w:t xml:space="preserve">said, “My friend, a </w:t>
      </w:r>
      <w:r>
        <w:rPr>
          <w:color w:val="0D0D0D"/>
          <w:u w:val="single" w:color="0D0D0D"/>
        </w:rPr>
        <w:t>powerful</w:t>
      </w:r>
      <w:r>
        <w:rPr>
          <w:color w:val="0D0D0D"/>
        </w:rPr>
        <w:t xml:space="preserve"> and fierce animal is in my cave. The young ones are crying for a tiger to eat. The mother is promising to capture a tiger for them. So, I am running away."</w:t>
      </w:r>
    </w:p>
    <w:p>
      <w:pPr>
        <w:pStyle w:val="4"/>
        <w:spacing w:line="247" w:lineRule="exact"/>
        <w:ind w:left="579"/>
        <w:jc w:val="both"/>
      </w:pPr>
      <w:r>
        <w:rPr>
          <w:color w:val="0D0D0D"/>
        </w:rPr>
        <w:t xml:space="preserve">The cunning jackal was now sure the tiger was a </w:t>
      </w:r>
      <w:r>
        <w:rPr>
          <w:color w:val="0D0D0D"/>
          <w:u w:val="single" w:color="0D0D0D"/>
        </w:rPr>
        <w:t>coward</w:t>
      </w:r>
      <w:r>
        <w:rPr>
          <w:rFonts w:hint="eastAsia" w:ascii="宋体" w:hAnsi="宋体" w:eastAsia="宋体"/>
          <w:color w:val="0D0D0D"/>
        </w:rPr>
        <w:t>(懦夫)</w:t>
      </w:r>
      <w:r>
        <w:rPr>
          <w:color w:val="0D0D0D"/>
        </w:rPr>
        <w:t>. It said, “Don’t be afraid. No animal</w:t>
      </w:r>
    </w:p>
    <w:p>
      <w:pPr>
        <w:pStyle w:val="4"/>
        <w:spacing w:before="54"/>
        <w:jc w:val="both"/>
      </w:pPr>
      <w:r>
        <w:rPr>
          <w:color w:val="0D0D0D"/>
        </w:rPr>
        <w:t>is fiercer or stronger than a tiger. Let us go together to find out."</w:t>
      </w:r>
    </w:p>
    <w:p>
      <w:pPr>
        <w:pStyle w:val="4"/>
        <w:spacing w:before="59" w:line="297" w:lineRule="auto"/>
        <w:ind w:right="178" w:firstLine="420"/>
        <w:jc w:val="both"/>
      </w:pPr>
      <w:r>
        <w:rPr>
          <w:color w:val="0D0D0D"/>
        </w:rPr>
        <w:t>But the tiger said, “I do not want to take a chance. You may run away. I will be left alone to die. So, I will not come with you."</w:t>
      </w:r>
    </w:p>
    <w:p>
      <w:pPr>
        <w:pStyle w:val="4"/>
        <w:spacing w:line="247" w:lineRule="exact"/>
        <w:ind w:left="579"/>
        <w:jc w:val="both"/>
      </w:pPr>
      <w:r>
        <w:rPr>
          <w:color w:val="0D0D0D"/>
        </w:rPr>
        <w:t>The jackal said, “Trust me. Let us knot</w:t>
      </w:r>
      <w:r>
        <w:rPr>
          <w:rFonts w:hint="eastAsia" w:ascii="宋体" w:hAnsi="宋体" w:eastAsia="宋体"/>
          <w:color w:val="0D0D0D"/>
        </w:rPr>
        <w:t xml:space="preserve">(打结) </w:t>
      </w:r>
      <w:r>
        <w:rPr>
          <w:color w:val="0D0D0D"/>
        </w:rPr>
        <w:t xml:space="preserve">our </w:t>
      </w:r>
      <w:r>
        <w:rPr>
          <w:color w:val="0D0D0D"/>
          <w:u w:val="single" w:color="0D0D0D"/>
        </w:rPr>
        <w:t>tails</w:t>
      </w:r>
      <w:r>
        <w:rPr>
          <w:color w:val="0D0D0D"/>
        </w:rPr>
        <w:t xml:space="preserve"> together. Then I will not be able to leave you."</w:t>
      </w:r>
    </w:p>
    <w:p>
      <w:pPr>
        <w:pStyle w:val="4"/>
        <w:spacing w:before="54" w:line="297" w:lineRule="auto"/>
        <w:ind w:right="181"/>
        <w:jc w:val="both"/>
      </w:pPr>
      <w:r>
        <w:rPr>
          <w:color w:val="0D0D0D"/>
        </w:rPr>
        <w:t>The tiger agreed unwillingly to this proposal. So the jackal tied their tails in a knot. Now they walked towards the cave together.</w:t>
      </w:r>
    </w:p>
    <w:p>
      <w:pPr>
        <w:pStyle w:val="4"/>
        <w:spacing w:line="223" w:lineRule="exact"/>
        <w:jc w:val="both"/>
      </w:pPr>
      <w:r>
        <w:rPr>
          <w:color w:val="0D0D0D"/>
        </w:rPr>
        <w:t>Para. 1</w:t>
      </w:r>
    </w:p>
    <w:p>
      <w:pPr>
        <w:tabs>
          <w:tab w:val="left" w:pos="9281"/>
        </w:tabs>
        <w:spacing w:before="71"/>
        <w:ind w:left="579" w:right="0" w:firstLine="0"/>
        <w:jc w:val="both"/>
        <w:rPr>
          <w:i/>
          <w:sz w:val="21"/>
        </w:rPr>
      </w:pPr>
      <w:r>
        <w:rPr>
          <w:i/>
          <w:color w:val="0D0D0D"/>
          <w:sz w:val="21"/>
        </w:rPr>
        <w:t xml:space="preserve">The deer saw the jackal and the tiger coming </w:t>
      </w:r>
      <w:r>
        <w:rPr>
          <w:i/>
          <w:color w:val="0D0D0D"/>
          <w:spacing w:val="-4"/>
          <w:sz w:val="21"/>
        </w:rPr>
        <w:t>together.</w:t>
      </w:r>
      <w:r>
        <w:rPr>
          <w:i/>
          <w:color w:val="0D0D0D"/>
          <w:sz w:val="21"/>
          <w:u w:val="single" w:color="0D0D0D"/>
        </w:rPr>
        <w:t xml:space="preserve"> </w:t>
      </w:r>
      <w:r>
        <w:rPr>
          <w:i/>
          <w:color w:val="0D0D0D"/>
          <w:sz w:val="21"/>
          <w:u w:val="single" w:color="0D0D0D"/>
        </w:rPr>
        <w:tab/>
      </w:r>
    </w:p>
    <w:p>
      <w:pPr>
        <w:pStyle w:val="4"/>
        <w:spacing w:before="7"/>
        <w:ind w:left="0"/>
        <w:rPr>
          <w:i/>
          <w:sz w:val="26"/>
        </w:rPr>
      </w:pPr>
      <w:r>
        <w:pict>
          <v:line id="_x0000_s1034" o:spid="_x0000_s1034" o:spt="20" style="position:absolute;left:0pt;margin-left:33.95pt;margin-top:17.5pt;height:0pt;width:453.7pt;mso-position-horizontal-relative:page;mso-wrap-distance-bottom:0pt;mso-wrap-distance-top:0pt;z-index:-251650048;mso-width-relative:page;mso-height-relative:page;" stroked="t" coordsize="21600,21600">
            <v:path arrowok="t"/>
            <v:fill focussize="0,0"/>
            <v:stroke weight="0.48pt" color="#0D0D0D"/>
            <v:imagedata o:title=""/>
            <o:lock v:ext="edit"/>
            <w10:wrap type="topAndBottom"/>
          </v:line>
        </w:pict>
      </w:r>
      <w:r>
        <w:pict>
          <v:line id="_x0000_s1035" o:spid="_x0000_s1035" o:spt="20" style="position:absolute;left:0pt;margin-left:33.95pt;margin-top:38.65pt;height:0pt;width:453.7pt;mso-position-horizontal-relative:page;mso-wrap-distance-bottom:0pt;mso-wrap-distance-top:0pt;z-index:-251649024;mso-width-relative:page;mso-height-relative:page;" stroked="t" coordsize="21600,21600">
            <v:path arrowok="t"/>
            <v:fill focussize="0,0"/>
            <v:stroke weight="0.48pt" color="#0D0D0D"/>
            <v:imagedata o:title=""/>
            <o:lock v:ext="edit"/>
            <w10:wrap type="topAndBottom"/>
          </v:line>
        </w:pict>
      </w:r>
    </w:p>
    <w:p>
      <w:pPr>
        <w:pStyle w:val="4"/>
        <w:spacing w:before="10"/>
        <w:ind w:left="0"/>
        <w:rPr>
          <w:i/>
          <w:sz w:val="29"/>
        </w:rPr>
      </w:pPr>
    </w:p>
    <w:p>
      <w:pPr>
        <w:pStyle w:val="4"/>
        <w:spacing w:before="106"/>
        <w:rPr>
          <w:color w:val="0D0D0D"/>
        </w:rPr>
      </w:pPr>
    </w:p>
    <w:p>
      <w:pPr>
        <w:pStyle w:val="4"/>
        <w:spacing w:before="106"/>
      </w:pPr>
      <w:r>
        <w:rPr>
          <w:color w:val="0D0D0D"/>
        </w:rPr>
        <w:t>Para. 2</w:t>
      </w:r>
    </w:p>
    <w:p>
      <w:pPr>
        <w:tabs>
          <w:tab w:val="left" w:pos="9281"/>
        </w:tabs>
        <w:spacing w:before="71"/>
        <w:ind w:left="579" w:right="0" w:firstLine="0"/>
        <w:jc w:val="left"/>
        <w:rPr>
          <w:i/>
          <w:sz w:val="21"/>
        </w:rPr>
      </w:pPr>
      <w:r>
        <w:rPr>
          <w:i/>
          <w:color w:val="0D0D0D"/>
          <w:sz w:val="21"/>
        </w:rPr>
        <w:t xml:space="preserve">The tiger was shocked to hear this and he was </w:t>
      </w:r>
      <w:r>
        <w:rPr>
          <w:i/>
          <w:color w:val="0D0D0D"/>
          <w:spacing w:val="-4"/>
          <w:sz w:val="21"/>
        </w:rPr>
        <w:t xml:space="preserve">sure </w:t>
      </w:r>
      <w:r>
        <w:rPr>
          <w:i/>
          <w:color w:val="0D0D0D"/>
          <w:sz w:val="21"/>
        </w:rPr>
        <w:t>now the jackal cheated</w:t>
      </w:r>
      <w:r>
        <w:rPr>
          <w:i/>
          <w:color w:val="0D0D0D"/>
          <w:spacing w:val="-5"/>
          <w:sz w:val="21"/>
        </w:rPr>
        <w:t xml:space="preserve"> </w:t>
      </w:r>
      <w:r>
        <w:rPr>
          <w:i/>
          <w:color w:val="0D0D0D"/>
          <w:sz w:val="21"/>
        </w:rPr>
        <w:t>him.</w:t>
      </w:r>
      <w:r>
        <w:rPr>
          <w:i/>
          <w:color w:val="0D0D0D"/>
          <w:sz w:val="21"/>
          <w:u w:val="single" w:color="0D0D0D"/>
        </w:rPr>
        <w:t xml:space="preserve"> </w:t>
      </w:r>
      <w:r>
        <w:rPr>
          <w:i/>
          <w:color w:val="0D0D0D"/>
          <w:sz w:val="21"/>
          <w:u w:val="single" w:color="0D0D0D"/>
        </w:rPr>
        <w:tab/>
      </w:r>
    </w:p>
    <w:p>
      <w:pPr>
        <w:pStyle w:val="4"/>
        <w:spacing w:before="7"/>
        <w:ind w:left="0"/>
        <w:rPr>
          <w:i/>
          <w:sz w:val="26"/>
        </w:rPr>
      </w:pPr>
      <w:r>
        <w:pict>
          <v:line id="_x0000_s1036" o:spid="_x0000_s1036" o:spt="20" style="position:absolute;left:0pt;margin-left:33.95pt;margin-top:17.5pt;height:0pt;width:453.7pt;mso-position-horizontal-relative:page;mso-wrap-distance-bottom:0pt;mso-wrap-distance-top:0pt;z-index:-251648000;mso-width-relative:page;mso-height-relative:page;" stroked="t" coordsize="21600,21600">
            <v:path arrowok="t"/>
            <v:fill focussize="0,0"/>
            <v:stroke weight="0.48007874015748pt" color="#0D0D0D"/>
            <v:imagedata o:title=""/>
            <o:lock v:ext="edit"/>
            <w10:wrap type="topAndBottom"/>
          </v:line>
        </w:pict>
      </w:r>
      <w:r>
        <w:pict>
          <v:line id="_x0000_s1037" o:spid="_x0000_s1037" o:spt="20" style="position:absolute;left:0pt;margin-left:33.95pt;margin-top:38.65pt;height:0pt;width:453.7pt;mso-position-horizontal-relative:page;mso-wrap-distance-bottom:0pt;mso-wrap-distance-top:0pt;z-index:-251646976;mso-width-relative:page;mso-height-relative:page;" stroked="t" coordsize="21600,21600">
            <v:path arrowok="t"/>
            <v:fill focussize="0,0"/>
            <v:stroke weight="0.48pt" color="#0D0D0D"/>
            <v:imagedata o:title=""/>
            <o:lock v:ext="edit"/>
            <w10:wrap type="topAndBottom"/>
          </v:line>
        </w:pict>
      </w:r>
    </w:p>
    <w:p>
      <w:pPr>
        <w:pStyle w:val="4"/>
        <w:spacing w:before="10"/>
        <w:ind w:left="0"/>
        <w:rPr>
          <w:i/>
          <w:sz w:val="29"/>
        </w:rPr>
      </w:pPr>
    </w:p>
    <w:p>
      <w:pPr>
        <w:pStyle w:val="4"/>
        <w:spacing w:before="94"/>
        <w:rPr>
          <w:rFonts w:hint="eastAsia" w:ascii="宋体" w:eastAsia="宋体"/>
          <w:color w:val="0D0D0D"/>
        </w:rPr>
      </w:pPr>
    </w:p>
    <w:p>
      <w:pPr>
        <w:pStyle w:val="4"/>
        <w:spacing w:before="94"/>
        <w:rPr>
          <w:rFonts w:hint="eastAsia" w:ascii="宋体" w:eastAsia="宋体"/>
        </w:rPr>
      </w:pPr>
      <w:r>
        <w:rPr>
          <w:rFonts w:hint="eastAsia" w:ascii="宋体" w:eastAsia="宋体"/>
          <w:color w:val="0D0D0D"/>
        </w:rPr>
        <w:t>注意：</w:t>
      </w:r>
    </w:p>
    <w:p>
      <w:pPr>
        <w:pStyle w:val="8"/>
        <w:numPr>
          <w:ilvl w:val="0"/>
          <w:numId w:val="5"/>
        </w:numPr>
        <w:tabs>
          <w:tab w:val="left" w:pos="898"/>
        </w:tabs>
        <w:spacing w:before="43" w:after="0" w:line="240" w:lineRule="auto"/>
        <w:ind w:left="897" w:right="0" w:hanging="319"/>
        <w:jc w:val="left"/>
        <w:rPr>
          <w:rFonts w:hint="eastAsia" w:ascii="宋体" w:eastAsia="宋体"/>
          <w:sz w:val="21"/>
        </w:rPr>
      </w:pPr>
      <w:r>
        <w:rPr>
          <w:rFonts w:hint="eastAsia" w:ascii="宋体" w:eastAsia="宋体"/>
          <w:color w:val="0D0D0D"/>
          <w:spacing w:val="-8"/>
          <w:sz w:val="21"/>
        </w:rPr>
        <w:t xml:space="preserve">所续写短文的词数应为 </w:t>
      </w:r>
      <w:r>
        <w:rPr>
          <w:color w:val="0D0D0D"/>
          <w:sz w:val="21"/>
        </w:rPr>
        <w:t>150</w:t>
      </w:r>
      <w:r>
        <w:rPr>
          <w:color w:val="0D0D0D"/>
          <w:spacing w:val="-3"/>
          <w:sz w:val="21"/>
        </w:rPr>
        <w:t xml:space="preserve"> </w:t>
      </w:r>
      <w:r>
        <w:rPr>
          <w:rFonts w:hint="eastAsia" w:ascii="宋体" w:eastAsia="宋体"/>
          <w:color w:val="0D0D0D"/>
          <w:spacing w:val="-2"/>
          <w:sz w:val="21"/>
        </w:rPr>
        <w:t>左右；</w:t>
      </w:r>
    </w:p>
    <w:p>
      <w:pPr>
        <w:pStyle w:val="8"/>
        <w:numPr>
          <w:ilvl w:val="0"/>
          <w:numId w:val="5"/>
        </w:numPr>
        <w:tabs>
          <w:tab w:val="left" w:pos="898"/>
        </w:tabs>
        <w:spacing w:before="43" w:after="0" w:line="240" w:lineRule="auto"/>
        <w:ind w:left="897" w:right="0" w:hanging="319"/>
        <w:jc w:val="left"/>
        <w:rPr>
          <w:rFonts w:hint="eastAsia" w:ascii="宋体" w:eastAsia="宋体"/>
          <w:sz w:val="21"/>
        </w:rPr>
      </w:pPr>
      <w:r>
        <w:rPr>
          <w:rFonts w:hint="eastAsia" w:ascii="宋体" w:eastAsia="宋体"/>
          <w:color w:val="0D0D0D"/>
          <w:spacing w:val="-12"/>
          <w:sz w:val="21"/>
        </w:rPr>
        <w:t xml:space="preserve">应使用至少 </w:t>
      </w:r>
      <w:r>
        <w:rPr>
          <w:color w:val="0D0D0D"/>
          <w:sz w:val="21"/>
        </w:rPr>
        <w:t xml:space="preserve">5 </w:t>
      </w:r>
      <w:r>
        <w:rPr>
          <w:rFonts w:hint="eastAsia" w:ascii="宋体" w:eastAsia="宋体"/>
          <w:color w:val="0D0D0D"/>
          <w:spacing w:val="-3"/>
          <w:sz w:val="21"/>
        </w:rPr>
        <w:t>个以上短文中标有下划线的关键词；</w:t>
      </w:r>
      <w:bookmarkStart w:id="0" w:name="_GoBack"/>
      <w:bookmarkEnd w:id="0"/>
    </w:p>
    <w:p>
      <w:pPr>
        <w:pStyle w:val="8"/>
        <w:numPr>
          <w:ilvl w:val="0"/>
          <w:numId w:val="5"/>
        </w:numPr>
        <w:tabs>
          <w:tab w:val="left" w:pos="898"/>
        </w:tabs>
        <w:spacing w:before="43" w:after="0" w:line="240" w:lineRule="auto"/>
        <w:ind w:left="897" w:right="0" w:hanging="319"/>
        <w:jc w:val="left"/>
        <w:rPr>
          <w:rFonts w:hint="eastAsia" w:ascii="宋体" w:eastAsia="宋体"/>
          <w:sz w:val="21"/>
        </w:rPr>
      </w:pPr>
      <w:r>
        <w:rPr>
          <w:rFonts w:hint="eastAsia" w:ascii="宋体" w:eastAsia="宋体"/>
          <w:color w:val="0D0D0D"/>
          <w:spacing w:val="-3"/>
          <w:sz w:val="21"/>
        </w:rPr>
        <w:t>续写部分分为两段，每段的开头已为你写好，不计入总词数；</w:t>
      </w:r>
    </w:p>
    <w:p>
      <w:pPr>
        <w:pStyle w:val="8"/>
        <w:numPr>
          <w:ilvl w:val="0"/>
          <w:numId w:val="5"/>
        </w:numPr>
        <w:tabs>
          <w:tab w:val="left" w:pos="898"/>
        </w:tabs>
        <w:spacing w:before="43" w:after="0" w:line="240" w:lineRule="auto"/>
        <w:ind w:left="897" w:right="0" w:hanging="319"/>
        <w:jc w:val="left"/>
        <w:rPr>
          <w:rFonts w:hint="eastAsia" w:ascii="宋体" w:eastAsia="宋体"/>
          <w:sz w:val="21"/>
        </w:rPr>
      </w:pPr>
      <w:r>
        <w:rPr>
          <w:rFonts w:hint="eastAsia" w:ascii="宋体" w:eastAsia="宋体"/>
          <w:color w:val="0D0D0D"/>
          <w:spacing w:val="-3"/>
          <w:sz w:val="21"/>
        </w:rPr>
        <w:t>续写完成后，请用下划线标出你所使用的关键词。</w:t>
      </w:r>
    </w:p>
    <w:sectPr>
      <w:pgSz w:w="10440" w:h="14750"/>
      <w:pgMar w:top="1100" w:right="500" w:bottom="880" w:left="520" w:header="0" w:footer="68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w:panose1 w:val="020F0502020204030204"/>
    <w:charset w:val="00"/>
    <w:family w:val="auto"/>
    <w:pitch w:val="default"/>
    <w:sig w:usb0="E0002EFF" w:usb1="C000247B" w:usb2="00000009" w:usb3="00000000" w:csb0="200001FF" w:csb1="00000000"/>
  </w:font>
  <w:font w:name="Adobe 繁黑體 Std B">
    <w:panose1 w:val="020B0700000000000000"/>
    <w:charset w:val="80"/>
    <w:family w:val="swiss"/>
    <w:pitch w:val="default"/>
    <w:sig w:usb0="00000001" w:usb1="1A0F1900" w:usb2="00000016" w:usb3="00000000" w:csb0="00120005" w:csb1="00000000"/>
  </w:font>
  <w:font w:name="Segoe UI Symbol">
    <w:panose1 w:val="020B0502040204020203"/>
    <w:charset w:val="00"/>
    <w:family w:val="swiss"/>
    <w:pitch w:val="default"/>
    <w:sig w:usb0="800001E3" w:usb1="1200FFEF" w:usb2="00040000" w:usb3="04000000" w:csb0="00000001" w:csb1="40000000"/>
  </w:font>
  <w:font w:name="Hiragino Sans GB W6">
    <w:panose1 w:val="020B0600000000000000"/>
    <w:charset w:val="80"/>
    <w:family w:val="swiss"/>
    <w:pitch w:val="default"/>
    <w:sig w:usb0="A00002BF" w:usb1="1ACF7CFA"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49" o:spid="_x0000_s2049" o:spt="202" type="#_x0000_t202" style="position:absolute;left:0pt;margin-left:110.6pt;margin-top:691.8pt;height:11pt;width:304.9pt;mso-position-horizontal-relative:page;mso-position-vertical-relative:page;z-index:-252179456;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rFonts w:hint="eastAsia" w:ascii="宋体" w:eastAsia="宋体"/>
                    <w:sz w:val="18"/>
                  </w:rPr>
                </w:pPr>
                <w:r>
                  <w:rPr>
                    <w:rFonts w:hint="eastAsia" w:ascii="宋体" w:eastAsia="宋体"/>
                    <w:sz w:val="18"/>
                  </w:rPr>
                  <w:t xml:space="preserve">   浙江省十校联盟 2019 年 10 月高三联考 英语试题卷 第 </w:t>
                </w:r>
                <w:r>
                  <w:fldChar w:fldCharType="begin"/>
                </w:r>
                <w:r>
                  <w:rPr>
                    <w:rFonts w:hint="eastAsia" w:ascii="宋体" w:eastAsia="宋体"/>
                    <w:sz w:val="18"/>
                  </w:rPr>
                  <w:instrText xml:space="preserve"> PAGE </w:instrText>
                </w:r>
                <w:r>
                  <w:fldChar w:fldCharType="separate"/>
                </w:r>
                <w:r>
                  <w:t>1</w:t>
                </w:r>
                <w:r>
                  <w:fldChar w:fldCharType="end"/>
                </w:r>
                <w:r>
                  <w:rPr>
                    <w:rFonts w:hint="eastAsia" w:ascii="宋体" w:eastAsia="宋体"/>
                    <w:sz w:val="18"/>
                  </w:rPr>
                  <w:t xml:space="preserve"> 页 共 8 页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
      <w:numFmt w:val="decimal"/>
      <w:lvlText w:val="%1."/>
      <w:lvlJc w:val="left"/>
      <w:pPr>
        <w:ind w:left="897" w:hanging="318"/>
        <w:jc w:val="left"/>
      </w:pPr>
      <w:rPr>
        <w:rFonts w:hint="default" w:ascii="Times New Roman" w:hAnsi="Times New Roman" w:eastAsia="Times New Roman" w:cs="Times New Roman"/>
        <w:color w:val="0D0D0D"/>
        <w:w w:val="100"/>
        <w:sz w:val="19"/>
        <w:szCs w:val="19"/>
        <w:lang w:val="zh-CN" w:eastAsia="zh-CN" w:bidi="zh-CN"/>
      </w:rPr>
    </w:lvl>
    <w:lvl w:ilvl="1" w:tentative="0">
      <w:start w:val="0"/>
      <w:numFmt w:val="bullet"/>
      <w:lvlText w:val="•"/>
      <w:lvlJc w:val="left"/>
      <w:pPr>
        <w:ind w:left="1751" w:hanging="318"/>
      </w:pPr>
      <w:rPr>
        <w:rFonts w:hint="default"/>
        <w:lang w:val="zh-CN" w:eastAsia="zh-CN" w:bidi="zh-CN"/>
      </w:rPr>
    </w:lvl>
    <w:lvl w:ilvl="2" w:tentative="0">
      <w:start w:val="0"/>
      <w:numFmt w:val="bullet"/>
      <w:lvlText w:val="•"/>
      <w:lvlJc w:val="left"/>
      <w:pPr>
        <w:ind w:left="2602" w:hanging="318"/>
      </w:pPr>
      <w:rPr>
        <w:rFonts w:hint="default"/>
        <w:lang w:val="zh-CN" w:eastAsia="zh-CN" w:bidi="zh-CN"/>
      </w:rPr>
    </w:lvl>
    <w:lvl w:ilvl="3" w:tentative="0">
      <w:start w:val="0"/>
      <w:numFmt w:val="bullet"/>
      <w:lvlText w:val="•"/>
      <w:lvlJc w:val="left"/>
      <w:pPr>
        <w:ind w:left="3453" w:hanging="318"/>
      </w:pPr>
      <w:rPr>
        <w:rFonts w:hint="default"/>
        <w:lang w:val="zh-CN" w:eastAsia="zh-CN" w:bidi="zh-CN"/>
      </w:rPr>
    </w:lvl>
    <w:lvl w:ilvl="4" w:tentative="0">
      <w:start w:val="0"/>
      <w:numFmt w:val="bullet"/>
      <w:lvlText w:val="•"/>
      <w:lvlJc w:val="left"/>
      <w:pPr>
        <w:ind w:left="4305" w:hanging="318"/>
      </w:pPr>
      <w:rPr>
        <w:rFonts w:hint="default"/>
        <w:lang w:val="zh-CN" w:eastAsia="zh-CN" w:bidi="zh-CN"/>
      </w:rPr>
    </w:lvl>
    <w:lvl w:ilvl="5" w:tentative="0">
      <w:start w:val="0"/>
      <w:numFmt w:val="bullet"/>
      <w:lvlText w:val="•"/>
      <w:lvlJc w:val="left"/>
      <w:pPr>
        <w:ind w:left="5156" w:hanging="318"/>
      </w:pPr>
      <w:rPr>
        <w:rFonts w:hint="default"/>
        <w:lang w:val="zh-CN" w:eastAsia="zh-CN" w:bidi="zh-CN"/>
      </w:rPr>
    </w:lvl>
    <w:lvl w:ilvl="6" w:tentative="0">
      <w:start w:val="0"/>
      <w:numFmt w:val="bullet"/>
      <w:lvlText w:val="•"/>
      <w:lvlJc w:val="left"/>
      <w:pPr>
        <w:ind w:left="6007" w:hanging="318"/>
      </w:pPr>
      <w:rPr>
        <w:rFonts w:hint="default"/>
        <w:lang w:val="zh-CN" w:eastAsia="zh-CN" w:bidi="zh-CN"/>
      </w:rPr>
    </w:lvl>
    <w:lvl w:ilvl="7" w:tentative="0">
      <w:start w:val="0"/>
      <w:numFmt w:val="bullet"/>
      <w:lvlText w:val="•"/>
      <w:lvlJc w:val="left"/>
      <w:pPr>
        <w:ind w:left="6858" w:hanging="318"/>
      </w:pPr>
      <w:rPr>
        <w:rFonts w:hint="default"/>
        <w:lang w:val="zh-CN" w:eastAsia="zh-CN" w:bidi="zh-CN"/>
      </w:rPr>
    </w:lvl>
    <w:lvl w:ilvl="8" w:tentative="0">
      <w:start w:val="0"/>
      <w:numFmt w:val="bullet"/>
      <w:lvlText w:val="•"/>
      <w:lvlJc w:val="left"/>
      <w:pPr>
        <w:ind w:left="7710" w:hanging="318"/>
      </w:pPr>
      <w:rPr>
        <w:rFonts w:hint="default"/>
        <w:lang w:val="zh-CN" w:eastAsia="zh-CN" w:bidi="zh-CN"/>
      </w:rPr>
    </w:lvl>
  </w:abstractNum>
  <w:abstractNum w:abstractNumId="1">
    <w:nsid w:val="BF205925"/>
    <w:multiLevelType w:val="multilevel"/>
    <w:tmpl w:val="BF205925"/>
    <w:lvl w:ilvl="0" w:tentative="0">
      <w:start w:val="1"/>
      <w:numFmt w:val="decimal"/>
      <w:lvlText w:val="%1."/>
      <w:lvlJc w:val="left"/>
      <w:pPr>
        <w:ind w:left="897" w:hanging="318"/>
        <w:jc w:val="left"/>
      </w:pPr>
      <w:rPr>
        <w:rFonts w:hint="default" w:ascii="Times New Roman" w:hAnsi="Times New Roman" w:eastAsia="Times New Roman" w:cs="Times New Roman"/>
        <w:color w:val="0D0D0D"/>
        <w:w w:val="100"/>
        <w:sz w:val="19"/>
        <w:szCs w:val="19"/>
        <w:lang w:val="zh-CN" w:eastAsia="zh-CN" w:bidi="zh-CN"/>
      </w:rPr>
    </w:lvl>
    <w:lvl w:ilvl="1" w:tentative="0">
      <w:start w:val="0"/>
      <w:numFmt w:val="bullet"/>
      <w:lvlText w:val="•"/>
      <w:lvlJc w:val="left"/>
      <w:pPr>
        <w:ind w:left="1751" w:hanging="318"/>
      </w:pPr>
      <w:rPr>
        <w:rFonts w:hint="default"/>
        <w:lang w:val="zh-CN" w:eastAsia="zh-CN" w:bidi="zh-CN"/>
      </w:rPr>
    </w:lvl>
    <w:lvl w:ilvl="2" w:tentative="0">
      <w:start w:val="0"/>
      <w:numFmt w:val="bullet"/>
      <w:lvlText w:val="•"/>
      <w:lvlJc w:val="left"/>
      <w:pPr>
        <w:ind w:left="2602" w:hanging="318"/>
      </w:pPr>
      <w:rPr>
        <w:rFonts w:hint="default"/>
        <w:lang w:val="zh-CN" w:eastAsia="zh-CN" w:bidi="zh-CN"/>
      </w:rPr>
    </w:lvl>
    <w:lvl w:ilvl="3" w:tentative="0">
      <w:start w:val="0"/>
      <w:numFmt w:val="bullet"/>
      <w:lvlText w:val="•"/>
      <w:lvlJc w:val="left"/>
      <w:pPr>
        <w:ind w:left="3453" w:hanging="318"/>
      </w:pPr>
      <w:rPr>
        <w:rFonts w:hint="default"/>
        <w:lang w:val="zh-CN" w:eastAsia="zh-CN" w:bidi="zh-CN"/>
      </w:rPr>
    </w:lvl>
    <w:lvl w:ilvl="4" w:tentative="0">
      <w:start w:val="0"/>
      <w:numFmt w:val="bullet"/>
      <w:lvlText w:val="•"/>
      <w:lvlJc w:val="left"/>
      <w:pPr>
        <w:ind w:left="4305" w:hanging="318"/>
      </w:pPr>
      <w:rPr>
        <w:rFonts w:hint="default"/>
        <w:lang w:val="zh-CN" w:eastAsia="zh-CN" w:bidi="zh-CN"/>
      </w:rPr>
    </w:lvl>
    <w:lvl w:ilvl="5" w:tentative="0">
      <w:start w:val="0"/>
      <w:numFmt w:val="bullet"/>
      <w:lvlText w:val="•"/>
      <w:lvlJc w:val="left"/>
      <w:pPr>
        <w:ind w:left="5156" w:hanging="318"/>
      </w:pPr>
      <w:rPr>
        <w:rFonts w:hint="default"/>
        <w:lang w:val="zh-CN" w:eastAsia="zh-CN" w:bidi="zh-CN"/>
      </w:rPr>
    </w:lvl>
    <w:lvl w:ilvl="6" w:tentative="0">
      <w:start w:val="0"/>
      <w:numFmt w:val="bullet"/>
      <w:lvlText w:val="•"/>
      <w:lvlJc w:val="left"/>
      <w:pPr>
        <w:ind w:left="6007" w:hanging="318"/>
      </w:pPr>
      <w:rPr>
        <w:rFonts w:hint="default"/>
        <w:lang w:val="zh-CN" w:eastAsia="zh-CN" w:bidi="zh-CN"/>
      </w:rPr>
    </w:lvl>
    <w:lvl w:ilvl="7" w:tentative="0">
      <w:start w:val="0"/>
      <w:numFmt w:val="bullet"/>
      <w:lvlText w:val="•"/>
      <w:lvlJc w:val="left"/>
      <w:pPr>
        <w:ind w:left="6858" w:hanging="318"/>
      </w:pPr>
      <w:rPr>
        <w:rFonts w:hint="default"/>
        <w:lang w:val="zh-CN" w:eastAsia="zh-CN" w:bidi="zh-CN"/>
      </w:rPr>
    </w:lvl>
    <w:lvl w:ilvl="8" w:tentative="0">
      <w:start w:val="0"/>
      <w:numFmt w:val="bullet"/>
      <w:lvlText w:val="•"/>
      <w:lvlJc w:val="left"/>
      <w:pPr>
        <w:ind w:left="7710" w:hanging="318"/>
      </w:pPr>
      <w:rPr>
        <w:rFonts w:hint="default"/>
        <w:lang w:val="zh-CN" w:eastAsia="zh-CN" w:bidi="zh-CN"/>
      </w:rPr>
    </w:lvl>
  </w:abstractNum>
  <w:abstractNum w:abstractNumId="2">
    <w:nsid w:val="CF092B84"/>
    <w:multiLevelType w:val="multilevel"/>
    <w:tmpl w:val="CF092B84"/>
    <w:lvl w:ilvl="0" w:tentative="0">
      <w:start w:val="1"/>
      <w:numFmt w:val="decimal"/>
      <w:lvlText w:val="%1."/>
      <w:lvlJc w:val="left"/>
      <w:pPr>
        <w:ind w:left="365" w:hanging="207"/>
        <w:jc w:val="left"/>
      </w:pPr>
      <w:rPr>
        <w:rFonts w:hint="default" w:ascii="Times New Roman" w:hAnsi="Times New Roman" w:eastAsia="Times New Roman" w:cs="Times New Roman"/>
        <w:color w:val="0D0D0D"/>
        <w:w w:val="100"/>
        <w:sz w:val="21"/>
        <w:szCs w:val="21"/>
        <w:lang w:val="zh-CN" w:eastAsia="zh-CN" w:bidi="zh-CN"/>
      </w:rPr>
    </w:lvl>
    <w:lvl w:ilvl="1" w:tentative="0">
      <w:start w:val="1"/>
      <w:numFmt w:val="upperLetter"/>
      <w:lvlText w:val="%2."/>
      <w:lvlJc w:val="left"/>
      <w:pPr>
        <w:ind w:left="728" w:hanging="255"/>
        <w:jc w:val="left"/>
      </w:pPr>
      <w:rPr>
        <w:rFonts w:hint="default" w:ascii="Times New Roman" w:hAnsi="Times New Roman" w:eastAsia="Times New Roman" w:cs="Times New Roman"/>
        <w:color w:val="0D0D0D"/>
        <w:w w:val="100"/>
        <w:sz w:val="21"/>
        <w:szCs w:val="21"/>
        <w:lang w:val="zh-CN" w:eastAsia="zh-CN" w:bidi="zh-CN"/>
      </w:rPr>
    </w:lvl>
    <w:lvl w:ilvl="2" w:tentative="0">
      <w:start w:val="0"/>
      <w:numFmt w:val="bullet"/>
      <w:lvlText w:val="•"/>
      <w:lvlJc w:val="left"/>
      <w:pPr>
        <w:ind w:left="720" w:hanging="255"/>
      </w:pPr>
      <w:rPr>
        <w:rFonts w:hint="default"/>
        <w:lang w:val="zh-CN" w:eastAsia="zh-CN" w:bidi="zh-CN"/>
      </w:rPr>
    </w:lvl>
    <w:lvl w:ilvl="3" w:tentative="0">
      <w:start w:val="0"/>
      <w:numFmt w:val="bullet"/>
      <w:lvlText w:val="•"/>
      <w:lvlJc w:val="left"/>
      <w:pPr>
        <w:ind w:left="740" w:hanging="255"/>
      </w:pPr>
      <w:rPr>
        <w:rFonts w:hint="default"/>
        <w:lang w:val="zh-CN" w:eastAsia="zh-CN" w:bidi="zh-CN"/>
      </w:rPr>
    </w:lvl>
    <w:lvl w:ilvl="4" w:tentative="0">
      <w:start w:val="0"/>
      <w:numFmt w:val="bullet"/>
      <w:lvlText w:val="•"/>
      <w:lvlJc w:val="left"/>
      <w:pPr>
        <w:ind w:left="840" w:hanging="255"/>
      </w:pPr>
      <w:rPr>
        <w:rFonts w:hint="default"/>
        <w:lang w:val="zh-CN" w:eastAsia="zh-CN" w:bidi="zh-CN"/>
      </w:rPr>
    </w:lvl>
    <w:lvl w:ilvl="5" w:tentative="0">
      <w:start w:val="0"/>
      <w:numFmt w:val="bullet"/>
      <w:lvlText w:val="•"/>
      <w:lvlJc w:val="left"/>
      <w:pPr>
        <w:ind w:left="2268" w:hanging="255"/>
      </w:pPr>
      <w:rPr>
        <w:rFonts w:hint="default"/>
        <w:lang w:val="zh-CN" w:eastAsia="zh-CN" w:bidi="zh-CN"/>
      </w:rPr>
    </w:lvl>
    <w:lvl w:ilvl="6" w:tentative="0">
      <w:start w:val="0"/>
      <w:numFmt w:val="bullet"/>
      <w:lvlText w:val="•"/>
      <w:lvlJc w:val="left"/>
      <w:pPr>
        <w:ind w:left="3697" w:hanging="255"/>
      </w:pPr>
      <w:rPr>
        <w:rFonts w:hint="default"/>
        <w:lang w:val="zh-CN" w:eastAsia="zh-CN" w:bidi="zh-CN"/>
      </w:rPr>
    </w:lvl>
    <w:lvl w:ilvl="7" w:tentative="0">
      <w:start w:val="0"/>
      <w:numFmt w:val="bullet"/>
      <w:lvlText w:val="•"/>
      <w:lvlJc w:val="left"/>
      <w:pPr>
        <w:ind w:left="5126" w:hanging="255"/>
      </w:pPr>
      <w:rPr>
        <w:rFonts w:hint="default"/>
        <w:lang w:val="zh-CN" w:eastAsia="zh-CN" w:bidi="zh-CN"/>
      </w:rPr>
    </w:lvl>
    <w:lvl w:ilvl="8" w:tentative="0">
      <w:start w:val="0"/>
      <w:numFmt w:val="bullet"/>
      <w:lvlText w:val="•"/>
      <w:lvlJc w:val="left"/>
      <w:pPr>
        <w:ind w:left="6555" w:hanging="255"/>
      </w:pPr>
      <w:rPr>
        <w:rFonts w:hint="default"/>
        <w:lang w:val="zh-CN" w:eastAsia="zh-CN" w:bidi="zh-CN"/>
      </w:rPr>
    </w:lvl>
  </w:abstractNum>
  <w:abstractNum w:abstractNumId="3">
    <w:nsid w:val="0053208E"/>
    <w:multiLevelType w:val="multilevel"/>
    <w:tmpl w:val="0053208E"/>
    <w:lvl w:ilvl="0" w:tentative="0">
      <w:start w:val="1"/>
      <w:numFmt w:val="decimal"/>
      <w:lvlText w:val="%1."/>
      <w:lvlJc w:val="left"/>
      <w:pPr>
        <w:ind w:left="897" w:hanging="318"/>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751" w:hanging="318"/>
      </w:pPr>
      <w:rPr>
        <w:rFonts w:hint="default"/>
        <w:lang w:val="zh-CN" w:eastAsia="zh-CN" w:bidi="zh-CN"/>
      </w:rPr>
    </w:lvl>
    <w:lvl w:ilvl="2" w:tentative="0">
      <w:start w:val="0"/>
      <w:numFmt w:val="bullet"/>
      <w:lvlText w:val="•"/>
      <w:lvlJc w:val="left"/>
      <w:pPr>
        <w:ind w:left="2602" w:hanging="318"/>
      </w:pPr>
      <w:rPr>
        <w:rFonts w:hint="default"/>
        <w:lang w:val="zh-CN" w:eastAsia="zh-CN" w:bidi="zh-CN"/>
      </w:rPr>
    </w:lvl>
    <w:lvl w:ilvl="3" w:tentative="0">
      <w:start w:val="0"/>
      <w:numFmt w:val="bullet"/>
      <w:lvlText w:val="•"/>
      <w:lvlJc w:val="left"/>
      <w:pPr>
        <w:ind w:left="3453" w:hanging="318"/>
      </w:pPr>
      <w:rPr>
        <w:rFonts w:hint="default"/>
        <w:lang w:val="zh-CN" w:eastAsia="zh-CN" w:bidi="zh-CN"/>
      </w:rPr>
    </w:lvl>
    <w:lvl w:ilvl="4" w:tentative="0">
      <w:start w:val="0"/>
      <w:numFmt w:val="bullet"/>
      <w:lvlText w:val="•"/>
      <w:lvlJc w:val="left"/>
      <w:pPr>
        <w:ind w:left="4305" w:hanging="318"/>
      </w:pPr>
      <w:rPr>
        <w:rFonts w:hint="default"/>
        <w:lang w:val="zh-CN" w:eastAsia="zh-CN" w:bidi="zh-CN"/>
      </w:rPr>
    </w:lvl>
    <w:lvl w:ilvl="5" w:tentative="0">
      <w:start w:val="0"/>
      <w:numFmt w:val="bullet"/>
      <w:lvlText w:val="•"/>
      <w:lvlJc w:val="left"/>
      <w:pPr>
        <w:ind w:left="5156" w:hanging="318"/>
      </w:pPr>
      <w:rPr>
        <w:rFonts w:hint="default"/>
        <w:lang w:val="zh-CN" w:eastAsia="zh-CN" w:bidi="zh-CN"/>
      </w:rPr>
    </w:lvl>
    <w:lvl w:ilvl="6" w:tentative="0">
      <w:start w:val="0"/>
      <w:numFmt w:val="bullet"/>
      <w:lvlText w:val="•"/>
      <w:lvlJc w:val="left"/>
      <w:pPr>
        <w:ind w:left="6007" w:hanging="318"/>
      </w:pPr>
      <w:rPr>
        <w:rFonts w:hint="default"/>
        <w:lang w:val="zh-CN" w:eastAsia="zh-CN" w:bidi="zh-CN"/>
      </w:rPr>
    </w:lvl>
    <w:lvl w:ilvl="7" w:tentative="0">
      <w:start w:val="0"/>
      <w:numFmt w:val="bullet"/>
      <w:lvlText w:val="•"/>
      <w:lvlJc w:val="left"/>
      <w:pPr>
        <w:ind w:left="6858" w:hanging="318"/>
      </w:pPr>
      <w:rPr>
        <w:rFonts w:hint="default"/>
        <w:lang w:val="zh-CN" w:eastAsia="zh-CN" w:bidi="zh-CN"/>
      </w:rPr>
    </w:lvl>
    <w:lvl w:ilvl="8" w:tentative="0">
      <w:start w:val="0"/>
      <w:numFmt w:val="bullet"/>
      <w:lvlText w:val="•"/>
      <w:lvlJc w:val="left"/>
      <w:pPr>
        <w:ind w:left="7710" w:hanging="318"/>
      </w:pPr>
      <w:rPr>
        <w:rFonts w:hint="default"/>
        <w:lang w:val="zh-CN" w:eastAsia="zh-CN" w:bidi="zh-CN"/>
      </w:rPr>
    </w:lvl>
  </w:abstractNum>
  <w:abstractNum w:abstractNumId="4">
    <w:nsid w:val="59ADCABA"/>
    <w:multiLevelType w:val="multilevel"/>
    <w:tmpl w:val="59ADCABA"/>
    <w:lvl w:ilvl="0" w:tentative="0">
      <w:start w:val="1"/>
      <w:numFmt w:val="decimal"/>
      <w:lvlText w:val="%1."/>
      <w:lvlJc w:val="left"/>
      <w:pPr>
        <w:ind w:left="897" w:hanging="318"/>
        <w:jc w:val="left"/>
      </w:pPr>
      <w:rPr>
        <w:rFonts w:hint="default" w:ascii="Times New Roman" w:hAnsi="Times New Roman" w:eastAsia="Times New Roman" w:cs="Times New Roman"/>
        <w:color w:val="0D0D0D"/>
        <w:w w:val="100"/>
        <w:sz w:val="19"/>
        <w:szCs w:val="19"/>
        <w:lang w:val="zh-CN" w:eastAsia="zh-CN" w:bidi="zh-CN"/>
      </w:rPr>
    </w:lvl>
    <w:lvl w:ilvl="1" w:tentative="0">
      <w:start w:val="0"/>
      <w:numFmt w:val="bullet"/>
      <w:lvlText w:val="•"/>
      <w:lvlJc w:val="left"/>
      <w:pPr>
        <w:ind w:left="1751" w:hanging="318"/>
      </w:pPr>
      <w:rPr>
        <w:rFonts w:hint="default"/>
        <w:lang w:val="zh-CN" w:eastAsia="zh-CN" w:bidi="zh-CN"/>
      </w:rPr>
    </w:lvl>
    <w:lvl w:ilvl="2" w:tentative="0">
      <w:start w:val="0"/>
      <w:numFmt w:val="bullet"/>
      <w:lvlText w:val="•"/>
      <w:lvlJc w:val="left"/>
      <w:pPr>
        <w:ind w:left="2602" w:hanging="318"/>
      </w:pPr>
      <w:rPr>
        <w:rFonts w:hint="default"/>
        <w:lang w:val="zh-CN" w:eastAsia="zh-CN" w:bidi="zh-CN"/>
      </w:rPr>
    </w:lvl>
    <w:lvl w:ilvl="3" w:tentative="0">
      <w:start w:val="0"/>
      <w:numFmt w:val="bullet"/>
      <w:lvlText w:val="•"/>
      <w:lvlJc w:val="left"/>
      <w:pPr>
        <w:ind w:left="3453" w:hanging="318"/>
      </w:pPr>
      <w:rPr>
        <w:rFonts w:hint="default"/>
        <w:lang w:val="zh-CN" w:eastAsia="zh-CN" w:bidi="zh-CN"/>
      </w:rPr>
    </w:lvl>
    <w:lvl w:ilvl="4" w:tentative="0">
      <w:start w:val="0"/>
      <w:numFmt w:val="bullet"/>
      <w:lvlText w:val="•"/>
      <w:lvlJc w:val="left"/>
      <w:pPr>
        <w:ind w:left="4305" w:hanging="318"/>
      </w:pPr>
      <w:rPr>
        <w:rFonts w:hint="default"/>
        <w:lang w:val="zh-CN" w:eastAsia="zh-CN" w:bidi="zh-CN"/>
      </w:rPr>
    </w:lvl>
    <w:lvl w:ilvl="5" w:tentative="0">
      <w:start w:val="0"/>
      <w:numFmt w:val="bullet"/>
      <w:lvlText w:val="•"/>
      <w:lvlJc w:val="left"/>
      <w:pPr>
        <w:ind w:left="5156" w:hanging="318"/>
      </w:pPr>
      <w:rPr>
        <w:rFonts w:hint="default"/>
        <w:lang w:val="zh-CN" w:eastAsia="zh-CN" w:bidi="zh-CN"/>
      </w:rPr>
    </w:lvl>
    <w:lvl w:ilvl="6" w:tentative="0">
      <w:start w:val="0"/>
      <w:numFmt w:val="bullet"/>
      <w:lvlText w:val="•"/>
      <w:lvlJc w:val="left"/>
      <w:pPr>
        <w:ind w:left="6007" w:hanging="318"/>
      </w:pPr>
      <w:rPr>
        <w:rFonts w:hint="default"/>
        <w:lang w:val="zh-CN" w:eastAsia="zh-CN" w:bidi="zh-CN"/>
      </w:rPr>
    </w:lvl>
    <w:lvl w:ilvl="7" w:tentative="0">
      <w:start w:val="0"/>
      <w:numFmt w:val="bullet"/>
      <w:lvlText w:val="•"/>
      <w:lvlJc w:val="left"/>
      <w:pPr>
        <w:ind w:left="6858" w:hanging="318"/>
      </w:pPr>
      <w:rPr>
        <w:rFonts w:hint="default"/>
        <w:lang w:val="zh-CN" w:eastAsia="zh-CN" w:bidi="zh-CN"/>
      </w:rPr>
    </w:lvl>
    <w:lvl w:ilvl="8" w:tentative="0">
      <w:start w:val="0"/>
      <w:numFmt w:val="bullet"/>
      <w:lvlText w:val="•"/>
      <w:lvlJc w:val="left"/>
      <w:pPr>
        <w:ind w:left="7710" w:hanging="318"/>
      </w:pPr>
      <w:rPr>
        <w:rFonts w:hint="default"/>
        <w:lang w:val="zh-CN" w:eastAsia="zh-CN" w:bidi="zh-CN"/>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F4A42EE"/>
    <w:rsid w:val="2E9325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1"/>
    <w:pPr>
      <w:ind w:right="18"/>
      <w:jc w:val="center"/>
      <w:outlineLvl w:val="1"/>
    </w:pPr>
    <w:rPr>
      <w:rFonts w:ascii="Adobe 繁黑體 Std B" w:hAnsi="Adobe 繁黑體 Std B" w:eastAsia="Adobe 繁黑體 Std B" w:cs="Adobe 繁黑體 Std B"/>
      <w:sz w:val="28"/>
      <w:szCs w:val="28"/>
      <w:lang w:val="zh-CN" w:eastAsia="zh-CN" w:bidi="zh-CN"/>
    </w:rPr>
  </w:style>
  <w:style w:type="paragraph" w:styleId="3">
    <w:name w:val="heading 2"/>
    <w:basedOn w:val="1"/>
    <w:next w:val="1"/>
    <w:qFormat/>
    <w:uiPriority w:val="1"/>
    <w:pPr>
      <w:spacing w:before="28"/>
      <w:ind w:right="17"/>
      <w:jc w:val="center"/>
      <w:outlineLvl w:val="2"/>
    </w:pPr>
    <w:rPr>
      <w:rFonts w:ascii="Times New Roman" w:hAnsi="Times New Roman" w:eastAsia="Times New Roman" w:cs="Times New Roman"/>
      <w:b/>
      <w:bCs/>
      <w:sz w:val="24"/>
      <w:szCs w:val="24"/>
      <w:lang w:val="zh-CN" w:eastAsia="zh-CN" w:bidi="zh-CN"/>
    </w:rPr>
  </w:style>
  <w:style w:type="character" w:default="1" w:styleId="6">
    <w:name w:val="Default Paragraph Font"/>
    <w:semiHidden/>
    <w:unhideWhenUsed/>
    <w:qFormat/>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pPr>
      <w:ind w:left="159"/>
    </w:pPr>
    <w:rPr>
      <w:rFonts w:ascii="Times New Roman" w:hAnsi="Times New Roman" w:eastAsia="Times New Roman" w:cs="Times New Roman"/>
      <w:sz w:val="21"/>
      <w:szCs w:val="21"/>
      <w:lang w:val="zh-CN" w:eastAsia="zh-CN" w:bidi="zh-CN"/>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43"/>
      <w:ind w:left="471" w:hanging="313"/>
    </w:pPr>
    <w:rPr>
      <w:rFonts w:ascii="Times New Roman" w:hAnsi="Times New Roman" w:eastAsia="Times New Roman" w:cs="Times New Roman"/>
      <w:lang w:val="zh-CN" w:eastAsia="zh-CN" w:bidi="zh-CN"/>
    </w:rPr>
  </w:style>
  <w:style w:type="paragraph" w:customStyle="1" w:styleId="9">
    <w:name w:val="Table Paragraph"/>
    <w:basedOn w:val="1"/>
    <w:qFormat/>
    <w:uiPriority w:val="1"/>
    <w:pPr>
      <w:spacing w:before="19"/>
      <w:ind w:left="50"/>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ScaleCrop>false</ScaleCrop>
  <LinksUpToDate>false</LinksUpToDate>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2019-10-11T06:20:00Z</dcterms:created>
  <dc:creator>Lenovo User</dc:creator>
  <cp:lastModifiedBy>曹小等</cp:lastModifiedBy>
  <dcterms:modified xsi:type="dcterms:W3CDTF">2019-10-11T07:45:05Z</dcterms:modified>
  <dc:title>浙江省名校新高考研究联盟2012届高三第一次联考</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2019-10-11T00:00:00Z</vt:filetime>
  </property>
  <property fmtid="{D5CDD505-2E9C-101B-9397-08002B2CF9AE}" pid="3" name="Creator">
    <vt:lpwstr>Microsoft® Word 2016</vt:lpwstr>
  </property>
  <property fmtid="{D5CDD505-2E9C-101B-9397-08002B2CF9AE}" pid="4" name="LastSaved">
    <vt:filetime>2019-10-11T00:00:00Z</vt:filetime>
  </property>
  <property fmtid="{D5CDD505-2E9C-101B-9397-08002B2CF9AE}" pid="5" name="KSOProductBuildVer">
    <vt:lpwstr>2052-11.1.0.9098</vt:lpwstr>
  </property>
</Properties>
</file>