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ind w:left="1763"/>
      </w:pPr>
      <w:r>
        <w:rPr>
          <w:w w:val="9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7pt;margin-top:972pt;margin-left:876pt;mso-position-horizontal-relative:page;mso-position-vertical-relative:top-margin-area;position:absolute;z-index:251658240">
            <v:imagedata r:id="rId5" o:title=""/>
            <o:lock v:ext="edit" aspectratio="t"/>
          </v:shape>
        </w:pict>
      </w:r>
      <w:r>
        <w:rPr>
          <w:w w:val="98"/>
        </w:rPr>
        <w:t xml:space="preserve">   </w:t>
      </w:r>
      <w:r>
        <w:t>华师一附中2020届高三英语四月调研</w:t>
      </w:r>
    </w:p>
    <w:p>
      <w:pPr>
        <w:tabs>
          <w:tab w:val="left" w:pos="640"/>
        </w:tabs>
        <w:spacing w:before="264"/>
        <w:ind w:left="0" w:right="118" w:firstLine="0"/>
        <w:jc w:val="center"/>
        <w:rPr>
          <w:rFonts w:ascii="宋体" w:eastAsia="宋体" w:hint="eastAsia"/>
          <w:b/>
          <w:sz w:val="32"/>
        </w:rPr>
      </w:pPr>
      <w:r>
        <w:rPr>
          <w:rFonts w:ascii="宋体" w:eastAsia="宋体" w:hint="eastAsia"/>
          <w:b/>
          <w:sz w:val="32"/>
        </w:rPr>
        <w:t>英</w:t>
      </w:r>
      <w:r>
        <w:rPr>
          <w:rFonts w:ascii="宋体" w:eastAsia="宋体" w:hint="eastAsia"/>
          <w:b/>
          <w:sz w:val="32"/>
        </w:rPr>
        <w:tab/>
      </w:r>
      <w:r>
        <w:rPr>
          <w:rFonts w:ascii="宋体" w:eastAsia="宋体" w:hint="eastAsia"/>
          <w:b/>
          <w:sz w:val="32"/>
        </w:rPr>
        <w:t>语</w:t>
      </w:r>
    </w:p>
    <w:p>
      <w:pPr>
        <w:pStyle w:val="Heading3"/>
        <w:spacing w:before="226"/>
        <w:ind w:left="0" w:right="115"/>
        <w:jc w:val="center"/>
      </w:pPr>
      <w:r>
        <w:t>★ 祝考试顺利 ★</w:t>
      </w:r>
    </w:p>
    <w:p>
      <w:pPr>
        <w:pStyle w:val="BodyText"/>
        <w:spacing w:before="8"/>
        <w:ind w:left="0"/>
        <w:rPr>
          <w:rFonts w:ascii="宋体"/>
          <w:b/>
          <w:sz w:val="22"/>
        </w:rPr>
      </w:pPr>
    </w:p>
    <w:p>
      <w:pPr>
        <w:tabs>
          <w:tab w:val="left" w:pos="1153"/>
        </w:tabs>
        <w:spacing w:before="0"/>
        <w:ind w:left="100" w:right="0" w:firstLine="0"/>
        <w:jc w:val="left"/>
        <w:rPr>
          <w:rFonts w:ascii="宋体" w:eastAsia="宋体" w:hint="eastAsia"/>
          <w:b/>
          <w:sz w:val="21"/>
        </w:rPr>
      </w:pPr>
      <w:r>
        <w:rPr>
          <w:rFonts w:ascii="宋体" w:eastAsia="宋体" w:hint="eastAsia"/>
          <w:b/>
          <w:sz w:val="21"/>
        </w:rPr>
        <w:t>第一部分</w:t>
      </w:r>
      <w:r>
        <w:rPr>
          <w:rFonts w:ascii="宋体" w:eastAsia="宋体" w:hint="eastAsia"/>
          <w:b/>
          <w:sz w:val="21"/>
        </w:rPr>
        <w:tab/>
      </w:r>
      <w:r>
        <w:rPr>
          <w:rFonts w:ascii="宋体" w:eastAsia="宋体" w:hint="eastAsia"/>
          <w:b/>
          <w:sz w:val="21"/>
        </w:rPr>
        <w:t>听力（共两节，满分</w:t>
      </w:r>
      <w:r>
        <w:rPr>
          <w:rFonts w:ascii="宋体" w:eastAsia="宋体" w:hint="eastAsia"/>
          <w:b/>
          <w:spacing w:val="-55"/>
          <w:sz w:val="21"/>
        </w:rPr>
        <w:t xml:space="preserve"> </w:t>
      </w:r>
      <w:r>
        <w:rPr>
          <w:b/>
          <w:sz w:val="21"/>
        </w:rPr>
        <w:t>30</w:t>
      </w:r>
      <w:r>
        <w:rPr>
          <w:b/>
          <w:spacing w:val="-1"/>
          <w:sz w:val="21"/>
        </w:rPr>
        <w:t xml:space="preserve"> </w:t>
      </w:r>
      <w:r>
        <w:rPr>
          <w:rFonts w:ascii="宋体" w:eastAsia="宋体" w:hint="eastAsia"/>
          <w:b/>
          <w:sz w:val="21"/>
        </w:rPr>
        <w:t>分）</w:t>
      </w:r>
    </w:p>
    <w:p>
      <w:pPr>
        <w:pStyle w:val="BodyText"/>
        <w:spacing w:before="12"/>
        <w:ind w:left="520"/>
        <w:rPr>
          <w:rFonts w:ascii="宋体" w:eastAsia="宋体" w:hint="eastAsia"/>
        </w:rPr>
      </w:pPr>
      <w:r>
        <w:rPr>
          <w:rFonts w:ascii="宋体" w:eastAsia="宋体" w:hint="eastAsia"/>
        </w:rPr>
        <w:t>做题时，先将答案标在试卷上。录音内容结束后，你将有两分钟的时间将试卷上的答案转涂到答题卡</w:t>
      </w:r>
    </w:p>
    <w:p>
      <w:pPr>
        <w:pStyle w:val="BodyText"/>
        <w:spacing w:before="9"/>
        <w:rPr>
          <w:rFonts w:ascii="宋体" w:eastAsia="宋体" w:hint="eastAsia"/>
        </w:rPr>
      </w:pPr>
      <w:r>
        <w:rPr>
          <w:rFonts w:ascii="宋体" w:eastAsia="宋体" w:hint="eastAsia"/>
        </w:rPr>
        <w:t>上。</w:t>
      </w:r>
    </w:p>
    <w:p>
      <w:pPr>
        <w:pStyle w:val="Heading3"/>
        <w:spacing w:before="12"/>
      </w:pPr>
      <w:r>
        <w:t xml:space="preserve">第一节（共 </w:t>
      </w:r>
      <w:r>
        <w:rPr>
          <w:rFonts w:ascii="Times New Roman" w:eastAsia="Times New Roman"/>
        </w:rPr>
        <w:t xml:space="preserve">5 </w:t>
      </w:r>
      <w:r>
        <w:t xml:space="preserve">小题；每小题 </w:t>
      </w:r>
      <w:r>
        <w:rPr>
          <w:rFonts w:ascii="Times New Roman" w:eastAsia="Times New Roman"/>
        </w:rPr>
        <w:t xml:space="preserve">1.5 </w:t>
      </w:r>
      <w:r>
        <w:t xml:space="preserve">分，满分 </w:t>
      </w:r>
      <w:r>
        <w:rPr>
          <w:rFonts w:ascii="Times New Roman" w:eastAsia="Times New Roman"/>
        </w:rPr>
        <w:t xml:space="preserve">7.5 </w:t>
      </w:r>
      <w:r>
        <w:t>分）</w:t>
      </w:r>
    </w:p>
    <w:p>
      <w:pPr>
        <w:pStyle w:val="BodyText"/>
        <w:spacing w:before="12" w:line="249" w:lineRule="auto"/>
        <w:ind w:right="217" w:firstLine="420"/>
        <w:jc w:val="both"/>
        <w:rPr>
          <w:rFonts w:ascii="宋体" w:eastAsia="宋体" w:hint="eastAsia"/>
        </w:rPr>
      </w:pPr>
      <w:r>
        <w:rPr>
          <w:rFonts w:ascii="宋体" w:eastAsia="宋体" w:hint="eastAsia"/>
          <w:spacing w:val="-15"/>
        </w:rPr>
        <w:t xml:space="preserve">听下面 </w:t>
      </w:r>
      <w:r>
        <w:t xml:space="preserve">5 </w:t>
      </w:r>
      <w:r>
        <w:rPr>
          <w:rFonts w:ascii="宋体" w:eastAsia="宋体" w:hint="eastAsia"/>
          <w:spacing w:val="-9"/>
        </w:rPr>
        <w:t xml:space="preserve">段对话。每段对话后有一个小题，从题中所给的 </w:t>
      </w:r>
      <w:r>
        <w:t>A</w:t>
      </w:r>
      <w:r>
        <w:rPr>
          <w:rFonts w:ascii="宋体" w:eastAsia="宋体" w:hint="eastAsia"/>
          <w:spacing w:val="-20"/>
        </w:rPr>
        <w:t>、</w:t>
      </w:r>
      <w:r>
        <w:t>B</w:t>
      </w:r>
      <w:r>
        <w:rPr>
          <w:rFonts w:ascii="宋体" w:eastAsia="宋体" w:hint="eastAsia"/>
          <w:spacing w:val="-20"/>
        </w:rPr>
        <w:t>、</w:t>
      </w:r>
      <w:r>
        <w:t xml:space="preserve">C </w:t>
      </w:r>
      <w:r>
        <w:rPr>
          <w:rFonts w:ascii="宋体" w:eastAsia="宋体" w:hint="eastAsia"/>
          <w:spacing w:val="-2"/>
        </w:rPr>
        <w:t>三个选项中选出最佳选项，并标在</w:t>
      </w:r>
      <w:r>
        <w:rPr>
          <w:rFonts w:ascii="宋体" w:eastAsia="宋体" w:hint="eastAsia"/>
          <w:spacing w:val="-11"/>
        </w:rPr>
        <w:t xml:space="preserve">试卷的相应位置。听完每段对话后，你都有 </w:t>
      </w:r>
      <w:r>
        <w:t xml:space="preserve">10 </w:t>
      </w:r>
      <w:r>
        <w:rPr>
          <w:rFonts w:ascii="宋体" w:eastAsia="宋体" w:hint="eastAsia"/>
          <w:spacing w:val="-2"/>
        </w:rPr>
        <w:t>秒钟的时间来回答有关小题和阅读下一小题。每段对话仅读一遍。</w:t>
      </w:r>
    </w:p>
    <w:p>
      <w:pPr>
        <w:pStyle w:val="ListParagraph"/>
        <w:numPr>
          <w:ilvl w:val="0"/>
          <w:numId w:val="1"/>
        </w:numPr>
        <w:tabs>
          <w:tab w:val="left" w:pos="307"/>
        </w:tabs>
        <w:spacing w:before="14" w:after="0" w:line="240" w:lineRule="auto"/>
        <w:ind w:left="306" w:right="0" w:hanging="207"/>
        <w:jc w:val="left"/>
        <w:rPr>
          <w:sz w:val="21"/>
        </w:rPr>
      </w:pPr>
      <w:r>
        <w:rPr>
          <w:sz w:val="21"/>
        </w:rPr>
        <w:t>What does the woman</w:t>
      </w:r>
      <w:r>
        <w:rPr>
          <w:spacing w:val="-2"/>
          <w:sz w:val="21"/>
        </w:rPr>
        <w:t xml:space="preserve"> </w:t>
      </w:r>
      <w:r>
        <w:rPr>
          <w:sz w:val="21"/>
        </w:rPr>
        <w:t>imply?</w:t>
      </w:r>
    </w:p>
    <w:p>
      <w:pPr>
        <w:pStyle w:val="ListParagraph"/>
        <w:numPr>
          <w:ilvl w:val="1"/>
          <w:numId w:val="1"/>
        </w:numPr>
        <w:tabs>
          <w:tab w:val="left" w:pos="710"/>
        </w:tabs>
        <w:spacing w:before="37" w:after="0" w:line="240" w:lineRule="auto"/>
        <w:ind w:left="709" w:right="0" w:hanging="253"/>
        <w:jc w:val="left"/>
        <w:rPr>
          <w:sz w:val="21"/>
        </w:rPr>
      </w:pPr>
      <w:r>
        <w:rPr>
          <w:sz w:val="21"/>
        </w:rPr>
        <w:t>The team failed this time.</w:t>
      </w:r>
      <w:r>
        <w:rPr>
          <w:spacing w:val="1"/>
          <w:sz w:val="21"/>
        </w:rPr>
        <w:t xml:space="preserve"> </w:t>
      </w:r>
      <w:r>
        <w:rPr>
          <w:sz w:val="21"/>
        </w:rPr>
        <w:t>.</w:t>
      </w:r>
    </w:p>
    <w:p>
      <w:pPr>
        <w:pStyle w:val="ListParagraph"/>
        <w:numPr>
          <w:ilvl w:val="1"/>
          <w:numId w:val="1"/>
        </w:numPr>
        <w:tabs>
          <w:tab w:val="left" w:pos="698"/>
        </w:tabs>
        <w:spacing w:before="39" w:after="0" w:line="240" w:lineRule="auto"/>
        <w:ind w:left="697" w:right="0" w:hanging="241"/>
        <w:jc w:val="left"/>
        <w:rPr>
          <w:sz w:val="21"/>
        </w:rPr>
      </w:pPr>
      <w:r>
        <w:rPr>
          <w:sz w:val="21"/>
        </w:rPr>
        <w:t>The team did a good job again this</w:t>
      </w:r>
      <w:r>
        <w:rPr>
          <w:spacing w:val="2"/>
          <w:sz w:val="21"/>
        </w:rPr>
        <w:t xml:space="preserve"> </w:t>
      </w:r>
      <w:r>
        <w:rPr>
          <w:sz w:val="21"/>
        </w:rPr>
        <w:t>time.</w:t>
      </w:r>
    </w:p>
    <w:p>
      <w:pPr>
        <w:pStyle w:val="ListParagraph"/>
        <w:numPr>
          <w:ilvl w:val="1"/>
          <w:numId w:val="1"/>
        </w:numPr>
        <w:tabs>
          <w:tab w:val="left" w:pos="698"/>
        </w:tabs>
        <w:spacing w:before="40" w:after="0" w:line="240" w:lineRule="auto"/>
        <w:ind w:left="697" w:right="0" w:hanging="241"/>
        <w:jc w:val="left"/>
        <w:rPr>
          <w:sz w:val="21"/>
        </w:rPr>
      </w:pPr>
      <w:r>
        <w:rPr>
          <w:sz w:val="21"/>
        </w:rPr>
        <w:t>The team lost the chance to win this</w:t>
      </w:r>
      <w:r>
        <w:rPr>
          <w:spacing w:val="2"/>
          <w:sz w:val="21"/>
        </w:rPr>
        <w:t xml:space="preserve"> </w:t>
      </w:r>
      <w:r>
        <w:rPr>
          <w:sz w:val="21"/>
        </w:rPr>
        <w:t>time.</w:t>
      </w:r>
    </w:p>
    <w:p>
      <w:pPr>
        <w:pStyle w:val="ListParagraph"/>
        <w:numPr>
          <w:ilvl w:val="0"/>
          <w:numId w:val="1"/>
        </w:numPr>
        <w:tabs>
          <w:tab w:val="left" w:pos="307"/>
        </w:tabs>
        <w:spacing w:before="36" w:after="0" w:line="240" w:lineRule="auto"/>
        <w:ind w:left="306" w:right="0" w:hanging="207"/>
        <w:jc w:val="left"/>
        <w:rPr>
          <w:sz w:val="21"/>
        </w:rPr>
      </w:pPr>
      <w:r>
        <w:rPr>
          <w:sz w:val="21"/>
        </w:rPr>
        <w:t>What program does the man generally listen</w:t>
      </w:r>
      <w:r>
        <w:rPr>
          <w:spacing w:val="1"/>
          <w:sz w:val="21"/>
        </w:rPr>
        <w:t xml:space="preserve"> </w:t>
      </w:r>
      <w:r>
        <w:rPr>
          <w:sz w:val="21"/>
        </w:rPr>
        <w:t>to?</w:t>
      </w:r>
    </w:p>
    <w:p>
      <w:pPr>
        <w:pStyle w:val="BodyText"/>
        <w:tabs>
          <w:tab w:val="left" w:pos="4386"/>
          <w:tab w:val="left" w:pos="7448"/>
        </w:tabs>
        <w:spacing w:before="40"/>
        <w:ind w:left="457"/>
      </w:pPr>
      <w:r>
        <w:t>A.</w:t>
      </w:r>
      <w:r>
        <w:rPr>
          <w:spacing w:val="-4"/>
        </w:rPr>
        <w:t xml:space="preserve"> </w:t>
      </w:r>
      <w:r>
        <w:t>News.</w:t>
      </w:r>
      <w:r>
        <w:tab/>
      </w:r>
      <w:r>
        <w:t>B.</w:t>
      </w:r>
      <w:r>
        <w:rPr>
          <w:spacing w:val="-2"/>
        </w:rPr>
        <w:t xml:space="preserve"> </w:t>
      </w:r>
      <w:r>
        <w:rPr>
          <w:spacing w:val="-4"/>
        </w:rPr>
        <w:t>Talk</w:t>
      </w:r>
      <w:r>
        <w:rPr>
          <w:spacing w:val="-5"/>
        </w:rPr>
        <w:t xml:space="preserve"> </w:t>
      </w:r>
      <w:r>
        <w:t>shows.</w:t>
      </w:r>
      <w:r>
        <w:tab/>
      </w:r>
      <w:r>
        <w:t>C. Education</w:t>
      </w:r>
      <w:r>
        <w:rPr>
          <w:spacing w:val="1"/>
        </w:rPr>
        <w:t xml:space="preserve"> </w:t>
      </w:r>
      <w:r>
        <w:t>program.</w:t>
      </w:r>
    </w:p>
    <w:p>
      <w:pPr>
        <w:pStyle w:val="ListParagraph"/>
        <w:numPr>
          <w:ilvl w:val="0"/>
          <w:numId w:val="1"/>
        </w:numPr>
        <w:tabs>
          <w:tab w:val="left" w:pos="307"/>
        </w:tabs>
        <w:spacing w:before="39" w:after="0" w:line="240" w:lineRule="auto"/>
        <w:ind w:left="306" w:right="0" w:hanging="207"/>
        <w:jc w:val="left"/>
        <w:rPr>
          <w:sz w:val="21"/>
        </w:rPr>
      </w:pPr>
      <w:r>
        <w:rPr>
          <w:sz w:val="21"/>
        </w:rPr>
        <w:t>Where is the conversation taking</w:t>
      </w:r>
      <w:r>
        <w:rPr>
          <w:spacing w:val="3"/>
          <w:sz w:val="21"/>
        </w:rPr>
        <w:t xml:space="preserve"> </w:t>
      </w:r>
      <w:r>
        <w:rPr>
          <w:sz w:val="21"/>
        </w:rPr>
        <w:t>place?</w:t>
      </w:r>
    </w:p>
    <w:p>
      <w:pPr>
        <w:pStyle w:val="BodyText"/>
        <w:tabs>
          <w:tab w:val="left" w:pos="4386"/>
          <w:tab w:val="left" w:pos="7448"/>
        </w:tabs>
        <w:spacing w:before="37"/>
        <w:ind w:left="457"/>
      </w:pPr>
      <w:r>
        <w:t>A. In</w:t>
      </w:r>
      <w:r>
        <w:rPr>
          <w:spacing w:val="-4"/>
        </w:rPr>
        <w:t xml:space="preserve"> </w:t>
      </w:r>
      <w:r>
        <w:t>a classroom.</w:t>
      </w:r>
      <w:r>
        <w:tab/>
      </w:r>
      <w:r>
        <w:t>B. In</w:t>
      </w:r>
      <w:r>
        <w:rPr>
          <w:spacing w:val="-1"/>
        </w:rPr>
        <w:t xml:space="preserve"> </w:t>
      </w:r>
      <w:r>
        <w:t>a</w:t>
      </w:r>
      <w:r>
        <w:rPr>
          <w:spacing w:val="-1"/>
        </w:rPr>
        <w:t xml:space="preserve"> </w:t>
      </w:r>
      <w:r>
        <w:t>museum.</w:t>
      </w:r>
      <w:r>
        <w:tab/>
      </w:r>
      <w:r>
        <w:t>C. In a pet</w:t>
      </w:r>
      <w:r>
        <w:rPr>
          <w:spacing w:val="3"/>
        </w:rPr>
        <w:t xml:space="preserve"> </w:t>
      </w:r>
      <w:r>
        <w:t>store.</w:t>
      </w:r>
    </w:p>
    <w:p>
      <w:pPr>
        <w:pStyle w:val="ListParagraph"/>
        <w:numPr>
          <w:ilvl w:val="0"/>
          <w:numId w:val="1"/>
        </w:numPr>
        <w:tabs>
          <w:tab w:val="left" w:pos="309"/>
        </w:tabs>
        <w:spacing w:before="39" w:after="0" w:line="240" w:lineRule="auto"/>
        <w:ind w:left="308" w:right="0" w:hanging="209"/>
        <w:jc w:val="left"/>
        <w:rPr>
          <w:sz w:val="21"/>
        </w:rPr>
      </w:pPr>
      <w:r>
        <w:rPr>
          <w:sz w:val="21"/>
        </w:rPr>
        <w:t>How does Mike feel?</w:t>
      </w:r>
    </w:p>
    <w:p>
      <w:pPr>
        <w:pStyle w:val="BodyText"/>
        <w:tabs>
          <w:tab w:val="left" w:pos="4386"/>
          <w:tab w:val="left" w:pos="7448"/>
        </w:tabs>
        <w:spacing w:before="40"/>
        <w:ind w:left="457"/>
      </w:pPr>
      <w:r>
        <w:t>A.</w:t>
      </w:r>
      <w:r>
        <w:rPr>
          <w:spacing w:val="-4"/>
        </w:rPr>
        <w:t xml:space="preserve"> </w:t>
      </w:r>
      <w:r>
        <w:t>Satisfied.</w:t>
      </w:r>
      <w:r>
        <w:tab/>
      </w:r>
      <w:r>
        <w:t>B.</w:t>
      </w:r>
      <w:r>
        <w:rPr>
          <w:spacing w:val="-13"/>
        </w:rPr>
        <w:t xml:space="preserve"> </w:t>
      </w:r>
      <w:r>
        <w:t>Amused.</w:t>
      </w:r>
      <w:r>
        <w:tab/>
      </w:r>
      <w:r>
        <w:t>C.</w:t>
      </w:r>
      <w:r>
        <w:rPr>
          <w:spacing w:val="-3"/>
        </w:rPr>
        <w:t xml:space="preserve"> </w:t>
      </w:r>
      <w:r>
        <w:t>Worried.</w:t>
      </w:r>
    </w:p>
    <w:p>
      <w:pPr>
        <w:pStyle w:val="ListParagraph"/>
        <w:numPr>
          <w:ilvl w:val="0"/>
          <w:numId w:val="1"/>
        </w:numPr>
        <w:tabs>
          <w:tab w:val="left" w:pos="307"/>
        </w:tabs>
        <w:spacing w:before="37" w:after="0" w:line="240" w:lineRule="auto"/>
        <w:ind w:left="306" w:right="0" w:hanging="207"/>
        <w:jc w:val="left"/>
        <w:rPr>
          <w:sz w:val="21"/>
        </w:rPr>
      </w:pPr>
      <w:r>
        <w:rPr>
          <w:sz w:val="21"/>
        </w:rPr>
        <w:t>What does the woman</w:t>
      </w:r>
      <w:r>
        <w:rPr>
          <w:spacing w:val="-2"/>
          <w:sz w:val="21"/>
        </w:rPr>
        <w:t xml:space="preserve"> </w:t>
      </w:r>
      <w:r>
        <w:rPr>
          <w:sz w:val="21"/>
        </w:rPr>
        <w:t>mean?</w:t>
      </w:r>
    </w:p>
    <w:p>
      <w:pPr>
        <w:pStyle w:val="ListParagraph"/>
        <w:numPr>
          <w:ilvl w:val="1"/>
          <w:numId w:val="1"/>
        </w:numPr>
        <w:tabs>
          <w:tab w:val="left" w:pos="712"/>
        </w:tabs>
        <w:spacing w:before="39" w:after="0" w:line="240" w:lineRule="auto"/>
        <w:ind w:left="712" w:right="0" w:hanging="255"/>
        <w:jc w:val="left"/>
        <w:rPr>
          <w:sz w:val="21"/>
        </w:rPr>
      </w:pPr>
      <w:r>
        <w:rPr>
          <w:sz w:val="21"/>
        </w:rPr>
        <w:t>She doesn’t understand the</w:t>
      </w:r>
      <w:r>
        <w:rPr>
          <w:spacing w:val="4"/>
          <w:sz w:val="21"/>
        </w:rPr>
        <w:t xml:space="preserve"> </w:t>
      </w:r>
      <w:r>
        <w:rPr>
          <w:sz w:val="21"/>
        </w:rPr>
        <w:t>man.</w:t>
      </w:r>
    </w:p>
    <w:p>
      <w:pPr>
        <w:pStyle w:val="ListParagraph"/>
        <w:numPr>
          <w:ilvl w:val="1"/>
          <w:numId w:val="1"/>
        </w:numPr>
        <w:tabs>
          <w:tab w:val="left" w:pos="703"/>
        </w:tabs>
        <w:spacing w:before="39" w:after="0" w:line="240" w:lineRule="auto"/>
        <w:ind w:left="702" w:right="0" w:hanging="246"/>
        <w:jc w:val="left"/>
        <w:rPr>
          <w:sz w:val="21"/>
        </w:rPr>
      </w:pPr>
      <w:r>
        <w:rPr>
          <w:sz w:val="21"/>
        </w:rPr>
        <w:t>She gave the change to the</w:t>
      </w:r>
      <w:r>
        <w:rPr>
          <w:spacing w:val="5"/>
          <w:sz w:val="21"/>
        </w:rPr>
        <w:t xml:space="preserve"> </w:t>
      </w:r>
      <w:r>
        <w:rPr>
          <w:sz w:val="21"/>
        </w:rPr>
        <w:t>man.</w:t>
      </w:r>
    </w:p>
    <w:p>
      <w:pPr>
        <w:pStyle w:val="ListParagraph"/>
        <w:numPr>
          <w:ilvl w:val="1"/>
          <w:numId w:val="1"/>
        </w:numPr>
        <w:tabs>
          <w:tab w:val="left" w:pos="703"/>
        </w:tabs>
        <w:spacing w:before="37" w:after="0" w:line="240" w:lineRule="auto"/>
        <w:ind w:left="702" w:right="0" w:hanging="246"/>
        <w:jc w:val="left"/>
        <w:rPr>
          <w:sz w:val="21"/>
        </w:rPr>
      </w:pPr>
      <w:r>
        <w:rPr>
          <w:spacing w:val="-3"/>
          <w:sz w:val="21"/>
        </w:rPr>
        <w:t xml:space="preserve">She’s </w:t>
      </w:r>
      <w:r>
        <w:rPr>
          <w:sz w:val="21"/>
        </w:rPr>
        <w:t>unable to help the man.</w:t>
      </w:r>
    </w:p>
    <w:p>
      <w:pPr>
        <w:pStyle w:val="Heading3"/>
        <w:spacing w:before="26"/>
      </w:pPr>
      <w:r>
        <w:t xml:space="preserve">第二节（共 </w:t>
      </w:r>
      <w:r>
        <w:rPr>
          <w:rFonts w:ascii="Times New Roman" w:eastAsia="Times New Roman"/>
        </w:rPr>
        <w:t xml:space="preserve">15 </w:t>
      </w:r>
      <w:r>
        <w:t xml:space="preserve">小题；每小题 </w:t>
      </w:r>
      <w:r>
        <w:rPr>
          <w:rFonts w:ascii="Times New Roman" w:eastAsia="Times New Roman"/>
        </w:rPr>
        <w:t xml:space="preserve">1.5 </w:t>
      </w:r>
      <w:r>
        <w:t xml:space="preserve">分，满分 </w:t>
      </w:r>
      <w:r>
        <w:rPr>
          <w:rFonts w:ascii="Times New Roman" w:eastAsia="Times New Roman"/>
        </w:rPr>
        <w:t xml:space="preserve">22.5 </w:t>
      </w:r>
      <w:r>
        <w:t>分）</w:t>
      </w:r>
    </w:p>
    <w:p>
      <w:pPr>
        <w:pStyle w:val="BodyText"/>
        <w:spacing w:before="11" w:line="247" w:lineRule="auto"/>
        <w:ind w:right="112" w:firstLine="420"/>
        <w:rPr>
          <w:rFonts w:ascii="宋体" w:eastAsia="宋体" w:hint="eastAsia"/>
        </w:rPr>
      </w:pPr>
      <w:r>
        <w:rPr>
          <w:rFonts w:ascii="宋体" w:eastAsia="宋体" w:hint="eastAsia"/>
          <w:spacing w:val="-15"/>
        </w:rPr>
        <w:t xml:space="preserve">听下面 </w:t>
      </w:r>
      <w:r>
        <w:t xml:space="preserve">5 </w:t>
      </w:r>
      <w:r>
        <w:rPr>
          <w:rFonts w:ascii="宋体" w:eastAsia="宋体" w:hint="eastAsia"/>
          <w:spacing w:val="-7"/>
        </w:rPr>
        <w:t xml:space="preserve">段对话或独白。每段对话或独白后有几个小题，从题中所给的 </w:t>
      </w:r>
      <w:r>
        <w:t>A</w:t>
      </w:r>
      <w:r>
        <w:rPr>
          <w:rFonts w:ascii="宋体" w:eastAsia="宋体" w:hint="eastAsia"/>
          <w:spacing w:val="-25"/>
        </w:rPr>
        <w:t>、</w:t>
      </w:r>
      <w:r>
        <w:t>B</w:t>
      </w:r>
      <w:r>
        <w:rPr>
          <w:rFonts w:ascii="宋体" w:eastAsia="宋体" w:hint="eastAsia"/>
          <w:spacing w:val="-25"/>
        </w:rPr>
        <w:t>、</w:t>
      </w:r>
      <w:r>
        <w:t xml:space="preserve">C </w:t>
      </w:r>
      <w:r>
        <w:rPr>
          <w:rFonts w:ascii="宋体" w:eastAsia="宋体" w:hint="eastAsia"/>
        </w:rPr>
        <w:t>三个选项中选出最佳</w:t>
      </w:r>
      <w:r>
        <w:rPr>
          <w:rFonts w:ascii="宋体" w:eastAsia="宋体" w:hint="eastAsia"/>
          <w:spacing w:val="-9"/>
        </w:rPr>
        <w:t xml:space="preserve">选项，并标在试卷的相应位置。听每段对话或独白前，你将有时间阅读各个小题，每小题 </w:t>
      </w:r>
      <w:r>
        <w:t xml:space="preserve">5 </w:t>
      </w:r>
      <w:r>
        <w:rPr>
          <w:rFonts w:ascii="宋体" w:eastAsia="宋体" w:hint="eastAsia"/>
          <w:spacing w:val="-4"/>
        </w:rPr>
        <w:t>秒钟；听完后，</w:t>
      </w:r>
    </w:p>
    <w:p>
      <w:pPr>
        <w:pStyle w:val="BodyText"/>
        <w:spacing w:before="5" w:line="249" w:lineRule="auto"/>
        <w:ind w:left="457" w:right="4370" w:hanging="358"/>
        <w:rPr>
          <w:rFonts w:ascii="宋体" w:eastAsia="宋体" w:hint="eastAsia"/>
        </w:rPr>
      </w:pPr>
      <w:r>
        <w:rPr>
          <w:rFonts w:ascii="宋体" w:eastAsia="宋体" w:hint="eastAsia"/>
        </w:rPr>
        <w:t xml:space="preserve">各小题将给出 </w:t>
      </w:r>
      <w:r>
        <w:t xml:space="preserve">5 </w:t>
      </w:r>
      <w:r>
        <w:rPr>
          <w:rFonts w:ascii="宋体" w:eastAsia="宋体" w:hint="eastAsia"/>
        </w:rPr>
        <w:t xml:space="preserve">秒钟的作答时间。每段对话或独白读两遍。听第 </w:t>
      </w:r>
      <w:r>
        <w:t xml:space="preserve">6 </w:t>
      </w:r>
      <w:r>
        <w:rPr>
          <w:rFonts w:ascii="宋体" w:eastAsia="宋体" w:hint="eastAsia"/>
        </w:rPr>
        <w:t xml:space="preserve">段材料，回答第 </w:t>
      </w:r>
      <w:r>
        <w:t>6</w:t>
      </w:r>
      <w:r>
        <w:rPr>
          <w:rFonts w:ascii="宋体" w:eastAsia="宋体" w:hint="eastAsia"/>
        </w:rPr>
        <w:t>、</w:t>
      </w:r>
      <w:r>
        <w:t xml:space="preserve">7 </w:t>
      </w:r>
      <w:r>
        <w:rPr>
          <w:rFonts w:ascii="宋体" w:eastAsia="宋体" w:hint="eastAsia"/>
        </w:rPr>
        <w:t>题。</w:t>
      </w:r>
    </w:p>
    <w:p>
      <w:pPr>
        <w:pStyle w:val="ListParagraph"/>
        <w:numPr>
          <w:ilvl w:val="0"/>
          <w:numId w:val="1"/>
        </w:numPr>
        <w:tabs>
          <w:tab w:val="left" w:pos="307"/>
        </w:tabs>
        <w:spacing w:before="14" w:after="0" w:line="240" w:lineRule="auto"/>
        <w:ind w:left="306" w:right="0" w:hanging="207"/>
        <w:jc w:val="left"/>
        <w:rPr>
          <w:sz w:val="21"/>
        </w:rPr>
      </w:pPr>
      <w:r>
        <w:rPr>
          <w:sz w:val="21"/>
        </w:rPr>
        <w:t>Why is the woman talking to the</w:t>
      </w:r>
      <w:r>
        <w:rPr>
          <w:spacing w:val="4"/>
          <w:sz w:val="21"/>
        </w:rPr>
        <w:t xml:space="preserve"> </w:t>
      </w:r>
      <w:r>
        <w:rPr>
          <w:sz w:val="21"/>
        </w:rPr>
        <w:t>man?</w:t>
      </w:r>
    </w:p>
    <w:p>
      <w:pPr>
        <w:pStyle w:val="ListParagraph"/>
        <w:numPr>
          <w:ilvl w:val="1"/>
          <w:numId w:val="1"/>
        </w:numPr>
        <w:tabs>
          <w:tab w:val="left" w:pos="712"/>
        </w:tabs>
        <w:spacing w:before="39" w:after="0" w:line="240" w:lineRule="auto"/>
        <w:ind w:left="712" w:right="0" w:hanging="255"/>
        <w:jc w:val="left"/>
        <w:rPr>
          <w:sz w:val="21"/>
        </w:rPr>
      </w:pPr>
      <w:r>
        <w:rPr>
          <w:sz w:val="21"/>
        </w:rPr>
        <w:t>Because of the poor quality of the</w:t>
      </w:r>
      <w:r>
        <w:rPr>
          <w:spacing w:val="-1"/>
          <w:sz w:val="21"/>
        </w:rPr>
        <w:t xml:space="preserve"> </w:t>
      </w:r>
      <w:r>
        <w:rPr>
          <w:sz w:val="21"/>
        </w:rPr>
        <w:t>goods.</w:t>
      </w:r>
    </w:p>
    <w:p>
      <w:pPr>
        <w:pStyle w:val="ListParagraph"/>
        <w:numPr>
          <w:ilvl w:val="1"/>
          <w:numId w:val="1"/>
        </w:numPr>
        <w:tabs>
          <w:tab w:val="left" w:pos="703"/>
        </w:tabs>
        <w:spacing w:before="39" w:after="0" w:line="240" w:lineRule="auto"/>
        <w:ind w:left="702" w:right="0" w:hanging="246"/>
        <w:jc w:val="left"/>
        <w:rPr>
          <w:sz w:val="21"/>
        </w:rPr>
      </w:pPr>
      <w:r>
        <w:rPr>
          <w:sz w:val="21"/>
        </w:rPr>
        <w:t>Because of not getting the promised</w:t>
      </w:r>
      <w:r>
        <w:rPr>
          <w:spacing w:val="-3"/>
          <w:sz w:val="21"/>
        </w:rPr>
        <w:t xml:space="preserve"> </w:t>
      </w:r>
      <w:r>
        <w:rPr>
          <w:sz w:val="21"/>
        </w:rPr>
        <w:t>discount.</w:t>
      </w:r>
    </w:p>
    <w:p>
      <w:pPr>
        <w:pStyle w:val="ListParagraph"/>
        <w:numPr>
          <w:ilvl w:val="1"/>
          <w:numId w:val="1"/>
        </w:numPr>
        <w:tabs>
          <w:tab w:val="left" w:pos="703"/>
        </w:tabs>
        <w:spacing w:before="37" w:after="0" w:line="240" w:lineRule="auto"/>
        <w:ind w:left="702" w:right="0" w:hanging="246"/>
        <w:jc w:val="left"/>
        <w:rPr>
          <w:sz w:val="21"/>
        </w:rPr>
      </w:pPr>
      <w:r>
        <w:rPr>
          <w:sz w:val="21"/>
        </w:rPr>
        <w:t>Because of the impolite attitude of the</w:t>
      </w:r>
      <w:r>
        <w:rPr>
          <w:spacing w:val="-4"/>
          <w:sz w:val="21"/>
        </w:rPr>
        <w:t xml:space="preserve"> </w:t>
      </w:r>
      <w:r>
        <w:rPr>
          <w:sz w:val="21"/>
        </w:rPr>
        <w:t>salesgirl.</w:t>
      </w:r>
    </w:p>
    <w:p>
      <w:pPr>
        <w:pStyle w:val="ListParagraph"/>
        <w:numPr>
          <w:ilvl w:val="0"/>
          <w:numId w:val="1"/>
        </w:numPr>
        <w:tabs>
          <w:tab w:val="left" w:pos="307"/>
        </w:tabs>
        <w:spacing w:before="40" w:after="0" w:line="240" w:lineRule="auto"/>
        <w:ind w:left="306" w:right="0" w:hanging="207"/>
        <w:jc w:val="left"/>
        <w:rPr>
          <w:sz w:val="21"/>
        </w:rPr>
      </w:pPr>
      <w:r>
        <w:rPr>
          <w:sz w:val="21"/>
        </w:rPr>
        <w:t>What will the man give to the</w:t>
      </w:r>
      <w:r>
        <w:rPr>
          <w:spacing w:val="3"/>
          <w:sz w:val="21"/>
        </w:rPr>
        <w:t xml:space="preserve"> </w:t>
      </w:r>
      <w:r>
        <w:rPr>
          <w:sz w:val="21"/>
        </w:rPr>
        <w:t>woman?</w:t>
      </w:r>
    </w:p>
    <w:p>
      <w:pPr>
        <w:pStyle w:val="BodyText"/>
        <w:tabs>
          <w:tab w:val="left" w:pos="4602"/>
          <w:tab w:val="left" w:pos="7453"/>
        </w:tabs>
        <w:ind w:left="457"/>
      </w:pPr>
      <w:r>
        <w:t>A.</w:t>
      </w:r>
      <w:r>
        <w:rPr>
          <w:spacing w:val="-3"/>
        </w:rPr>
        <w:t xml:space="preserve"> </w:t>
      </w:r>
      <w:r>
        <w:t>Some</w:t>
      </w:r>
      <w:r>
        <w:rPr>
          <w:spacing w:val="2"/>
        </w:rPr>
        <w:t xml:space="preserve"> </w:t>
      </w:r>
      <w:r>
        <w:rPr>
          <w:spacing w:val="-3"/>
        </w:rPr>
        <w:t>money.</w:t>
      </w:r>
      <w:r>
        <w:rPr>
          <w:spacing w:val="-3"/>
        </w:rPr>
        <w:tab/>
      </w:r>
      <w:r>
        <w:t>B.</w:t>
      </w:r>
      <w:r>
        <w:rPr>
          <w:spacing w:val="-14"/>
        </w:rPr>
        <w:t xml:space="preserve"> </w:t>
      </w:r>
      <w:r>
        <w:t>A</w:t>
      </w:r>
      <w:r>
        <w:rPr>
          <w:spacing w:val="-12"/>
        </w:rPr>
        <w:t xml:space="preserve"> </w:t>
      </w:r>
      <w:r>
        <w:t>complaint.</w:t>
      </w:r>
      <w:r>
        <w:tab/>
      </w:r>
      <w:r>
        <w:t>C. A new</w:t>
      </w:r>
      <w:r>
        <w:rPr>
          <w:spacing w:val="-24"/>
        </w:rPr>
        <w:t xml:space="preserve"> </w:t>
      </w:r>
      <w:r>
        <w:t>product.</w:t>
      </w:r>
    </w:p>
    <w:p>
      <w:pPr>
        <w:pStyle w:val="BodyText"/>
        <w:spacing w:before="23"/>
        <w:ind w:left="457"/>
        <w:rPr>
          <w:rFonts w:ascii="宋体" w:eastAsia="宋体" w:hint="eastAsia"/>
        </w:rPr>
      </w:pPr>
      <w:r>
        <w:rPr>
          <w:rFonts w:ascii="宋体" w:eastAsia="宋体" w:hint="eastAsia"/>
        </w:rPr>
        <w:t xml:space="preserve">听第 </w:t>
      </w:r>
      <w:r>
        <w:t xml:space="preserve">7 </w:t>
      </w:r>
      <w:r>
        <w:rPr>
          <w:rFonts w:ascii="宋体" w:eastAsia="宋体" w:hint="eastAsia"/>
        </w:rPr>
        <w:t xml:space="preserve">段材料，回到第 </w:t>
      </w:r>
      <w:r>
        <w:t xml:space="preserve">8-10 </w:t>
      </w:r>
      <w:r>
        <w:rPr>
          <w:rFonts w:ascii="宋体" w:eastAsia="宋体" w:hint="eastAsia"/>
        </w:rPr>
        <w:t>题。</w:t>
      </w:r>
    </w:p>
    <w:p>
      <w:pPr>
        <w:pStyle w:val="ListParagraph"/>
        <w:numPr>
          <w:ilvl w:val="0"/>
          <w:numId w:val="1"/>
        </w:numPr>
        <w:tabs>
          <w:tab w:val="left" w:pos="307"/>
        </w:tabs>
        <w:spacing w:before="26" w:after="0" w:line="240" w:lineRule="auto"/>
        <w:ind w:left="306" w:right="0" w:hanging="207"/>
        <w:jc w:val="left"/>
        <w:rPr>
          <w:sz w:val="21"/>
        </w:rPr>
      </w:pPr>
      <w:r>
        <w:rPr>
          <w:sz w:val="21"/>
        </w:rPr>
        <w:t>Which place would the man like to</w:t>
      </w:r>
      <w:r>
        <w:rPr>
          <w:spacing w:val="2"/>
          <w:sz w:val="21"/>
        </w:rPr>
        <w:t xml:space="preserve"> </w:t>
      </w:r>
      <w:r>
        <w:rPr>
          <w:sz w:val="21"/>
        </w:rPr>
        <w:t>go?</w:t>
      </w:r>
    </w:p>
    <w:p>
      <w:pPr>
        <w:pStyle w:val="ListParagraph"/>
        <w:numPr>
          <w:ilvl w:val="1"/>
          <w:numId w:val="1"/>
        </w:numPr>
        <w:tabs>
          <w:tab w:val="left" w:pos="703"/>
        </w:tabs>
        <w:spacing w:before="39" w:after="0" w:line="240" w:lineRule="auto"/>
        <w:ind w:left="702" w:right="0" w:hanging="246"/>
        <w:jc w:val="left"/>
        <w:rPr>
          <w:sz w:val="21"/>
        </w:rPr>
      </w:pPr>
      <w:r>
        <w:rPr>
          <w:sz w:val="21"/>
        </w:rPr>
        <w:t>A nearby</w:t>
      </w:r>
      <w:r>
        <w:rPr>
          <w:spacing w:val="-13"/>
          <w:sz w:val="21"/>
        </w:rPr>
        <w:t xml:space="preserve"> </w:t>
      </w:r>
      <w:r>
        <w:rPr>
          <w:spacing w:val="-3"/>
          <w:sz w:val="21"/>
        </w:rPr>
        <w:t>city.</w:t>
      </w:r>
    </w:p>
    <w:p>
      <w:pPr>
        <w:pStyle w:val="ListParagraph"/>
        <w:numPr>
          <w:ilvl w:val="1"/>
          <w:numId w:val="1"/>
        </w:numPr>
        <w:tabs>
          <w:tab w:val="left" w:pos="691"/>
        </w:tabs>
        <w:spacing w:before="37" w:after="0" w:line="240" w:lineRule="auto"/>
        <w:ind w:left="690" w:right="0" w:hanging="234"/>
        <w:jc w:val="left"/>
        <w:rPr>
          <w:sz w:val="21"/>
        </w:rPr>
      </w:pPr>
      <w:r>
        <w:rPr>
          <w:sz w:val="21"/>
        </w:rPr>
        <w:t>A crowded tourist</w:t>
      </w:r>
      <w:r>
        <w:rPr>
          <w:spacing w:val="-12"/>
          <w:sz w:val="21"/>
        </w:rPr>
        <w:t xml:space="preserve"> </w:t>
      </w:r>
      <w:r>
        <w:rPr>
          <w:sz w:val="21"/>
        </w:rPr>
        <w:t>attraction.</w:t>
      </w:r>
    </w:p>
    <w:p>
      <w:pPr>
        <w:pStyle w:val="ListParagraph"/>
        <w:numPr>
          <w:ilvl w:val="1"/>
          <w:numId w:val="1"/>
        </w:numPr>
        <w:tabs>
          <w:tab w:val="left" w:pos="691"/>
        </w:tabs>
        <w:spacing w:before="39" w:after="0" w:line="240" w:lineRule="auto"/>
        <w:ind w:left="690" w:right="0" w:hanging="234"/>
        <w:jc w:val="left"/>
        <w:rPr>
          <w:sz w:val="21"/>
        </w:rPr>
      </w:pPr>
      <w:r>
        <w:rPr>
          <w:sz w:val="21"/>
        </w:rPr>
        <w:t>A quiet and far-away</w:t>
      </w:r>
      <w:r>
        <w:rPr>
          <w:spacing w:val="-28"/>
          <w:sz w:val="21"/>
        </w:rPr>
        <w:t xml:space="preserve"> </w:t>
      </w:r>
      <w:r>
        <w:rPr>
          <w:sz w:val="21"/>
        </w:rPr>
        <w:t>place.</w:t>
      </w:r>
    </w:p>
    <w:p>
      <w:pPr>
        <w:pStyle w:val="ListParagraph"/>
        <w:numPr>
          <w:ilvl w:val="0"/>
          <w:numId w:val="1"/>
        </w:numPr>
        <w:tabs>
          <w:tab w:val="left" w:pos="307"/>
        </w:tabs>
        <w:spacing w:before="39" w:after="0" w:line="240" w:lineRule="auto"/>
        <w:ind w:left="306" w:right="0" w:hanging="207"/>
        <w:jc w:val="left"/>
        <w:rPr>
          <w:sz w:val="21"/>
        </w:rPr>
      </w:pPr>
      <w:r>
        <w:rPr>
          <w:sz w:val="21"/>
        </w:rPr>
        <w:t>What does the woman worry</w:t>
      </w:r>
      <w:r>
        <w:rPr>
          <w:spacing w:val="-10"/>
          <w:sz w:val="21"/>
        </w:rPr>
        <w:t xml:space="preserve"> </w:t>
      </w:r>
      <w:r>
        <w:rPr>
          <w:sz w:val="21"/>
        </w:rPr>
        <w:t>about?</w:t>
      </w:r>
    </w:p>
    <w:p>
      <w:pPr>
        <w:pStyle w:val="BodyText"/>
        <w:tabs>
          <w:tab w:val="left" w:pos="4621"/>
          <w:tab w:val="left" w:pos="7448"/>
        </w:tabs>
        <w:spacing w:before="37"/>
        <w:ind w:left="457"/>
      </w:pPr>
      <w:r>
        <w:t>A.</w:t>
      </w:r>
      <w:r>
        <w:rPr>
          <w:spacing w:val="-8"/>
        </w:rPr>
        <w:t xml:space="preserve"> </w:t>
      </w:r>
      <w:r>
        <w:t>The</w:t>
      </w:r>
      <w:r>
        <w:rPr>
          <w:spacing w:val="-3"/>
        </w:rPr>
        <w:t xml:space="preserve"> </w:t>
      </w:r>
      <w:r>
        <w:t>weather.</w:t>
      </w:r>
      <w:r>
        <w:tab/>
      </w:r>
      <w:r>
        <w:t>B. The food</w:t>
      </w:r>
      <w:r>
        <w:rPr>
          <w:spacing w:val="-11"/>
        </w:rPr>
        <w:t xml:space="preserve"> </w:t>
      </w:r>
      <w:r>
        <w:t>and</w:t>
      </w:r>
      <w:r>
        <w:rPr>
          <w:spacing w:val="-3"/>
        </w:rPr>
        <w:t xml:space="preserve"> </w:t>
      </w:r>
      <w:r>
        <w:t>water.</w:t>
      </w:r>
      <w:r>
        <w:tab/>
      </w:r>
      <w:r>
        <w:t>C. The</w:t>
      </w:r>
      <w:r>
        <w:rPr>
          <w:spacing w:val="-2"/>
        </w:rPr>
        <w:t xml:space="preserve"> </w:t>
      </w:r>
      <w:r>
        <w:t>language.</w:t>
      </w:r>
    </w:p>
    <w:p>
      <w:pPr>
        <w:pStyle w:val="ListParagraph"/>
        <w:numPr>
          <w:ilvl w:val="0"/>
          <w:numId w:val="1"/>
        </w:numPr>
        <w:tabs>
          <w:tab w:val="left" w:pos="412"/>
        </w:tabs>
        <w:spacing w:before="40" w:after="0" w:line="240" w:lineRule="auto"/>
        <w:ind w:left="412" w:right="0" w:hanging="312"/>
        <w:jc w:val="left"/>
        <w:rPr>
          <w:sz w:val="21"/>
        </w:rPr>
      </w:pPr>
      <w:r>
        <w:rPr>
          <w:sz w:val="21"/>
        </w:rPr>
        <w:t>What does the woman plan to do</w:t>
      </w:r>
      <w:r>
        <w:rPr>
          <w:spacing w:val="-2"/>
          <w:sz w:val="21"/>
        </w:rPr>
        <w:t xml:space="preserve"> </w:t>
      </w:r>
      <w:r>
        <w:rPr>
          <w:sz w:val="21"/>
        </w:rPr>
        <w:t>now?</w:t>
      </w:r>
    </w:p>
    <w:p>
      <w:pPr>
        <w:spacing w:after="0" w:line="240" w:lineRule="auto"/>
        <w:jc w:val="left"/>
        <w:rPr>
          <w:sz w:val="21"/>
        </w:rPr>
        <w:sectPr>
          <w:type w:val="continuous"/>
          <w:pgSz w:w="11120" w:h="15080"/>
          <w:pgMar w:top="820" w:right="500" w:bottom="280" w:left="620" w:header="720" w:footer="720" w:gutter="0"/>
          <w:cols w:space="708"/>
        </w:sectPr>
      </w:pPr>
    </w:p>
    <w:p>
      <w:pPr>
        <w:pStyle w:val="BodyText"/>
        <w:tabs>
          <w:tab w:val="left" w:pos="4621"/>
          <w:tab w:val="left" w:pos="7453"/>
        </w:tabs>
        <w:spacing w:before="75"/>
        <w:ind w:left="457"/>
      </w:pPr>
      <w:r>
        <w:t>A. Travel with</w:t>
      </w:r>
      <w:r>
        <w:rPr>
          <w:spacing w:val="-13"/>
        </w:rPr>
        <w:t xml:space="preserve"> </w:t>
      </w:r>
      <w:r>
        <w:t>the</w:t>
      </w:r>
      <w:r>
        <w:rPr>
          <w:spacing w:val="-2"/>
        </w:rPr>
        <w:t xml:space="preserve"> </w:t>
      </w:r>
      <w:r>
        <w:t>man.</w:t>
      </w:r>
      <w:r>
        <w:tab/>
      </w:r>
      <w:r>
        <w:t>B. Do</w:t>
      </w:r>
      <w:r>
        <w:rPr>
          <w:spacing w:val="-3"/>
        </w:rPr>
        <w:t xml:space="preserve"> </w:t>
      </w:r>
      <w:r>
        <w:t>some</w:t>
      </w:r>
      <w:r>
        <w:rPr>
          <w:spacing w:val="-2"/>
        </w:rPr>
        <w:t xml:space="preserve"> </w:t>
      </w:r>
      <w:r>
        <w:t>gardening.</w:t>
      </w:r>
      <w:r>
        <w:tab/>
      </w:r>
      <w:r>
        <w:t>C. Go to the travel</w:t>
      </w:r>
      <w:r>
        <w:rPr>
          <w:spacing w:val="-10"/>
        </w:rPr>
        <w:t xml:space="preserve"> </w:t>
      </w:r>
      <w:r>
        <w:t>agency.</w:t>
      </w:r>
    </w:p>
    <w:p>
      <w:pPr>
        <w:pStyle w:val="BodyText"/>
        <w:spacing w:before="23"/>
        <w:ind w:left="457"/>
        <w:rPr>
          <w:rFonts w:ascii="宋体" w:eastAsia="宋体" w:hint="eastAsia"/>
        </w:rPr>
      </w:pPr>
      <w:r>
        <w:rPr>
          <w:rFonts w:ascii="宋体" w:eastAsia="宋体" w:hint="eastAsia"/>
        </w:rPr>
        <w:t xml:space="preserve">听第 </w:t>
      </w:r>
      <w:r>
        <w:t xml:space="preserve">8 </w:t>
      </w:r>
      <w:r>
        <w:rPr>
          <w:rFonts w:ascii="宋体" w:eastAsia="宋体" w:hint="eastAsia"/>
        </w:rPr>
        <w:t xml:space="preserve">段材料，回答第 </w:t>
      </w:r>
      <w:r>
        <w:t xml:space="preserve">11-13 </w:t>
      </w:r>
      <w:r>
        <w:rPr>
          <w:rFonts w:ascii="宋体" w:eastAsia="宋体" w:hint="eastAsia"/>
        </w:rPr>
        <w:t>题。</w:t>
      </w:r>
    </w:p>
    <w:p>
      <w:pPr>
        <w:pStyle w:val="ListParagraph"/>
        <w:numPr>
          <w:ilvl w:val="0"/>
          <w:numId w:val="1"/>
        </w:numPr>
        <w:tabs>
          <w:tab w:val="left" w:pos="408"/>
        </w:tabs>
        <w:spacing w:before="26" w:after="0" w:line="240" w:lineRule="auto"/>
        <w:ind w:left="407" w:right="0" w:hanging="308"/>
        <w:jc w:val="left"/>
        <w:rPr>
          <w:sz w:val="21"/>
        </w:rPr>
      </w:pPr>
      <w:r>
        <w:rPr>
          <w:sz w:val="21"/>
        </w:rPr>
        <w:t>How often does the man contact his</w:t>
      </w:r>
      <w:r>
        <w:rPr>
          <w:spacing w:val="-6"/>
          <w:sz w:val="21"/>
        </w:rPr>
        <w:t xml:space="preserve"> </w:t>
      </w:r>
      <w:r>
        <w:rPr>
          <w:sz w:val="21"/>
        </w:rPr>
        <w:t>aunt?</w:t>
      </w:r>
    </w:p>
    <w:p>
      <w:pPr>
        <w:pStyle w:val="BodyText"/>
        <w:tabs>
          <w:tab w:val="left" w:pos="4621"/>
          <w:tab w:val="left" w:pos="7525"/>
        </w:tabs>
        <w:ind w:left="457"/>
      </w:pPr>
      <w:r>
        <w:t>A. Once</w:t>
      </w:r>
      <w:r>
        <w:rPr>
          <w:spacing w:val="-3"/>
        </w:rPr>
        <w:t xml:space="preserve"> </w:t>
      </w:r>
      <w:r>
        <w:t>a</w:t>
      </w:r>
      <w:r>
        <w:rPr>
          <w:spacing w:val="-2"/>
        </w:rPr>
        <w:t xml:space="preserve"> </w:t>
      </w:r>
      <w:r>
        <w:t>month.</w:t>
      </w:r>
      <w:r>
        <w:tab/>
      </w:r>
      <w:r>
        <w:t>B. Once</w:t>
      </w:r>
      <w:r>
        <w:rPr>
          <w:spacing w:val="-5"/>
        </w:rPr>
        <w:t xml:space="preserve"> </w:t>
      </w:r>
      <w:r>
        <w:t>a</w:t>
      </w:r>
      <w:r>
        <w:rPr>
          <w:spacing w:val="-1"/>
        </w:rPr>
        <w:t xml:space="preserve"> </w:t>
      </w:r>
      <w:r>
        <w:t>week.</w:t>
      </w:r>
      <w:r>
        <w:tab/>
      </w:r>
      <w:r>
        <w:t>C. Seldom.</w:t>
      </w:r>
    </w:p>
    <w:p>
      <w:pPr>
        <w:pStyle w:val="ListParagraph"/>
        <w:numPr>
          <w:ilvl w:val="0"/>
          <w:numId w:val="1"/>
        </w:numPr>
        <w:tabs>
          <w:tab w:val="left" w:pos="412"/>
        </w:tabs>
        <w:spacing w:before="37" w:after="0" w:line="240" w:lineRule="auto"/>
        <w:ind w:left="412" w:right="0" w:hanging="312"/>
        <w:jc w:val="left"/>
        <w:rPr>
          <w:sz w:val="21"/>
        </w:rPr>
      </w:pPr>
      <w:r>
        <w:rPr>
          <w:sz w:val="21"/>
        </w:rPr>
        <w:t>Why didn’t his aunt chat with him</w:t>
      </w:r>
      <w:r>
        <w:rPr>
          <w:spacing w:val="-4"/>
          <w:sz w:val="21"/>
        </w:rPr>
        <w:t xml:space="preserve"> </w:t>
      </w:r>
      <w:r>
        <w:rPr>
          <w:sz w:val="21"/>
        </w:rPr>
        <w:t>online?</w:t>
      </w:r>
    </w:p>
    <w:p>
      <w:pPr>
        <w:pStyle w:val="ListParagraph"/>
        <w:numPr>
          <w:ilvl w:val="1"/>
          <w:numId w:val="1"/>
        </w:numPr>
        <w:tabs>
          <w:tab w:val="left" w:pos="712"/>
        </w:tabs>
        <w:spacing w:before="39" w:after="0" w:line="240" w:lineRule="auto"/>
        <w:ind w:left="712" w:right="0" w:hanging="255"/>
        <w:jc w:val="left"/>
        <w:rPr>
          <w:sz w:val="21"/>
        </w:rPr>
      </w:pPr>
      <w:r>
        <w:rPr>
          <w:sz w:val="21"/>
        </w:rPr>
        <w:t>Her kids keep her busy all the</w:t>
      </w:r>
      <w:r>
        <w:rPr>
          <w:spacing w:val="-1"/>
          <w:sz w:val="21"/>
        </w:rPr>
        <w:t xml:space="preserve"> </w:t>
      </w:r>
      <w:r>
        <w:rPr>
          <w:sz w:val="21"/>
        </w:rPr>
        <w:t>time.</w:t>
      </w:r>
    </w:p>
    <w:p>
      <w:pPr>
        <w:pStyle w:val="ListParagraph"/>
        <w:numPr>
          <w:ilvl w:val="1"/>
          <w:numId w:val="1"/>
        </w:numPr>
        <w:tabs>
          <w:tab w:val="left" w:pos="703"/>
        </w:tabs>
        <w:spacing w:before="40" w:after="0" w:line="240" w:lineRule="auto"/>
        <w:ind w:left="702" w:right="0" w:hanging="246"/>
        <w:jc w:val="left"/>
        <w:rPr>
          <w:sz w:val="21"/>
        </w:rPr>
      </w:pPr>
      <w:r>
        <w:rPr>
          <w:sz w:val="21"/>
        </w:rPr>
        <w:t>She does not have a computer in her</w:t>
      </w:r>
      <w:r>
        <w:rPr>
          <w:spacing w:val="-4"/>
          <w:sz w:val="21"/>
        </w:rPr>
        <w:t xml:space="preserve"> </w:t>
      </w:r>
      <w:r>
        <w:rPr>
          <w:sz w:val="21"/>
        </w:rPr>
        <w:t>house.</w:t>
      </w:r>
    </w:p>
    <w:p>
      <w:pPr>
        <w:pStyle w:val="ListParagraph"/>
        <w:numPr>
          <w:ilvl w:val="1"/>
          <w:numId w:val="1"/>
        </w:numPr>
        <w:tabs>
          <w:tab w:val="left" w:pos="703"/>
        </w:tabs>
        <w:spacing w:before="37" w:after="0" w:line="240" w:lineRule="auto"/>
        <w:ind w:left="702" w:right="0" w:hanging="246"/>
        <w:jc w:val="left"/>
        <w:rPr>
          <w:sz w:val="21"/>
        </w:rPr>
      </w:pPr>
      <w:r>
        <w:rPr>
          <w:spacing w:val="-3"/>
          <w:sz w:val="21"/>
        </w:rPr>
        <w:t xml:space="preserve">She’s </w:t>
      </w:r>
      <w:r>
        <w:rPr>
          <w:sz w:val="21"/>
        </w:rPr>
        <w:t>not interested in using the</w:t>
      </w:r>
      <w:r>
        <w:rPr>
          <w:spacing w:val="2"/>
          <w:sz w:val="21"/>
        </w:rPr>
        <w:t xml:space="preserve"> </w:t>
      </w:r>
      <w:r>
        <w:rPr>
          <w:sz w:val="21"/>
        </w:rPr>
        <w:t>computer.</w:t>
      </w:r>
    </w:p>
    <w:p>
      <w:pPr>
        <w:pStyle w:val="ListParagraph"/>
        <w:numPr>
          <w:ilvl w:val="0"/>
          <w:numId w:val="1"/>
        </w:numPr>
        <w:tabs>
          <w:tab w:val="left" w:pos="412"/>
        </w:tabs>
        <w:spacing w:before="39" w:after="0" w:line="240" w:lineRule="auto"/>
        <w:ind w:left="412" w:right="0" w:hanging="312"/>
        <w:jc w:val="left"/>
        <w:rPr>
          <w:sz w:val="21"/>
        </w:rPr>
      </w:pPr>
      <w:r>
        <w:rPr>
          <w:sz w:val="21"/>
        </w:rPr>
        <w:t>What will he do</w:t>
      </w:r>
      <w:r>
        <w:rPr>
          <w:spacing w:val="-3"/>
          <w:sz w:val="21"/>
        </w:rPr>
        <w:t xml:space="preserve"> </w:t>
      </w:r>
      <w:r>
        <w:rPr>
          <w:sz w:val="21"/>
        </w:rPr>
        <w:t>next?</w:t>
      </w:r>
    </w:p>
    <w:p>
      <w:pPr>
        <w:pStyle w:val="BodyText"/>
        <w:tabs>
          <w:tab w:val="left" w:pos="4405"/>
          <w:tab w:val="left" w:pos="7448"/>
        </w:tabs>
        <w:ind w:left="457"/>
      </w:pPr>
      <w:r>
        <w:t>A. Ask his cousins</w:t>
      </w:r>
      <w:r>
        <w:rPr>
          <w:spacing w:val="-17"/>
        </w:rPr>
        <w:t xml:space="preserve"> </w:t>
      </w:r>
      <w:r>
        <w:t>for help.</w:t>
      </w:r>
      <w:r>
        <w:tab/>
      </w:r>
      <w:r>
        <w:t xml:space="preserve">B. </w:t>
      </w:r>
      <w:r>
        <w:rPr>
          <w:spacing w:val="-3"/>
        </w:rPr>
        <w:t xml:space="preserve">Teach </w:t>
      </w:r>
      <w:r>
        <w:t>his</w:t>
      </w:r>
      <w:r>
        <w:rPr>
          <w:spacing w:val="-7"/>
        </w:rPr>
        <w:t xml:space="preserve"> </w:t>
      </w:r>
      <w:r>
        <w:t>aunt</w:t>
      </w:r>
      <w:r>
        <w:rPr>
          <w:spacing w:val="-2"/>
        </w:rPr>
        <w:t xml:space="preserve"> </w:t>
      </w:r>
      <w:r>
        <w:t>himself.</w:t>
      </w:r>
      <w:r>
        <w:tab/>
      </w:r>
      <w:r>
        <w:t>C. Ask his uncle for</w:t>
      </w:r>
      <w:r>
        <w:rPr>
          <w:spacing w:val="-12"/>
        </w:rPr>
        <w:t xml:space="preserve"> </w:t>
      </w:r>
      <w:r>
        <w:t>help.</w:t>
      </w:r>
    </w:p>
    <w:p>
      <w:pPr>
        <w:pStyle w:val="BodyText"/>
        <w:spacing w:before="23"/>
        <w:ind w:left="457"/>
        <w:rPr>
          <w:rFonts w:ascii="宋体" w:eastAsia="宋体" w:hint="eastAsia"/>
        </w:rPr>
      </w:pPr>
      <w:r>
        <w:rPr>
          <w:rFonts w:ascii="宋体" w:eastAsia="宋体" w:hint="eastAsia"/>
        </w:rPr>
        <w:t xml:space="preserve">听第 </w:t>
      </w:r>
      <w:r>
        <w:t xml:space="preserve">9 </w:t>
      </w:r>
      <w:r>
        <w:rPr>
          <w:rFonts w:ascii="宋体" w:eastAsia="宋体" w:hint="eastAsia"/>
        </w:rPr>
        <w:t xml:space="preserve">段材料，回答第 </w:t>
      </w:r>
      <w:r>
        <w:t xml:space="preserve">14-17 </w:t>
      </w:r>
      <w:r>
        <w:rPr>
          <w:rFonts w:ascii="宋体" w:eastAsia="宋体" w:hint="eastAsia"/>
        </w:rPr>
        <w:t>题。</w:t>
      </w:r>
    </w:p>
    <w:p>
      <w:pPr>
        <w:pStyle w:val="ListParagraph"/>
        <w:numPr>
          <w:ilvl w:val="0"/>
          <w:numId w:val="1"/>
        </w:numPr>
        <w:tabs>
          <w:tab w:val="left" w:pos="412"/>
        </w:tabs>
        <w:spacing w:before="26" w:after="0" w:line="240" w:lineRule="auto"/>
        <w:ind w:left="412" w:right="0" w:hanging="312"/>
        <w:jc w:val="left"/>
        <w:rPr>
          <w:sz w:val="21"/>
        </w:rPr>
      </w:pPr>
      <w:r>
        <w:rPr>
          <w:sz w:val="21"/>
        </w:rPr>
        <w:t>Who is the</w:t>
      </w:r>
      <w:r>
        <w:rPr>
          <w:spacing w:val="-2"/>
          <w:sz w:val="21"/>
        </w:rPr>
        <w:t xml:space="preserve"> </w:t>
      </w:r>
      <w:r>
        <w:rPr>
          <w:sz w:val="21"/>
        </w:rPr>
        <w:t>woman?</w:t>
      </w:r>
    </w:p>
    <w:p>
      <w:pPr>
        <w:pStyle w:val="BodyText"/>
        <w:tabs>
          <w:tab w:val="left" w:pos="4297"/>
          <w:tab w:val="left" w:pos="7448"/>
        </w:tabs>
        <w:ind w:left="457"/>
      </w:pPr>
      <w:r>
        <w:t>A. A</w:t>
      </w:r>
      <w:r>
        <w:rPr>
          <w:spacing w:val="-31"/>
        </w:rPr>
        <w:t xml:space="preserve"> </w:t>
      </w:r>
      <w:r>
        <w:t>police</w:t>
      </w:r>
      <w:r>
        <w:rPr>
          <w:spacing w:val="-3"/>
        </w:rPr>
        <w:t xml:space="preserve"> </w:t>
      </w:r>
      <w:r>
        <w:t>officer.</w:t>
      </w:r>
      <w:r>
        <w:tab/>
      </w:r>
      <w:r>
        <w:t>B. An</w:t>
      </w:r>
      <w:r>
        <w:rPr>
          <w:spacing w:val="-18"/>
        </w:rPr>
        <w:t xml:space="preserve"> </w:t>
      </w:r>
      <w:r>
        <w:t>immigration</w:t>
      </w:r>
      <w:r>
        <w:rPr>
          <w:spacing w:val="-3"/>
        </w:rPr>
        <w:t xml:space="preserve"> </w:t>
      </w:r>
      <w:r>
        <w:t>official.</w:t>
      </w:r>
      <w:r>
        <w:tab/>
      </w:r>
      <w:r>
        <w:t>C. A program</w:t>
      </w:r>
      <w:r>
        <w:rPr>
          <w:spacing w:val="-22"/>
        </w:rPr>
        <w:t xml:space="preserve"> </w:t>
      </w:r>
      <w:r>
        <w:t>hostess.</w:t>
      </w:r>
    </w:p>
    <w:p>
      <w:pPr>
        <w:pStyle w:val="ListParagraph"/>
        <w:numPr>
          <w:ilvl w:val="0"/>
          <w:numId w:val="1"/>
        </w:numPr>
        <w:tabs>
          <w:tab w:val="left" w:pos="312"/>
        </w:tabs>
        <w:spacing w:before="37" w:after="0" w:line="240" w:lineRule="auto"/>
        <w:ind w:left="412" w:right="6962" w:hanging="412"/>
        <w:jc w:val="right"/>
        <w:rPr>
          <w:sz w:val="21"/>
        </w:rPr>
      </w:pPr>
      <w:r>
        <w:rPr>
          <w:sz w:val="21"/>
        </w:rPr>
        <w:t>Which line is for the</w:t>
      </w:r>
      <w:r>
        <w:rPr>
          <w:spacing w:val="-15"/>
          <w:sz w:val="21"/>
        </w:rPr>
        <w:t xml:space="preserve"> </w:t>
      </w:r>
      <w:r>
        <w:rPr>
          <w:sz w:val="21"/>
        </w:rPr>
        <w:t>residents?</w:t>
      </w:r>
    </w:p>
    <w:p>
      <w:pPr>
        <w:pStyle w:val="ListParagraph"/>
        <w:numPr>
          <w:ilvl w:val="1"/>
          <w:numId w:val="1"/>
        </w:numPr>
        <w:tabs>
          <w:tab w:val="left" w:pos="252"/>
        </w:tabs>
        <w:spacing w:before="39" w:after="0" w:line="240" w:lineRule="auto"/>
        <w:ind w:left="709" w:right="6960" w:hanging="710"/>
        <w:jc w:val="right"/>
        <w:rPr>
          <w:sz w:val="21"/>
        </w:rPr>
      </w:pPr>
      <w:r>
        <w:rPr>
          <w:sz w:val="21"/>
        </w:rPr>
        <w:t xml:space="preserve">The line on the </w:t>
      </w:r>
      <w:r>
        <w:rPr>
          <w:spacing w:val="-3"/>
          <w:sz w:val="21"/>
        </w:rPr>
        <w:t>man’s</w:t>
      </w:r>
      <w:r>
        <w:rPr>
          <w:spacing w:val="-6"/>
          <w:sz w:val="21"/>
        </w:rPr>
        <w:t xml:space="preserve"> </w:t>
      </w:r>
      <w:r>
        <w:rPr>
          <w:sz w:val="21"/>
        </w:rPr>
        <w:t>right.</w:t>
      </w:r>
    </w:p>
    <w:p>
      <w:pPr>
        <w:pStyle w:val="ListParagraph"/>
        <w:numPr>
          <w:ilvl w:val="1"/>
          <w:numId w:val="1"/>
        </w:numPr>
        <w:tabs>
          <w:tab w:val="left" w:pos="698"/>
        </w:tabs>
        <w:spacing w:before="40" w:after="0" w:line="240" w:lineRule="auto"/>
        <w:ind w:left="697" w:right="0" w:hanging="241"/>
        <w:jc w:val="left"/>
        <w:rPr>
          <w:sz w:val="21"/>
        </w:rPr>
      </w:pPr>
      <w:r>
        <w:rPr>
          <w:sz w:val="21"/>
        </w:rPr>
        <w:t>The line on the woman’s left.</w:t>
      </w:r>
    </w:p>
    <w:p>
      <w:pPr>
        <w:pStyle w:val="ListParagraph"/>
        <w:numPr>
          <w:ilvl w:val="1"/>
          <w:numId w:val="1"/>
        </w:numPr>
        <w:tabs>
          <w:tab w:val="left" w:pos="698"/>
        </w:tabs>
        <w:spacing w:before="37" w:after="0" w:line="240" w:lineRule="auto"/>
        <w:ind w:left="697" w:right="0" w:hanging="241"/>
        <w:jc w:val="left"/>
        <w:rPr>
          <w:sz w:val="21"/>
        </w:rPr>
      </w:pPr>
      <w:r>
        <w:rPr>
          <w:sz w:val="21"/>
        </w:rPr>
        <w:t>The line on the woman’s right.</w:t>
      </w:r>
    </w:p>
    <w:p>
      <w:pPr>
        <w:pStyle w:val="ListParagraph"/>
        <w:numPr>
          <w:ilvl w:val="0"/>
          <w:numId w:val="1"/>
        </w:numPr>
        <w:tabs>
          <w:tab w:val="left" w:pos="415"/>
        </w:tabs>
        <w:spacing w:before="39" w:after="0" w:line="240" w:lineRule="auto"/>
        <w:ind w:left="414" w:right="0" w:hanging="315"/>
        <w:jc w:val="left"/>
        <w:rPr>
          <w:sz w:val="21"/>
        </w:rPr>
      </w:pPr>
      <w:r>
        <w:rPr>
          <w:sz w:val="21"/>
        </w:rPr>
        <w:t>How long will the man study in the</w:t>
      </w:r>
      <w:r>
        <w:rPr>
          <w:spacing w:val="3"/>
          <w:sz w:val="21"/>
        </w:rPr>
        <w:t xml:space="preserve"> </w:t>
      </w:r>
      <w:r>
        <w:rPr>
          <w:sz w:val="21"/>
        </w:rPr>
        <w:t>UK?</w:t>
      </w:r>
    </w:p>
    <w:p>
      <w:pPr>
        <w:pStyle w:val="BodyText"/>
        <w:tabs>
          <w:tab w:val="left" w:pos="4297"/>
          <w:tab w:val="left" w:pos="7448"/>
        </w:tabs>
        <w:ind w:left="457"/>
      </w:pPr>
      <w:r>
        <w:t>A. For a</w:t>
      </w:r>
      <w:r>
        <w:rPr>
          <w:spacing w:val="-3"/>
        </w:rPr>
        <w:t xml:space="preserve"> </w:t>
      </w:r>
      <w:r>
        <w:t>few</w:t>
      </w:r>
      <w:r>
        <w:rPr>
          <w:spacing w:val="-3"/>
        </w:rPr>
        <w:t xml:space="preserve"> </w:t>
      </w:r>
      <w:r>
        <w:t>months.</w:t>
      </w:r>
      <w:r>
        <w:tab/>
      </w:r>
      <w:r>
        <w:t>B. For</w:t>
      </w:r>
      <w:r>
        <w:rPr>
          <w:spacing w:val="-6"/>
        </w:rPr>
        <w:t xml:space="preserve"> </w:t>
      </w:r>
      <w:r>
        <w:t>a</w:t>
      </w:r>
      <w:r>
        <w:rPr>
          <w:spacing w:val="-2"/>
        </w:rPr>
        <w:t xml:space="preserve"> </w:t>
      </w:r>
      <w:r>
        <w:t>year.</w:t>
      </w:r>
      <w:r>
        <w:tab/>
      </w:r>
      <w:r>
        <w:t>C. For two</w:t>
      </w:r>
      <w:r>
        <w:rPr>
          <w:spacing w:val="2"/>
        </w:rPr>
        <w:t xml:space="preserve"> </w:t>
      </w:r>
      <w:r>
        <w:t>years.</w:t>
      </w:r>
    </w:p>
    <w:p>
      <w:pPr>
        <w:pStyle w:val="ListParagraph"/>
        <w:numPr>
          <w:ilvl w:val="0"/>
          <w:numId w:val="1"/>
        </w:numPr>
        <w:tabs>
          <w:tab w:val="left" w:pos="415"/>
        </w:tabs>
        <w:spacing w:before="37" w:after="0" w:line="240" w:lineRule="auto"/>
        <w:ind w:left="414" w:right="0" w:hanging="315"/>
        <w:jc w:val="left"/>
        <w:rPr>
          <w:sz w:val="21"/>
        </w:rPr>
      </w:pPr>
      <w:r>
        <w:rPr>
          <w:sz w:val="21"/>
        </w:rPr>
        <w:t>How will the man pay for living costs and tuition</w:t>
      </w:r>
      <w:r>
        <w:rPr>
          <w:spacing w:val="1"/>
          <w:sz w:val="21"/>
        </w:rPr>
        <w:t xml:space="preserve"> </w:t>
      </w:r>
      <w:r>
        <w:rPr>
          <w:sz w:val="21"/>
        </w:rPr>
        <w:t>fees?</w:t>
      </w:r>
    </w:p>
    <w:p>
      <w:pPr>
        <w:pStyle w:val="ListParagraph"/>
        <w:numPr>
          <w:ilvl w:val="1"/>
          <w:numId w:val="1"/>
        </w:numPr>
        <w:tabs>
          <w:tab w:val="left" w:pos="712"/>
        </w:tabs>
        <w:spacing w:before="39" w:after="0" w:line="240" w:lineRule="auto"/>
        <w:ind w:left="712" w:right="0" w:hanging="255"/>
        <w:jc w:val="left"/>
        <w:rPr>
          <w:sz w:val="21"/>
        </w:rPr>
      </w:pPr>
      <w:r>
        <w:rPr>
          <w:sz w:val="21"/>
        </w:rPr>
        <w:t>His father has paid for that in advance.</w:t>
      </w:r>
    </w:p>
    <w:p>
      <w:pPr>
        <w:pStyle w:val="ListParagraph"/>
        <w:numPr>
          <w:ilvl w:val="1"/>
          <w:numId w:val="1"/>
        </w:numPr>
        <w:tabs>
          <w:tab w:val="left" w:pos="703"/>
        </w:tabs>
        <w:spacing w:before="40" w:after="0" w:line="240" w:lineRule="auto"/>
        <w:ind w:left="702" w:right="0" w:hanging="246"/>
        <w:jc w:val="left"/>
        <w:rPr>
          <w:sz w:val="21"/>
        </w:rPr>
      </w:pPr>
      <w:r>
        <w:rPr>
          <w:sz w:val="21"/>
        </w:rPr>
        <w:t>He has won a</w:t>
      </w:r>
      <w:r>
        <w:rPr>
          <w:spacing w:val="-3"/>
          <w:sz w:val="21"/>
        </w:rPr>
        <w:t xml:space="preserve"> </w:t>
      </w:r>
      <w:r>
        <w:rPr>
          <w:sz w:val="21"/>
        </w:rPr>
        <w:t>scholarship.</w:t>
      </w:r>
    </w:p>
    <w:p>
      <w:pPr>
        <w:pStyle w:val="ListParagraph"/>
        <w:numPr>
          <w:ilvl w:val="1"/>
          <w:numId w:val="1"/>
        </w:numPr>
        <w:tabs>
          <w:tab w:val="left" w:pos="703"/>
        </w:tabs>
        <w:spacing w:before="37" w:after="0" w:line="240" w:lineRule="auto"/>
        <w:ind w:left="702" w:right="0" w:hanging="246"/>
        <w:jc w:val="left"/>
        <w:rPr>
          <w:sz w:val="21"/>
        </w:rPr>
      </w:pPr>
      <w:r>
        <w:rPr>
          <w:sz w:val="21"/>
        </w:rPr>
        <w:t>He will take a part-time job to pay for</w:t>
      </w:r>
      <w:r>
        <w:rPr>
          <w:spacing w:val="4"/>
          <w:sz w:val="21"/>
        </w:rPr>
        <w:t xml:space="preserve"> </w:t>
      </w:r>
      <w:r>
        <w:rPr>
          <w:sz w:val="21"/>
        </w:rPr>
        <w:t>that.</w:t>
      </w:r>
    </w:p>
    <w:p>
      <w:pPr>
        <w:pStyle w:val="BodyText"/>
        <w:spacing w:before="25"/>
        <w:ind w:left="457"/>
        <w:rPr>
          <w:rFonts w:ascii="宋体" w:eastAsia="宋体" w:hint="eastAsia"/>
        </w:rPr>
      </w:pPr>
      <w:r>
        <w:rPr>
          <w:rFonts w:ascii="宋体" w:eastAsia="宋体" w:hint="eastAsia"/>
        </w:rPr>
        <w:t xml:space="preserve">听第 </w:t>
      </w:r>
      <w:r>
        <w:t xml:space="preserve">10 </w:t>
      </w:r>
      <w:r>
        <w:rPr>
          <w:rFonts w:ascii="宋体" w:eastAsia="宋体" w:hint="eastAsia"/>
        </w:rPr>
        <w:t xml:space="preserve">段材料，回答第 </w:t>
      </w:r>
      <w:r>
        <w:t xml:space="preserve">18-20 </w:t>
      </w:r>
      <w:r>
        <w:rPr>
          <w:rFonts w:ascii="宋体" w:eastAsia="宋体" w:hint="eastAsia"/>
        </w:rPr>
        <w:t>题。</w:t>
      </w:r>
    </w:p>
    <w:p>
      <w:pPr>
        <w:pStyle w:val="ListParagraph"/>
        <w:numPr>
          <w:ilvl w:val="0"/>
          <w:numId w:val="1"/>
        </w:numPr>
        <w:tabs>
          <w:tab w:val="left" w:pos="412"/>
        </w:tabs>
        <w:spacing w:before="26" w:after="0" w:line="240" w:lineRule="auto"/>
        <w:ind w:left="412" w:right="0" w:hanging="312"/>
        <w:jc w:val="left"/>
        <w:rPr>
          <w:sz w:val="21"/>
        </w:rPr>
      </w:pPr>
      <w:r>
        <w:rPr>
          <w:sz w:val="21"/>
        </w:rPr>
        <w:t>What is the talk mainly</w:t>
      </w:r>
      <w:r>
        <w:rPr>
          <w:spacing w:val="1"/>
          <w:sz w:val="21"/>
        </w:rPr>
        <w:t xml:space="preserve"> </w:t>
      </w:r>
      <w:r>
        <w:rPr>
          <w:sz w:val="21"/>
        </w:rPr>
        <w:t>about?</w:t>
      </w:r>
    </w:p>
    <w:p>
      <w:pPr>
        <w:pStyle w:val="BodyText"/>
        <w:tabs>
          <w:tab w:val="left" w:pos="4081"/>
          <w:tab w:val="left" w:pos="7350"/>
        </w:tabs>
        <w:spacing w:before="37"/>
        <w:ind w:left="457"/>
      </w:pPr>
      <w:r>
        <w:t>A. How to</w:t>
      </w:r>
      <w:r>
        <w:rPr>
          <w:spacing w:val="-7"/>
        </w:rPr>
        <w:t xml:space="preserve"> </w:t>
      </w:r>
      <w:r>
        <w:t>keep</w:t>
      </w:r>
      <w:r>
        <w:rPr>
          <w:spacing w:val="1"/>
        </w:rPr>
        <w:t xml:space="preserve"> </w:t>
      </w:r>
      <w:r>
        <w:t>young.</w:t>
      </w:r>
      <w:r>
        <w:tab/>
      </w:r>
      <w:r>
        <w:t>B. How to</w:t>
      </w:r>
      <w:r>
        <w:rPr>
          <w:spacing w:val="-11"/>
        </w:rPr>
        <w:t xml:space="preserve"> </w:t>
      </w:r>
      <w:r>
        <w:t>improve</w:t>
      </w:r>
      <w:r>
        <w:rPr>
          <w:spacing w:val="-1"/>
        </w:rPr>
        <w:t xml:space="preserve"> </w:t>
      </w:r>
      <w:r>
        <w:t>memory.</w:t>
      </w:r>
      <w:r>
        <w:tab/>
      </w:r>
      <w:r>
        <w:t>C. How to open our</w:t>
      </w:r>
      <w:r>
        <w:rPr>
          <w:spacing w:val="-5"/>
        </w:rPr>
        <w:t xml:space="preserve"> </w:t>
      </w:r>
      <w:r>
        <w:t>mind.</w:t>
      </w:r>
    </w:p>
    <w:p>
      <w:pPr>
        <w:pStyle w:val="ListParagraph"/>
        <w:numPr>
          <w:ilvl w:val="0"/>
          <w:numId w:val="1"/>
        </w:numPr>
        <w:tabs>
          <w:tab w:val="left" w:pos="412"/>
        </w:tabs>
        <w:spacing w:before="39" w:after="0" w:line="240" w:lineRule="auto"/>
        <w:ind w:left="412" w:right="0" w:hanging="312"/>
        <w:jc w:val="left"/>
        <w:rPr>
          <w:sz w:val="21"/>
        </w:rPr>
      </w:pPr>
      <w:r>
        <w:rPr>
          <w:sz w:val="21"/>
        </w:rPr>
        <w:t>What is the key to achieving this</w:t>
      </w:r>
      <w:r>
        <w:rPr>
          <w:spacing w:val="1"/>
          <w:sz w:val="21"/>
        </w:rPr>
        <w:t xml:space="preserve"> </w:t>
      </w:r>
      <w:r>
        <w:rPr>
          <w:sz w:val="21"/>
        </w:rPr>
        <w:t>goal?</w:t>
      </w:r>
    </w:p>
    <w:p>
      <w:pPr>
        <w:pStyle w:val="ListParagraph"/>
        <w:numPr>
          <w:ilvl w:val="1"/>
          <w:numId w:val="1"/>
        </w:numPr>
        <w:tabs>
          <w:tab w:val="left" w:pos="712"/>
        </w:tabs>
        <w:spacing w:before="39" w:after="0" w:line="240" w:lineRule="auto"/>
        <w:ind w:left="712" w:right="0" w:hanging="255"/>
        <w:jc w:val="left"/>
        <w:rPr>
          <w:sz w:val="21"/>
        </w:rPr>
      </w:pPr>
      <w:r>
        <w:rPr>
          <w:sz w:val="21"/>
        </w:rPr>
        <w:t>Going back to school.</w:t>
      </w:r>
    </w:p>
    <w:p>
      <w:pPr>
        <w:pStyle w:val="ListParagraph"/>
        <w:numPr>
          <w:ilvl w:val="1"/>
          <w:numId w:val="1"/>
        </w:numPr>
        <w:tabs>
          <w:tab w:val="left" w:pos="703"/>
        </w:tabs>
        <w:spacing w:before="37" w:after="0" w:line="240" w:lineRule="auto"/>
        <w:ind w:left="702" w:right="0" w:hanging="246"/>
        <w:jc w:val="left"/>
        <w:rPr>
          <w:sz w:val="21"/>
        </w:rPr>
      </w:pPr>
      <w:r>
        <w:rPr>
          <w:sz w:val="21"/>
        </w:rPr>
        <w:t>Paying much attention to</w:t>
      </w:r>
      <w:r>
        <w:rPr>
          <w:spacing w:val="1"/>
          <w:sz w:val="21"/>
        </w:rPr>
        <w:t xml:space="preserve"> </w:t>
      </w:r>
      <w:r>
        <w:rPr>
          <w:sz w:val="21"/>
        </w:rPr>
        <w:t>age.</w:t>
      </w:r>
    </w:p>
    <w:p>
      <w:pPr>
        <w:pStyle w:val="ListParagraph"/>
        <w:numPr>
          <w:ilvl w:val="1"/>
          <w:numId w:val="1"/>
        </w:numPr>
        <w:tabs>
          <w:tab w:val="left" w:pos="703"/>
        </w:tabs>
        <w:spacing w:before="40" w:after="0" w:line="240" w:lineRule="auto"/>
        <w:ind w:left="702" w:right="0" w:hanging="246"/>
        <w:jc w:val="left"/>
        <w:rPr>
          <w:sz w:val="21"/>
        </w:rPr>
      </w:pPr>
      <w:r>
        <w:rPr>
          <w:sz w:val="21"/>
        </w:rPr>
        <w:t>Using the mind as much as possible.</w:t>
      </w:r>
    </w:p>
    <w:p>
      <w:pPr>
        <w:pStyle w:val="ListParagraph"/>
        <w:numPr>
          <w:ilvl w:val="0"/>
          <w:numId w:val="1"/>
        </w:numPr>
        <w:tabs>
          <w:tab w:val="left" w:pos="412"/>
        </w:tabs>
        <w:spacing w:before="39" w:after="0" w:line="240" w:lineRule="auto"/>
        <w:ind w:left="412" w:right="0" w:hanging="312"/>
        <w:jc w:val="left"/>
        <w:rPr>
          <w:sz w:val="21"/>
        </w:rPr>
      </w:pPr>
      <w:r>
        <w:rPr>
          <w:sz w:val="21"/>
        </w:rPr>
        <w:t>What did the man who entered school at 70 become</w:t>
      </w:r>
      <w:r>
        <w:rPr>
          <w:spacing w:val="-7"/>
          <w:sz w:val="21"/>
        </w:rPr>
        <w:t xml:space="preserve"> </w:t>
      </w:r>
      <w:r>
        <w:rPr>
          <w:sz w:val="21"/>
        </w:rPr>
        <w:t>later?</w:t>
      </w:r>
    </w:p>
    <w:p>
      <w:pPr>
        <w:pStyle w:val="BodyText"/>
        <w:tabs>
          <w:tab w:val="left" w:pos="3973"/>
          <w:tab w:val="left" w:pos="7448"/>
        </w:tabs>
        <w:spacing w:before="37" w:line="240" w:lineRule="exact"/>
        <w:ind w:left="457"/>
      </w:pPr>
      <w:r>
        <w:t>A. An</w:t>
      </w:r>
      <w:r>
        <w:rPr>
          <w:spacing w:val="-18"/>
        </w:rPr>
        <w:t xml:space="preserve"> </w:t>
      </w:r>
      <w:r>
        <w:t>active</w:t>
      </w:r>
      <w:r>
        <w:rPr>
          <w:spacing w:val="-3"/>
        </w:rPr>
        <w:t xml:space="preserve"> </w:t>
      </w:r>
      <w:r>
        <w:t>lawyer.</w:t>
      </w:r>
      <w:r>
        <w:tab/>
      </w:r>
      <w:r>
        <w:t>B. A</w:t>
      </w:r>
      <w:r>
        <w:rPr>
          <w:spacing w:val="-29"/>
        </w:rPr>
        <w:t xml:space="preserve"> </w:t>
      </w:r>
      <w:r>
        <w:t>top</w:t>
      </w:r>
      <w:r>
        <w:rPr>
          <w:spacing w:val="-2"/>
        </w:rPr>
        <w:t xml:space="preserve"> </w:t>
      </w:r>
      <w:r>
        <w:t>doctor.</w:t>
      </w:r>
      <w:r>
        <w:tab/>
      </w:r>
      <w:r>
        <w:t>C. A highly paid</w:t>
      </w:r>
      <w:r>
        <w:rPr>
          <w:spacing w:val="-22"/>
        </w:rPr>
        <w:t xml:space="preserve"> </w:t>
      </w:r>
      <w:r>
        <w:t>artist.</w:t>
      </w:r>
    </w:p>
    <w:p>
      <w:pPr>
        <w:spacing w:before="0" w:line="306" w:lineRule="exact"/>
        <w:ind w:left="100" w:right="0" w:firstLine="0"/>
        <w:jc w:val="left"/>
        <w:rPr>
          <w:rFonts w:ascii="宋体" w:eastAsia="宋体" w:hint="eastAsia"/>
          <w:b/>
          <w:sz w:val="24"/>
        </w:rPr>
      </w:pPr>
      <w:r>
        <w:rPr>
          <w:rFonts w:ascii="宋体" w:eastAsia="宋体" w:hint="eastAsia"/>
          <w:b/>
          <w:sz w:val="24"/>
        </w:rPr>
        <w:t xml:space="preserve">第二部分 阅读理解 （共两节，满分 </w:t>
      </w:r>
      <w:r>
        <w:rPr>
          <w:b/>
          <w:sz w:val="24"/>
        </w:rPr>
        <w:t xml:space="preserve">40 </w:t>
      </w:r>
      <w:r>
        <w:rPr>
          <w:rFonts w:ascii="宋体" w:eastAsia="宋体" w:hint="eastAsia"/>
          <w:b/>
          <w:sz w:val="24"/>
        </w:rPr>
        <w:t>分）</w:t>
      </w:r>
    </w:p>
    <w:p>
      <w:pPr>
        <w:pStyle w:val="Heading3"/>
        <w:spacing w:before="1"/>
      </w:pPr>
      <w:r>
        <w:t xml:space="preserve">第一节（共 </w:t>
      </w:r>
      <w:r>
        <w:rPr>
          <w:rFonts w:ascii="Times New Roman" w:eastAsia="Times New Roman"/>
        </w:rPr>
        <w:t xml:space="preserve">15 </w:t>
      </w:r>
      <w:r>
        <w:t>小题</w:t>
      </w:r>
      <w:r>
        <w:rPr>
          <w:rFonts w:ascii="Times New Roman" w:eastAsia="Times New Roman"/>
        </w:rPr>
        <w:t xml:space="preserve">;  </w:t>
      </w:r>
      <w:r>
        <w:t xml:space="preserve">每小题 </w:t>
      </w:r>
      <w:r>
        <w:rPr>
          <w:rFonts w:ascii="Times New Roman" w:eastAsia="Times New Roman"/>
        </w:rPr>
        <w:t xml:space="preserve">2 </w:t>
      </w:r>
      <w:r>
        <w:t xml:space="preserve">分，满分 </w:t>
      </w:r>
      <w:r>
        <w:rPr>
          <w:rFonts w:ascii="Times New Roman" w:eastAsia="Times New Roman"/>
        </w:rPr>
        <w:t xml:space="preserve">30 </w:t>
      </w:r>
      <w:r>
        <w:t>分）</w:t>
      </w:r>
    </w:p>
    <w:p>
      <w:pPr>
        <w:pStyle w:val="BodyText"/>
        <w:tabs>
          <w:tab w:val="left" w:pos="5598"/>
        </w:tabs>
        <w:spacing w:before="9" w:line="249" w:lineRule="auto"/>
        <w:ind w:right="217" w:firstLine="420"/>
        <w:rPr>
          <w:rFonts w:ascii="宋体" w:eastAsia="宋体" w:hint="eastAsia"/>
        </w:rPr>
      </w:pPr>
      <w:r>
        <w:rPr>
          <w:rFonts w:ascii="宋体" w:eastAsia="宋体" w:hint="eastAsia"/>
        </w:rPr>
        <w:t>阅读</w:t>
      </w:r>
      <w:r>
        <w:rPr>
          <w:rFonts w:ascii="宋体" w:eastAsia="宋体" w:hint="eastAsia"/>
          <w:spacing w:val="4"/>
        </w:rPr>
        <w:t>下</w:t>
      </w:r>
      <w:r>
        <w:rPr>
          <w:rFonts w:ascii="宋体" w:eastAsia="宋体" w:hint="eastAsia"/>
        </w:rPr>
        <w:t>列短文，</w:t>
      </w:r>
      <w:r>
        <w:rPr>
          <w:rFonts w:ascii="宋体" w:eastAsia="宋体" w:hint="eastAsia"/>
          <w:spacing w:val="4"/>
        </w:rPr>
        <w:t>从</w:t>
      </w:r>
      <w:r>
        <w:rPr>
          <w:rFonts w:ascii="宋体" w:eastAsia="宋体" w:hint="eastAsia"/>
        </w:rPr>
        <w:t>每题所给的</w:t>
      </w:r>
      <w:r>
        <w:rPr>
          <w:rFonts w:ascii="宋体" w:eastAsia="宋体" w:hint="eastAsia"/>
          <w:spacing w:val="4"/>
        </w:rPr>
        <w:t>四</w:t>
      </w:r>
      <w:r>
        <w:rPr>
          <w:rFonts w:ascii="宋体" w:eastAsia="宋体" w:hint="eastAsia"/>
        </w:rPr>
        <w:t>个选项（</w:t>
      </w:r>
      <w:r>
        <w:t>A</w:t>
      </w:r>
      <w:r>
        <w:rPr>
          <w:spacing w:val="46"/>
        </w:rPr>
        <w:t xml:space="preserve"> </w:t>
      </w:r>
      <w:r>
        <w:rPr>
          <w:rFonts w:ascii="宋体" w:eastAsia="宋体" w:hint="eastAsia"/>
        </w:rPr>
        <w:t>、</w:t>
      </w:r>
      <w:r>
        <w:t xml:space="preserve">B </w:t>
      </w:r>
      <w:r>
        <w:rPr>
          <w:spacing w:val="6"/>
        </w:rPr>
        <w:t xml:space="preserve"> </w:t>
      </w:r>
      <w:r>
        <w:rPr>
          <w:rFonts w:ascii="宋体" w:eastAsia="宋体" w:hint="eastAsia"/>
        </w:rPr>
        <w:t>、</w:t>
      </w:r>
      <w:r>
        <w:t>C</w:t>
      </w:r>
      <w:r>
        <w:tab/>
      </w:r>
      <w:r>
        <w:rPr>
          <w:rFonts w:ascii="宋体" w:eastAsia="宋体" w:hint="eastAsia"/>
        </w:rPr>
        <w:t>和</w:t>
      </w:r>
      <w:r>
        <w:rPr>
          <w:rFonts w:ascii="宋体" w:eastAsia="宋体" w:hint="eastAsia"/>
          <w:spacing w:val="8"/>
        </w:rPr>
        <w:t xml:space="preserve"> </w:t>
      </w:r>
      <w:r>
        <w:t>D</w:t>
      </w:r>
      <w:r>
        <w:rPr>
          <w:spacing w:val="7"/>
        </w:rPr>
        <w:t xml:space="preserve"> </w:t>
      </w:r>
      <w:r>
        <w:rPr>
          <w:rFonts w:ascii="宋体" w:eastAsia="宋体" w:hint="eastAsia"/>
        </w:rPr>
        <w:t>）中</w:t>
      </w:r>
      <w:r>
        <w:rPr>
          <w:rFonts w:ascii="宋体" w:eastAsia="宋体" w:hint="eastAsia"/>
          <w:spacing w:val="4"/>
        </w:rPr>
        <w:t>，</w:t>
      </w:r>
      <w:r>
        <w:rPr>
          <w:rFonts w:ascii="宋体" w:eastAsia="宋体" w:hint="eastAsia"/>
        </w:rPr>
        <w:t>选出最佳</w:t>
      </w:r>
      <w:r>
        <w:rPr>
          <w:rFonts w:ascii="宋体" w:eastAsia="宋体" w:hint="eastAsia"/>
          <w:spacing w:val="4"/>
        </w:rPr>
        <w:t>选</w:t>
      </w:r>
      <w:r>
        <w:rPr>
          <w:rFonts w:ascii="宋体" w:eastAsia="宋体" w:hint="eastAsia"/>
        </w:rPr>
        <w:t>项，并在答</w:t>
      </w:r>
      <w:r>
        <w:rPr>
          <w:rFonts w:ascii="宋体" w:eastAsia="宋体" w:hint="eastAsia"/>
          <w:spacing w:val="4"/>
        </w:rPr>
        <w:t>题</w:t>
      </w:r>
      <w:r>
        <w:rPr>
          <w:rFonts w:ascii="宋体" w:eastAsia="宋体" w:hint="eastAsia"/>
        </w:rPr>
        <w:t>卡上</w:t>
      </w:r>
      <w:r>
        <w:rPr>
          <w:rFonts w:ascii="宋体" w:eastAsia="宋体" w:hint="eastAsia"/>
          <w:spacing w:val="-12"/>
        </w:rPr>
        <w:t>将</w:t>
      </w:r>
      <w:r>
        <w:rPr>
          <w:rFonts w:ascii="宋体" w:eastAsia="宋体" w:hint="eastAsia"/>
        </w:rPr>
        <w:t>该项涂黑。</w:t>
      </w:r>
    </w:p>
    <w:p>
      <w:pPr>
        <w:pStyle w:val="Heading3"/>
        <w:spacing w:before="16"/>
        <w:ind w:left="0" w:right="519"/>
        <w:jc w:val="center"/>
        <w:rPr>
          <w:rFonts w:ascii="Times New Roman"/>
        </w:rPr>
      </w:pPr>
      <w:r>
        <w:rPr>
          <w:rFonts w:ascii="Times New Roman"/>
          <w:w w:val="99"/>
        </w:rPr>
        <w:t>A</w:t>
      </w:r>
    </w:p>
    <w:p>
      <w:pPr>
        <w:pStyle w:val="BodyText"/>
        <w:spacing w:before="37" w:line="278" w:lineRule="auto"/>
        <w:ind w:right="178" w:firstLine="357"/>
        <w:jc w:val="both"/>
      </w:pPr>
      <w:r>
        <w:t>Below you will find a profile of each gap year program. If there is a specific program you are interested in or a question you have regarding these programs, please feel free to contact them directly.</w:t>
      </w:r>
    </w:p>
    <w:p>
      <w:pPr>
        <w:pStyle w:val="Heading3"/>
        <w:spacing w:before="1"/>
        <w:jc w:val="both"/>
        <w:rPr>
          <w:rFonts w:ascii="Times New Roman"/>
        </w:rPr>
      </w:pPr>
      <w:r>
        <w:rPr>
          <w:rFonts w:ascii="Times New Roman"/>
        </w:rPr>
        <w:t>Youth International</w:t>
      </w:r>
    </w:p>
    <w:p>
      <w:pPr>
        <w:pStyle w:val="BodyText"/>
        <w:spacing w:before="37" w:line="278" w:lineRule="auto"/>
        <w:ind w:right="182" w:firstLine="357"/>
        <w:jc w:val="both"/>
      </w:pPr>
      <w:r>
        <w:t>Since 1997, Youth International has been providing many people with the most exciting and educational experience of their life. It is a learning program that combines international travel, inter-cultural exchange, home stays, volunteer community service work and outdoor adventures.</w:t>
      </w:r>
    </w:p>
    <w:p>
      <w:pPr>
        <w:pStyle w:val="BodyText"/>
        <w:spacing w:before="0" w:line="241" w:lineRule="exact"/>
        <w:ind w:left="457"/>
        <w:jc w:val="both"/>
      </w:pPr>
      <w:r>
        <w:t>Phone: 720-270-3323</w:t>
      </w:r>
    </w:p>
    <w:p>
      <w:pPr>
        <w:pStyle w:val="Heading3"/>
        <w:spacing w:before="39"/>
        <w:jc w:val="both"/>
        <w:rPr>
          <w:rFonts w:ascii="Times New Roman"/>
        </w:rPr>
      </w:pPr>
      <w:r>
        <w:rPr>
          <w:rFonts w:ascii="Times New Roman"/>
        </w:rPr>
        <w:t>Carpe Diem Education</w:t>
      </w:r>
    </w:p>
    <w:p>
      <w:pPr>
        <w:pStyle w:val="BodyText"/>
        <w:spacing w:before="40"/>
        <w:ind w:left="457"/>
        <w:jc w:val="both"/>
      </w:pPr>
      <w:r>
        <w:t>Through volunteer service, travel and cultural exchange, students of Carpe Diem Education receive a personal</w:t>
      </w:r>
    </w:p>
    <w:p>
      <w:pPr>
        <w:spacing w:after="0"/>
        <w:jc w:val="both"/>
        <w:sectPr>
          <w:pgSz w:w="11120" w:h="15080"/>
          <w:pgMar w:top="860" w:right="500" w:bottom="280" w:left="620" w:header="720" w:footer="720" w:gutter="0"/>
          <w:cols w:space="708"/>
        </w:sectPr>
      </w:pPr>
    </w:p>
    <w:p>
      <w:pPr>
        <w:pStyle w:val="BodyText"/>
        <w:spacing w:before="75" w:line="278" w:lineRule="auto"/>
        <w:ind w:right="180"/>
        <w:jc w:val="both"/>
      </w:pPr>
      <w:r>
        <w:t>insight into themselves and their cultures. We specialize in guiding summer and semester programs for high school students. Each course is carefully crafted to develop leadership and self-awareness within our students, who return home better prepared to be leaders in thought and action.</w:t>
      </w:r>
    </w:p>
    <w:p>
      <w:pPr>
        <w:pStyle w:val="BodyText"/>
        <w:spacing w:before="0" w:line="241" w:lineRule="exact"/>
        <w:ind w:left="0" w:right="7253"/>
        <w:jc w:val="center"/>
      </w:pPr>
      <w:r>
        <w:t>Phone: 503-285-1800</w:t>
      </w:r>
    </w:p>
    <w:p>
      <w:pPr>
        <w:pStyle w:val="Heading3"/>
        <w:spacing w:before="37"/>
        <w:ind w:left="0" w:right="7186"/>
        <w:jc w:val="center"/>
        <w:rPr>
          <w:rFonts w:ascii="Times New Roman"/>
        </w:rPr>
      </w:pPr>
      <w:r>
        <w:rPr>
          <w:rFonts w:ascii="Times New Roman"/>
        </w:rPr>
        <w:t>Center for Interim Programs</w:t>
      </w:r>
    </w:p>
    <w:p>
      <w:pPr>
        <w:pStyle w:val="BodyText"/>
        <w:spacing w:line="278" w:lineRule="auto"/>
        <w:ind w:right="184" w:firstLine="357"/>
        <w:jc w:val="both"/>
      </w:pPr>
      <w:r>
        <w:t xml:space="preserve">Founded in 1980, Center for Interim Programs is the first independent gap-year organization in America. Based on students’ interests and budget, our experienced teachers help make individual course choices including: low cost volunteer options, language programs, research trips, and so on. </w:t>
      </w:r>
      <w:r>
        <w:rPr>
          <w:spacing w:val="-7"/>
        </w:rPr>
        <w:t xml:space="preserve">We </w:t>
      </w:r>
      <w:r>
        <w:t>are committed to helping students find more experiences of formal education and work.</w:t>
      </w:r>
    </w:p>
    <w:p>
      <w:pPr>
        <w:pStyle w:val="BodyText"/>
        <w:spacing w:before="1"/>
        <w:ind w:left="457"/>
        <w:jc w:val="both"/>
      </w:pPr>
      <w:r>
        <w:t>Phone: 413-585-0980</w:t>
      </w:r>
    </w:p>
    <w:p>
      <w:pPr>
        <w:pStyle w:val="Heading3"/>
        <w:spacing w:before="37"/>
        <w:jc w:val="both"/>
        <w:rPr>
          <w:rFonts w:ascii="Times New Roman"/>
        </w:rPr>
      </w:pPr>
      <w:r>
        <w:rPr>
          <w:rFonts w:ascii="Times New Roman"/>
        </w:rPr>
        <w:t>EF Gap Year</w:t>
      </w:r>
    </w:p>
    <w:p>
      <w:pPr>
        <w:pStyle w:val="BodyText"/>
        <w:spacing w:line="278" w:lineRule="auto"/>
        <w:ind w:right="182" w:firstLine="357"/>
        <w:jc w:val="both"/>
      </w:pPr>
      <w:r>
        <w:t>EF Gap Year offers students the ability to explore several countries where you will learn a language, volunteer for a good cause, gain international work experience. Choose between a 12-week semester or 26-week academic year. You can then personalize your program to meet your learning goals and interests by deciding where, when, and-how you wish to study on your own. Our well-structured curriculum even allows you to place out of college-level classes and earn advanced credits toward graduation.</w:t>
      </w:r>
    </w:p>
    <w:p>
      <w:pPr>
        <w:pStyle w:val="ListParagraph"/>
        <w:numPr>
          <w:ilvl w:val="0"/>
          <w:numId w:val="1"/>
        </w:numPr>
        <w:tabs>
          <w:tab w:val="left" w:pos="412"/>
          <w:tab w:val="left" w:pos="5245"/>
        </w:tabs>
        <w:spacing w:before="0" w:after="0" w:line="278" w:lineRule="auto"/>
        <w:ind w:left="457" w:right="3257" w:hanging="358"/>
        <w:jc w:val="right"/>
        <w:rPr>
          <w:sz w:val="21"/>
        </w:rPr>
      </w:pPr>
      <w:r>
        <w:rPr>
          <w:sz w:val="21"/>
        </w:rPr>
        <w:t>Which phone number can you dial if you want to improve</w:t>
      </w:r>
      <w:r>
        <w:rPr>
          <w:spacing w:val="-23"/>
          <w:sz w:val="21"/>
        </w:rPr>
        <w:t xml:space="preserve"> </w:t>
      </w:r>
      <w:r>
        <w:rPr>
          <w:sz w:val="21"/>
        </w:rPr>
        <w:t>your</w:t>
      </w:r>
      <w:r>
        <w:rPr>
          <w:spacing w:val="-3"/>
          <w:sz w:val="21"/>
        </w:rPr>
        <w:t xml:space="preserve"> </w:t>
      </w:r>
      <w:r>
        <w:rPr>
          <w:sz w:val="21"/>
        </w:rPr>
        <w:t>leadership?</w:t>
      </w:r>
      <w:r>
        <w:rPr>
          <w:w w:val="99"/>
          <w:sz w:val="21"/>
        </w:rPr>
        <w:t xml:space="preserve"> </w:t>
      </w:r>
      <w:r>
        <w:rPr>
          <w:sz w:val="21"/>
        </w:rPr>
        <w:t>A.</w:t>
      </w:r>
      <w:r>
        <w:rPr>
          <w:spacing w:val="-3"/>
          <w:sz w:val="21"/>
        </w:rPr>
        <w:t xml:space="preserve"> </w:t>
      </w:r>
      <w:r>
        <w:rPr>
          <w:sz w:val="21"/>
        </w:rPr>
        <w:t>720-270-3323.</w:t>
      </w:r>
      <w:r>
        <w:rPr>
          <w:sz w:val="21"/>
        </w:rPr>
        <w:tab/>
      </w:r>
      <w:r>
        <w:rPr>
          <w:sz w:val="21"/>
        </w:rPr>
        <w:t>B.</w:t>
      </w:r>
      <w:r>
        <w:rPr>
          <w:spacing w:val="-18"/>
          <w:sz w:val="21"/>
        </w:rPr>
        <w:t xml:space="preserve"> </w:t>
      </w:r>
      <w:r>
        <w:rPr>
          <w:sz w:val="21"/>
        </w:rPr>
        <w:t>503-285-1800.</w:t>
      </w:r>
    </w:p>
    <w:p>
      <w:pPr>
        <w:pStyle w:val="BodyText"/>
        <w:tabs>
          <w:tab w:val="left" w:pos="4787"/>
        </w:tabs>
        <w:spacing w:before="0"/>
        <w:ind w:left="0" w:right="3247"/>
        <w:jc w:val="right"/>
      </w:pPr>
      <w:r>
        <w:t>C.</w:t>
      </w:r>
      <w:r>
        <w:rPr>
          <w:spacing w:val="-2"/>
        </w:rPr>
        <w:t xml:space="preserve"> </w:t>
      </w:r>
      <w:r>
        <w:t>413-585-0980.</w:t>
      </w:r>
      <w:r>
        <w:tab/>
      </w:r>
      <w:r>
        <w:t>D.</w:t>
      </w:r>
      <w:r>
        <w:rPr>
          <w:spacing w:val="-5"/>
        </w:rPr>
        <w:t xml:space="preserve"> </w:t>
      </w:r>
      <w:r>
        <w:t>800-726-9746.</w:t>
      </w:r>
    </w:p>
    <w:p>
      <w:pPr>
        <w:pStyle w:val="ListParagraph"/>
        <w:numPr>
          <w:ilvl w:val="0"/>
          <w:numId w:val="1"/>
        </w:numPr>
        <w:tabs>
          <w:tab w:val="left" w:pos="412"/>
        </w:tabs>
        <w:spacing w:before="37" w:after="0" w:line="240" w:lineRule="auto"/>
        <w:ind w:left="412" w:right="0" w:hanging="312"/>
        <w:jc w:val="left"/>
        <w:rPr>
          <w:sz w:val="21"/>
        </w:rPr>
      </w:pPr>
      <w:r>
        <w:rPr>
          <w:sz w:val="21"/>
        </w:rPr>
        <w:t xml:space="preserve">What is EF Gap </w:t>
      </w:r>
      <w:r>
        <w:rPr>
          <w:spacing w:val="-5"/>
          <w:sz w:val="21"/>
        </w:rPr>
        <w:t xml:space="preserve">Year’s </w:t>
      </w:r>
      <w:r>
        <w:rPr>
          <w:sz w:val="21"/>
        </w:rPr>
        <w:t>unique</w:t>
      </w:r>
      <w:r>
        <w:rPr>
          <w:spacing w:val="-4"/>
          <w:sz w:val="21"/>
        </w:rPr>
        <w:t xml:space="preserve"> </w:t>
      </w:r>
      <w:r>
        <w:rPr>
          <w:sz w:val="21"/>
        </w:rPr>
        <w:t>feature?</w:t>
      </w:r>
    </w:p>
    <w:p>
      <w:pPr>
        <w:pStyle w:val="ListParagraph"/>
        <w:numPr>
          <w:ilvl w:val="1"/>
          <w:numId w:val="1"/>
        </w:numPr>
        <w:tabs>
          <w:tab w:val="left" w:pos="712"/>
        </w:tabs>
        <w:spacing w:before="39" w:after="0" w:line="240" w:lineRule="auto"/>
        <w:ind w:left="712" w:right="0" w:hanging="255"/>
        <w:jc w:val="left"/>
        <w:rPr>
          <w:sz w:val="21"/>
        </w:rPr>
      </w:pPr>
      <w:r>
        <w:rPr>
          <w:sz w:val="21"/>
        </w:rPr>
        <w:t>Its reasonable</w:t>
      </w:r>
      <w:r>
        <w:rPr>
          <w:spacing w:val="2"/>
          <w:sz w:val="21"/>
        </w:rPr>
        <w:t xml:space="preserve"> </w:t>
      </w:r>
      <w:r>
        <w:rPr>
          <w:sz w:val="21"/>
        </w:rPr>
        <w:t>fee.</w:t>
      </w:r>
    </w:p>
    <w:p>
      <w:pPr>
        <w:pStyle w:val="ListParagraph"/>
        <w:numPr>
          <w:ilvl w:val="1"/>
          <w:numId w:val="1"/>
        </w:numPr>
        <w:tabs>
          <w:tab w:val="left" w:pos="703"/>
        </w:tabs>
        <w:spacing w:before="39" w:after="0" w:line="240" w:lineRule="auto"/>
        <w:ind w:left="702" w:right="0" w:hanging="246"/>
        <w:jc w:val="left"/>
        <w:rPr>
          <w:sz w:val="21"/>
        </w:rPr>
      </w:pPr>
      <w:r>
        <w:rPr>
          <w:sz w:val="21"/>
        </w:rPr>
        <w:t>Its experienced teachers.</w:t>
      </w:r>
    </w:p>
    <w:p>
      <w:pPr>
        <w:pStyle w:val="ListParagraph"/>
        <w:numPr>
          <w:ilvl w:val="1"/>
          <w:numId w:val="1"/>
        </w:numPr>
        <w:tabs>
          <w:tab w:val="left" w:pos="703"/>
        </w:tabs>
        <w:spacing w:before="37" w:after="0" w:line="240" w:lineRule="auto"/>
        <w:ind w:left="702" w:right="0" w:hanging="246"/>
        <w:jc w:val="left"/>
        <w:rPr>
          <w:sz w:val="21"/>
        </w:rPr>
      </w:pPr>
      <w:r>
        <w:rPr>
          <w:sz w:val="21"/>
        </w:rPr>
        <w:t>Its personalized program.</w:t>
      </w:r>
    </w:p>
    <w:p>
      <w:pPr>
        <w:pStyle w:val="ListParagraph"/>
        <w:numPr>
          <w:ilvl w:val="1"/>
          <w:numId w:val="1"/>
        </w:numPr>
        <w:tabs>
          <w:tab w:val="left" w:pos="712"/>
        </w:tabs>
        <w:spacing w:before="40" w:after="0" w:line="240" w:lineRule="auto"/>
        <w:ind w:left="712" w:right="0" w:hanging="255"/>
        <w:jc w:val="left"/>
        <w:rPr>
          <w:sz w:val="21"/>
        </w:rPr>
      </w:pPr>
      <w:r>
        <w:rPr>
          <w:sz w:val="21"/>
        </w:rPr>
        <w:t>Its diverse curriculum</w:t>
      </w:r>
      <w:r>
        <w:rPr>
          <w:spacing w:val="2"/>
          <w:sz w:val="21"/>
        </w:rPr>
        <w:t xml:space="preserve"> </w:t>
      </w:r>
      <w:r>
        <w:rPr>
          <w:sz w:val="21"/>
        </w:rPr>
        <w:t>choices.</w:t>
      </w:r>
    </w:p>
    <w:p>
      <w:pPr>
        <w:pStyle w:val="ListParagraph"/>
        <w:numPr>
          <w:ilvl w:val="0"/>
          <w:numId w:val="1"/>
        </w:numPr>
        <w:tabs>
          <w:tab w:val="left" w:pos="412"/>
        </w:tabs>
        <w:spacing w:before="39" w:after="0" w:line="240" w:lineRule="auto"/>
        <w:ind w:left="412" w:right="0" w:hanging="312"/>
        <w:jc w:val="left"/>
        <w:rPr>
          <w:sz w:val="21"/>
        </w:rPr>
      </w:pPr>
      <w:r>
        <w:rPr>
          <w:sz w:val="21"/>
        </w:rPr>
        <w:t>What do the four programs have in common?</w:t>
      </w:r>
    </w:p>
    <w:p>
      <w:pPr>
        <w:pStyle w:val="ListParagraph"/>
        <w:numPr>
          <w:ilvl w:val="1"/>
          <w:numId w:val="1"/>
        </w:numPr>
        <w:tabs>
          <w:tab w:val="left" w:pos="710"/>
        </w:tabs>
        <w:spacing w:before="37" w:after="0" w:line="240" w:lineRule="auto"/>
        <w:ind w:left="709" w:right="0" w:hanging="253"/>
        <w:jc w:val="left"/>
        <w:rPr>
          <w:sz w:val="21"/>
        </w:rPr>
      </w:pPr>
      <w:r>
        <w:rPr>
          <w:sz w:val="21"/>
        </w:rPr>
        <w:t>They pay attention to volunteer service</w:t>
      </w:r>
      <w:r>
        <w:rPr>
          <w:spacing w:val="1"/>
          <w:sz w:val="21"/>
        </w:rPr>
        <w:t xml:space="preserve"> </w:t>
      </w:r>
      <w:r>
        <w:rPr>
          <w:sz w:val="21"/>
        </w:rPr>
        <w:t>work.</w:t>
      </w:r>
    </w:p>
    <w:p>
      <w:pPr>
        <w:pStyle w:val="ListParagraph"/>
        <w:numPr>
          <w:ilvl w:val="1"/>
          <w:numId w:val="1"/>
        </w:numPr>
        <w:tabs>
          <w:tab w:val="left" w:pos="698"/>
        </w:tabs>
        <w:spacing w:before="39" w:after="0" w:line="240" w:lineRule="auto"/>
        <w:ind w:left="697" w:right="0" w:hanging="241"/>
        <w:jc w:val="left"/>
        <w:rPr>
          <w:sz w:val="21"/>
        </w:rPr>
      </w:pPr>
      <w:r>
        <w:rPr>
          <w:sz w:val="21"/>
        </w:rPr>
        <w:t>They combine education with home</w:t>
      </w:r>
      <w:r>
        <w:rPr>
          <w:spacing w:val="6"/>
          <w:sz w:val="21"/>
        </w:rPr>
        <w:t xml:space="preserve"> </w:t>
      </w:r>
      <w:r>
        <w:rPr>
          <w:sz w:val="21"/>
        </w:rPr>
        <w:t>stays.</w:t>
      </w:r>
    </w:p>
    <w:p>
      <w:pPr>
        <w:pStyle w:val="ListParagraph"/>
        <w:numPr>
          <w:ilvl w:val="1"/>
          <w:numId w:val="1"/>
        </w:numPr>
        <w:tabs>
          <w:tab w:val="left" w:pos="698"/>
        </w:tabs>
        <w:spacing w:before="40" w:after="0" w:line="240" w:lineRule="auto"/>
        <w:ind w:left="697" w:right="0" w:hanging="241"/>
        <w:jc w:val="left"/>
        <w:rPr>
          <w:sz w:val="21"/>
        </w:rPr>
      </w:pPr>
      <w:r>
        <w:rPr>
          <w:sz w:val="21"/>
        </w:rPr>
        <w:t>They mainly offer cross-cultural</w:t>
      </w:r>
      <w:r>
        <w:rPr>
          <w:spacing w:val="-3"/>
          <w:sz w:val="21"/>
        </w:rPr>
        <w:t xml:space="preserve"> </w:t>
      </w:r>
      <w:r>
        <w:rPr>
          <w:sz w:val="21"/>
        </w:rPr>
        <w:t>education.</w:t>
      </w:r>
    </w:p>
    <w:p>
      <w:pPr>
        <w:pStyle w:val="ListParagraph"/>
        <w:numPr>
          <w:ilvl w:val="1"/>
          <w:numId w:val="1"/>
        </w:numPr>
        <w:tabs>
          <w:tab w:val="left" w:pos="710"/>
        </w:tabs>
        <w:spacing w:before="36" w:after="0" w:line="240" w:lineRule="auto"/>
        <w:ind w:left="709" w:right="0" w:hanging="253"/>
        <w:jc w:val="left"/>
        <w:rPr>
          <w:sz w:val="21"/>
        </w:rPr>
      </w:pPr>
      <w:r>
        <w:rPr>
          <w:sz w:val="21"/>
        </w:rPr>
        <w:t>They raise students’ interest in</w:t>
      </w:r>
      <w:r>
        <w:rPr>
          <w:spacing w:val="-18"/>
          <w:sz w:val="21"/>
        </w:rPr>
        <w:t xml:space="preserve"> </w:t>
      </w:r>
      <w:r>
        <w:rPr>
          <w:sz w:val="21"/>
        </w:rPr>
        <w:t>adventure.</w:t>
      </w:r>
    </w:p>
    <w:p>
      <w:pPr>
        <w:pStyle w:val="Heading3"/>
        <w:spacing w:before="40"/>
        <w:ind w:left="0" w:right="530"/>
        <w:jc w:val="center"/>
        <w:rPr>
          <w:rFonts w:ascii="Times New Roman"/>
        </w:rPr>
      </w:pPr>
      <w:r>
        <w:rPr>
          <w:rFonts w:ascii="Times New Roman"/>
          <w:w w:val="99"/>
        </w:rPr>
        <w:t>B</w:t>
      </w:r>
    </w:p>
    <w:p>
      <w:pPr>
        <w:pStyle w:val="BodyText"/>
        <w:spacing w:line="266" w:lineRule="auto"/>
        <w:ind w:right="177" w:firstLine="357"/>
        <w:jc w:val="both"/>
      </w:pPr>
      <w:r>
        <w:t xml:space="preserve">I believe in the power of science fiction, not just for its capacity to transform dreams into reality, but also for its power to bond together those who share a common vision of the future. For me, </w:t>
      </w:r>
      <w:r>
        <w:rPr>
          <w:spacing w:val="-3"/>
        </w:rPr>
        <w:t xml:space="preserve">that’s </w:t>
      </w:r>
      <w:r>
        <w:t xml:space="preserve">true for my relationship with my dad. Some fathers and sons bond over sports, fishing or hunting, but my dad and I bond over </w:t>
      </w:r>
      <w:r>
        <w:rPr>
          <w:i/>
        </w:rPr>
        <w:t xml:space="preserve">Star </w:t>
      </w:r>
      <w:r>
        <w:rPr>
          <w:i/>
          <w:spacing w:val="-4"/>
        </w:rPr>
        <w:t>Trek</w:t>
      </w:r>
      <w:r>
        <w:rPr>
          <w:spacing w:val="-4"/>
        </w:rPr>
        <w:t xml:space="preserve">. </w:t>
      </w:r>
      <w:r>
        <w:rPr>
          <w:spacing w:val="-7"/>
        </w:rPr>
        <w:t>We</w:t>
      </w:r>
      <w:r>
        <w:rPr>
          <w:spacing w:val="-5"/>
        </w:rPr>
        <w:t xml:space="preserve"> </w:t>
      </w:r>
      <w:r>
        <w:t>tried</w:t>
      </w:r>
      <w:r>
        <w:rPr>
          <w:spacing w:val="3"/>
        </w:rPr>
        <w:t xml:space="preserve"> </w:t>
      </w:r>
      <w:r>
        <w:t>a</w:t>
      </w:r>
      <w:r>
        <w:rPr>
          <w:spacing w:val="3"/>
        </w:rPr>
        <w:t xml:space="preserve"> </w:t>
      </w:r>
      <w:r>
        <w:t>trip</w:t>
      </w:r>
      <w:r>
        <w:rPr>
          <w:spacing w:val="3"/>
        </w:rPr>
        <w:t xml:space="preserve"> </w:t>
      </w:r>
      <w:r>
        <w:t>to Disney</w:t>
      </w:r>
      <w:r>
        <w:rPr>
          <w:spacing w:val="-1"/>
        </w:rPr>
        <w:t xml:space="preserve"> </w:t>
      </w:r>
      <w:r>
        <w:rPr>
          <w:spacing w:val="-3"/>
        </w:rPr>
        <w:t>World</w:t>
      </w:r>
      <w:r>
        <w:rPr>
          <w:spacing w:val="-2"/>
        </w:rPr>
        <w:t xml:space="preserve">, </w:t>
      </w:r>
      <w:r>
        <w:t>but</w:t>
      </w:r>
      <w:r>
        <w:rPr>
          <w:spacing w:val="-1"/>
        </w:rPr>
        <w:t xml:space="preserve"> </w:t>
      </w:r>
      <w:r>
        <w:t>one</w:t>
      </w:r>
      <w:r>
        <w:rPr>
          <w:spacing w:val="1"/>
        </w:rPr>
        <w:t xml:space="preserve"> </w:t>
      </w:r>
      <w:r>
        <w:t>of</w:t>
      </w:r>
      <w:r>
        <w:rPr>
          <w:spacing w:val="-1"/>
        </w:rPr>
        <w:t xml:space="preserve"> </w:t>
      </w:r>
      <w:r>
        <w:t>my earliest</w:t>
      </w:r>
      <w:r>
        <w:rPr>
          <w:spacing w:val="5"/>
        </w:rPr>
        <w:t xml:space="preserve"> </w:t>
      </w:r>
      <w:r>
        <w:t>memories</w:t>
      </w:r>
      <w:r>
        <w:rPr>
          <w:spacing w:val="2"/>
        </w:rPr>
        <w:t xml:space="preserve"> </w:t>
      </w:r>
      <w:r>
        <w:t>wasn’t</w:t>
      </w:r>
      <w:r>
        <w:rPr>
          <w:spacing w:val="1"/>
        </w:rPr>
        <w:t xml:space="preserve"> </w:t>
      </w:r>
      <w:r>
        <w:t>Mickey</w:t>
      </w:r>
      <w:r>
        <w:rPr>
          <w:spacing w:val="-1"/>
        </w:rPr>
        <w:t xml:space="preserve">, </w:t>
      </w:r>
      <w:r>
        <w:t>but</w:t>
      </w:r>
      <w:r>
        <w:rPr>
          <w:spacing w:val="-1"/>
        </w:rPr>
        <w:t xml:space="preserve"> </w:t>
      </w:r>
      <w:r>
        <w:t>a Klingon</w:t>
      </w:r>
      <w:r>
        <w:rPr>
          <w:spacing w:val="3"/>
        </w:rPr>
        <w:t xml:space="preserve"> </w:t>
      </w:r>
      <w:r>
        <w:t>battle</w:t>
      </w:r>
      <w:r>
        <w:rPr>
          <w:spacing w:val="1"/>
        </w:rPr>
        <w:t xml:space="preserve"> </w:t>
      </w:r>
      <w:r>
        <w:t>cruiser(</w:t>
      </w:r>
      <w:r>
        <w:rPr>
          <w:rFonts w:ascii="宋体" w:eastAsia="宋体" w:hAnsi="宋体" w:hint="eastAsia"/>
          <w:spacing w:val="2"/>
        </w:rPr>
        <w:t>巡洋舰</w:t>
      </w:r>
      <w:r>
        <w:rPr>
          <w:spacing w:val="2"/>
        </w:rPr>
        <w:t>)on the</w:t>
      </w:r>
      <w:r>
        <w:rPr>
          <w:spacing w:val="1"/>
        </w:rPr>
        <w:t xml:space="preserve"> </w:t>
      </w:r>
      <w:r>
        <w:t>screen.</w:t>
      </w:r>
    </w:p>
    <w:p>
      <w:pPr>
        <w:pStyle w:val="BodyText"/>
        <w:spacing w:before="0" w:line="278" w:lineRule="auto"/>
        <w:ind w:right="181" w:firstLine="357"/>
        <w:jc w:val="both"/>
      </w:pPr>
      <w:r>
        <w:t xml:space="preserve">Over the years, nearly every setting and situation has become far away for my dad and me. When </w:t>
      </w:r>
      <w:r>
        <w:rPr>
          <w:spacing w:val="-3"/>
        </w:rPr>
        <w:t xml:space="preserve">it’s </w:t>
      </w:r>
      <w:r>
        <w:t>warm at night, we’re not driving along some dark streets in Indiana, but going at a slow speed with stars dimly shining. Both of us are thinking of them, without needing to say a word. All these visions of other universes have together created a private universe for my dad and</w:t>
      </w:r>
      <w:r>
        <w:rPr>
          <w:spacing w:val="-1"/>
        </w:rPr>
        <w:t xml:space="preserve"> </w:t>
      </w:r>
      <w:r>
        <w:t>me.</w:t>
      </w:r>
    </w:p>
    <w:p>
      <w:pPr>
        <w:pStyle w:val="BodyText"/>
        <w:spacing w:before="0" w:line="268" w:lineRule="auto"/>
        <w:ind w:right="182" w:firstLine="357"/>
        <w:jc w:val="both"/>
      </w:pPr>
      <w:r>
        <w:t xml:space="preserve">Gene Rodenberry, creator of </w:t>
      </w:r>
      <w:r>
        <w:rPr>
          <w:i/>
        </w:rPr>
        <w:t>Star Trek</w:t>
      </w:r>
      <w:r>
        <w:t xml:space="preserve">, once said, “Science fiction is a way of thinking, a way of logic that bypasses( </w:t>
      </w:r>
      <w:r>
        <w:rPr>
          <w:rFonts w:ascii="宋体" w:eastAsia="宋体" w:hAnsi="宋体" w:hint="eastAsia"/>
        </w:rPr>
        <w:t xml:space="preserve">绕 过 </w:t>
      </w:r>
      <w:r>
        <w:t>)a lot of nonsense. It allows people to look directly at important subjects.” A lifetime of science fiction has influenced more than just my relationship with my dad, but has also helped me shape my own hopes for the future. I’m now a science writer.</w:t>
      </w:r>
    </w:p>
    <w:p>
      <w:pPr>
        <w:pStyle w:val="BodyText"/>
        <w:spacing w:before="0" w:line="271" w:lineRule="auto"/>
        <w:ind w:right="180" w:firstLine="357"/>
        <w:jc w:val="both"/>
      </w:pPr>
      <w:r>
        <w:t>Yes, science fiction has made me into a “nerd” (</w:t>
      </w:r>
      <w:r>
        <w:rPr>
          <w:rFonts w:ascii="宋体" w:eastAsia="宋体" w:hAnsi="宋体" w:hint="eastAsia"/>
        </w:rPr>
        <w:t>书呆子</w:t>
      </w:r>
      <w:r>
        <w:t>), and it also has been a source of joy for my family, making me an optimist while enabling me to think critically about the danger of technology. Thank those authors who have shared their visions; the world and my family are better for it. Thank my dad, who is both the best</w:t>
      </w:r>
    </w:p>
    <w:p>
      <w:pPr>
        <w:spacing w:after="0" w:line="271" w:lineRule="auto"/>
        <w:jc w:val="both"/>
        <w:sectPr>
          <w:pgSz w:w="11120" w:h="15080"/>
          <w:pgMar w:top="860" w:right="500" w:bottom="280" w:left="620" w:header="720" w:footer="720" w:gutter="0"/>
          <w:cols w:space="708"/>
        </w:sectPr>
      </w:pPr>
    </w:p>
    <w:p>
      <w:pPr>
        <w:pStyle w:val="BodyText"/>
        <w:spacing w:before="75" w:line="276" w:lineRule="auto"/>
        <w:ind w:right="170"/>
      </w:pPr>
      <w:r>
        <w:t>storyteller and the best man I have ever known because he helped me realize the truth of Tennyson’s words, “Since I dipped into the future, I saw the vision of the world, and all the wonders that would be.”</w:t>
      </w:r>
    </w:p>
    <w:p>
      <w:pPr>
        <w:pStyle w:val="ListParagraph"/>
        <w:numPr>
          <w:ilvl w:val="0"/>
          <w:numId w:val="1"/>
        </w:numPr>
        <w:tabs>
          <w:tab w:val="left" w:pos="412"/>
        </w:tabs>
        <w:spacing w:before="4" w:after="0" w:line="240" w:lineRule="auto"/>
        <w:ind w:left="412" w:right="0" w:hanging="312"/>
        <w:jc w:val="left"/>
        <w:rPr>
          <w:sz w:val="21"/>
        </w:rPr>
      </w:pPr>
      <w:r>
        <w:rPr>
          <w:sz w:val="21"/>
        </w:rPr>
        <w:t>What is the special bond between the author and his</w:t>
      </w:r>
      <w:r>
        <w:rPr>
          <w:spacing w:val="-6"/>
          <w:sz w:val="21"/>
        </w:rPr>
        <w:t xml:space="preserve"> </w:t>
      </w:r>
      <w:r>
        <w:rPr>
          <w:sz w:val="21"/>
        </w:rPr>
        <w:t>father?</w:t>
      </w:r>
    </w:p>
    <w:p>
      <w:pPr>
        <w:pStyle w:val="ListParagraph"/>
        <w:numPr>
          <w:ilvl w:val="1"/>
          <w:numId w:val="1"/>
        </w:numPr>
        <w:tabs>
          <w:tab w:val="left" w:pos="710"/>
        </w:tabs>
        <w:spacing w:before="39" w:after="0" w:line="240" w:lineRule="auto"/>
        <w:ind w:left="709" w:right="0" w:hanging="253"/>
        <w:jc w:val="left"/>
        <w:rPr>
          <w:sz w:val="21"/>
        </w:rPr>
      </w:pPr>
      <w:r>
        <w:rPr>
          <w:sz w:val="21"/>
        </w:rPr>
        <w:t>Their similar</w:t>
      </w:r>
      <w:r>
        <w:rPr>
          <w:spacing w:val="-1"/>
          <w:sz w:val="21"/>
        </w:rPr>
        <w:t xml:space="preserve"> </w:t>
      </w:r>
      <w:r>
        <w:rPr>
          <w:sz w:val="21"/>
        </w:rPr>
        <w:t>dreams.</w:t>
      </w:r>
    </w:p>
    <w:p>
      <w:pPr>
        <w:pStyle w:val="ListParagraph"/>
        <w:numPr>
          <w:ilvl w:val="1"/>
          <w:numId w:val="1"/>
        </w:numPr>
        <w:tabs>
          <w:tab w:val="left" w:pos="698"/>
        </w:tabs>
        <w:spacing w:before="37" w:after="0" w:line="240" w:lineRule="auto"/>
        <w:ind w:left="697" w:right="0" w:hanging="241"/>
        <w:jc w:val="left"/>
        <w:rPr>
          <w:sz w:val="21"/>
        </w:rPr>
      </w:pPr>
      <w:r>
        <w:rPr>
          <w:sz w:val="21"/>
        </w:rPr>
        <w:t>Their love for each</w:t>
      </w:r>
      <w:r>
        <w:rPr>
          <w:spacing w:val="1"/>
          <w:sz w:val="21"/>
        </w:rPr>
        <w:t xml:space="preserve"> </w:t>
      </w:r>
      <w:r>
        <w:rPr>
          <w:sz w:val="21"/>
        </w:rPr>
        <w:t>other.</w:t>
      </w:r>
    </w:p>
    <w:p>
      <w:pPr>
        <w:pStyle w:val="ListParagraph"/>
        <w:numPr>
          <w:ilvl w:val="1"/>
          <w:numId w:val="1"/>
        </w:numPr>
        <w:tabs>
          <w:tab w:val="left" w:pos="698"/>
        </w:tabs>
        <w:spacing w:before="39" w:after="0" w:line="240" w:lineRule="auto"/>
        <w:ind w:left="697" w:right="0" w:hanging="241"/>
        <w:jc w:val="left"/>
        <w:rPr>
          <w:sz w:val="21"/>
        </w:rPr>
      </w:pPr>
      <w:r>
        <w:rPr>
          <w:sz w:val="21"/>
        </w:rPr>
        <w:t>Their common interest.</w:t>
      </w:r>
    </w:p>
    <w:p>
      <w:pPr>
        <w:pStyle w:val="ListParagraph"/>
        <w:numPr>
          <w:ilvl w:val="1"/>
          <w:numId w:val="1"/>
        </w:numPr>
        <w:tabs>
          <w:tab w:val="left" w:pos="710"/>
        </w:tabs>
        <w:spacing w:before="40" w:after="0" w:line="240" w:lineRule="auto"/>
        <w:ind w:left="709" w:right="0" w:hanging="253"/>
        <w:jc w:val="left"/>
        <w:rPr>
          <w:sz w:val="21"/>
        </w:rPr>
      </w:pPr>
      <w:r>
        <w:rPr>
          <w:sz w:val="21"/>
        </w:rPr>
        <w:t>Their hatred for science.</w:t>
      </w:r>
    </w:p>
    <w:p>
      <w:pPr>
        <w:pStyle w:val="ListParagraph"/>
        <w:numPr>
          <w:ilvl w:val="0"/>
          <w:numId w:val="1"/>
        </w:numPr>
        <w:tabs>
          <w:tab w:val="left" w:pos="412"/>
        </w:tabs>
        <w:spacing w:before="37" w:after="0" w:line="240" w:lineRule="auto"/>
        <w:ind w:left="412" w:right="0" w:hanging="312"/>
        <w:jc w:val="left"/>
        <w:rPr>
          <w:sz w:val="21"/>
        </w:rPr>
      </w:pPr>
      <w:r>
        <w:rPr>
          <w:sz w:val="21"/>
        </w:rPr>
        <w:t>What does the author mainly show in paragraph</w:t>
      </w:r>
      <w:r>
        <w:rPr>
          <w:spacing w:val="-5"/>
          <w:sz w:val="21"/>
        </w:rPr>
        <w:t xml:space="preserve"> </w:t>
      </w:r>
      <w:r>
        <w:rPr>
          <w:sz w:val="21"/>
        </w:rPr>
        <w:t>2?</w:t>
      </w:r>
    </w:p>
    <w:p>
      <w:pPr>
        <w:pStyle w:val="ListParagraph"/>
        <w:numPr>
          <w:ilvl w:val="1"/>
          <w:numId w:val="1"/>
        </w:numPr>
        <w:tabs>
          <w:tab w:val="left" w:pos="712"/>
        </w:tabs>
        <w:spacing w:before="39" w:after="0" w:line="240" w:lineRule="auto"/>
        <w:ind w:left="712" w:right="0" w:hanging="255"/>
        <w:jc w:val="left"/>
        <w:rPr>
          <w:sz w:val="21"/>
        </w:rPr>
      </w:pPr>
      <w:r>
        <w:rPr>
          <w:sz w:val="21"/>
        </w:rPr>
        <w:t>His deep impression on his dad.</w:t>
      </w:r>
    </w:p>
    <w:p>
      <w:pPr>
        <w:pStyle w:val="ListParagraph"/>
        <w:numPr>
          <w:ilvl w:val="1"/>
          <w:numId w:val="1"/>
        </w:numPr>
        <w:tabs>
          <w:tab w:val="left" w:pos="703"/>
        </w:tabs>
        <w:spacing w:before="39" w:after="0" w:line="240" w:lineRule="auto"/>
        <w:ind w:left="702" w:right="0" w:hanging="246"/>
        <w:jc w:val="left"/>
        <w:rPr>
          <w:sz w:val="21"/>
        </w:rPr>
      </w:pPr>
      <w:r>
        <w:rPr>
          <w:sz w:val="21"/>
        </w:rPr>
        <w:t>His feeling of staying with his</w:t>
      </w:r>
      <w:r>
        <w:rPr>
          <w:spacing w:val="2"/>
          <w:sz w:val="21"/>
        </w:rPr>
        <w:t xml:space="preserve"> </w:t>
      </w:r>
      <w:r>
        <w:rPr>
          <w:sz w:val="21"/>
        </w:rPr>
        <w:t>dad.</w:t>
      </w:r>
    </w:p>
    <w:p>
      <w:pPr>
        <w:pStyle w:val="ListParagraph"/>
        <w:numPr>
          <w:ilvl w:val="1"/>
          <w:numId w:val="1"/>
        </w:numPr>
        <w:tabs>
          <w:tab w:val="left" w:pos="703"/>
        </w:tabs>
        <w:spacing w:before="37" w:after="0" w:line="240" w:lineRule="auto"/>
        <w:ind w:left="702" w:right="0" w:hanging="246"/>
        <w:jc w:val="left"/>
        <w:rPr>
          <w:sz w:val="21"/>
        </w:rPr>
      </w:pPr>
      <w:r>
        <w:rPr>
          <w:sz w:val="21"/>
        </w:rPr>
        <w:t>His earliest memory of his</w:t>
      </w:r>
      <w:r>
        <w:rPr>
          <w:spacing w:val="2"/>
          <w:sz w:val="21"/>
        </w:rPr>
        <w:t xml:space="preserve"> </w:t>
      </w:r>
      <w:r>
        <w:rPr>
          <w:sz w:val="21"/>
        </w:rPr>
        <w:t>dad.</w:t>
      </w:r>
    </w:p>
    <w:p>
      <w:pPr>
        <w:pStyle w:val="ListParagraph"/>
        <w:numPr>
          <w:ilvl w:val="1"/>
          <w:numId w:val="1"/>
        </w:numPr>
        <w:tabs>
          <w:tab w:val="left" w:pos="712"/>
        </w:tabs>
        <w:spacing w:before="40" w:after="0" w:line="240" w:lineRule="auto"/>
        <w:ind w:left="712" w:right="0" w:hanging="255"/>
        <w:jc w:val="left"/>
        <w:rPr>
          <w:sz w:val="21"/>
        </w:rPr>
      </w:pPr>
      <w:r>
        <w:rPr>
          <w:sz w:val="21"/>
        </w:rPr>
        <w:t>His good relationship with his</w:t>
      </w:r>
      <w:r>
        <w:rPr>
          <w:spacing w:val="4"/>
          <w:sz w:val="21"/>
        </w:rPr>
        <w:t xml:space="preserve"> </w:t>
      </w:r>
      <w:r>
        <w:rPr>
          <w:sz w:val="21"/>
        </w:rPr>
        <w:t>dad.</w:t>
      </w:r>
    </w:p>
    <w:p>
      <w:pPr>
        <w:pStyle w:val="ListParagraph"/>
        <w:numPr>
          <w:ilvl w:val="0"/>
          <w:numId w:val="1"/>
        </w:numPr>
        <w:tabs>
          <w:tab w:val="left" w:pos="415"/>
        </w:tabs>
        <w:spacing w:before="39" w:after="0" w:line="240" w:lineRule="auto"/>
        <w:ind w:left="414" w:right="0" w:hanging="315"/>
        <w:jc w:val="left"/>
        <w:rPr>
          <w:sz w:val="21"/>
        </w:rPr>
      </w:pPr>
      <w:r>
        <w:rPr>
          <w:sz w:val="21"/>
        </w:rPr>
        <w:t>How does science fiction help the author at</w:t>
      </w:r>
      <w:r>
        <w:rPr>
          <w:spacing w:val="-3"/>
          <w:sz w:val="21"/>
        </w:rPr>
        <w:t xml:space="preserve"> </w:t>
      </w:r>
      <w:r>
        <w:rPr>
          <w:sz w:val="21"/>
        </w:rPr>
        <w:t>present?</w:t>
      </w:r>
    </w:p>
    <w:p>
      <w:pPr>
        <w:pStyle w:val="ListParagraph"/>
        <w:numPr>
          <w:ilvl w:val="1"/>
          <w:numId w:val="1"/>
        </w:numPr>
        <w:tabs>
          <w:tab w:val="left" w:pos="712"/>
        </w:tabs>
        <w:spacing w:before="37" w:after="0" w:line="240" w:lineRule="auto"/>
        <w:ind w:left="712" w:right="0" w:hanging="255"/>
        <w:jc w:val="left"/>
        <w:rPr>
          <w:sz w:val="21"/>
        </w:rPr>
      </w:pPr>
      <w:r>
        <w:rPr>
          <w:sz w:val="21"/>
        </w:rPr>
        <w:t>It leads him to pursue a desirable</w:t>
      </w:r>
      <w:r>
        <w:rPr>
          <w:spacing w:val="-1"/>
          <w:sz w:val="21"/>
        </w:rPr>
        <w:t xml:space="preserve"> </w:t>
      </w:r>
      <w:r>
        <w:rPr>
          <w:sz w:val="21"/>
        </w:rPr>
        <w:t>career.</w:t>
      </w:r>
    </w:p>
    <w:p>
      <w:pPr>
        <w:pStyle w:val="ListParagraph"/>
        <w:numPr>
          <w:ilvl w:val="1"/>
          <w:numId w:val="1"/>
        </w:numPr>
        <w:tabs>
          <w:tab w:val="left" w:pos="703"/>
        </w:tabs>
        <w:spacing w:before="39" w:after="0" w:line="240" w:lineRule="auto"/>
        <w:ind w:left="702" w:right="0" w:hanging="246"/>
        <w:jc w:val="left"/>
        <w:rPr>
          <w:sz w:val="21"/>
        </w:rPr>
      </w:pPr>
      <w:r>
        <w:rPr>
          <w:sz w:val="21"/>
        </w:rPr>
        <w:t>It brings him the courage to live</w:t>
      </w:r>
      <w:r>
        <w:rPr>
          <w:spacing w:val="4"/>
          <w:sz w:val="21"/>
        </w:rPr>
        <w:t xml:space="preserve"> </w:t>
      </w:r>
      <w:r>
        <w:rPr>
          <w:sz w:val="21"/>
        </w:rPr>
        <w:t>better.</w:t>
      </w:r>
    </w:p>
    <w:p>
      <w:pPr>
        <w:pStyle w:val="ListParagraph"/>
        <w:numPr>
          <w:ilvl w:val="1"/>
          <w:numId w:val="1"/>
        </w:numPr>
        <w:tabs>
          <w:tab w:val="left" w:pos="703"/>
        </w:tabs>
        <w:spacing w:before="39" w:after="0" w:line="240" w:lineRule="auto"/>
        <w:ind w:left="702" w:right="0" w:hanging="246"/>
        <w:jc w:val="left"/>
        <w:rPr>
          <w:sz w:val="21"/>
        </w:rPr>
      </w:pPr>
      <w:r>
        <w:rPr>
          <w:sz w:val="21"/>
        </w:rPr>
        <w:t>It helps him solve the danger of</w:t>
      </w:r>
      <w:r>
        <w:rPr>
          <w:spacing w:val="1"/>
          <w:sz w:val="21"/>
        </w:rPr>
        <w:t xml:space="preserve"> </w:t>
      </w:r>
      <w:r>
        <w:rPr>
          <w:sz w:val="21"/>
        </w:rPr>
        <w:t>technology.</w:t>
      </w:r>
    </w:p>
    <w:p>
      <w:pPr>
        <w:pStyle w:val="ListParagraph"/>
        <w:numPr>
          <w:ilvl w:val="1"/>
          <w:numId w:val="1"/>
        </w:numPr>
        <w:tabs>
          <w:tab w:val="left" w:pos="712"/>
        </w:tabs>
        <w:spacing w:before="37" w:after="0" w:line="240" w:lineRule="auto"/>
        <w:ind w:left="712" w:right="0" w:hanging="255"/>
        <w:jc w:val="left"/>
        <w:rPr>
          <w:sz w:val="21"/>
        </w:rPr>
      </w:pPr>
      <w:r>
        <w:rPr>
          <w:sz w:val="21"/>
        </w:rPr>
        <w:t>It makes him become a source of his family’s</w:t>
      </w:r>
      <w:r>
        <w:rPr>
          <w:spacing w:val="1"/>
          <w:sz w:val="21"/>
        </w:rPr>
        <w:t xml:space="preserve"> </w:t>
      </w:r>
      <w:r>
        <w:rPr>
          <w:spacing w:val="-3"/>
          <w:sz w:val="21"/>
        </w:rPr>
        <w:t>joy.</w:t>
      </w:r>
    </w:p>
    <w:p>
      <w:pPr>
        <w:pStyle w:val="ListParagraph"/>
        <w:numPr>
          <w:ilvl w:val="0"/>
          <w:numId w:val="1"/>
        </w:numPr>
        <w:tabs>
          <w:tab w:val="left" w:pos="412"/>
        </w:tabs>
        <w:spacing w:before="40" w:after="0" w:line="240" w:lineRule="auto"/>
        <w:ind w:left="412" w:right="0" w:hanging="312"/>
        <w:jc w:val="left"/>
        <w:rPr>
          <w:sz w:val="21"/>
        </w:rPr>
      </w:pPr>
      <w:r>
        <w:rPr>
          <w:sz w:val="21"/>
        </w:rPr>
        <w:t>What may be the best title for the</w:t>
      </w:r>
      <w:r>
        <w:rPr>
          <w:spacing w:val="1"/>
          <w:sz w:val="21"/>
        </w:rPr>
        <w:t xml:space="preserve"> </w:t>
      </w:r>
      <w:r>
        <w:rPr>
          <w:sz w:val="21"/>
        </w:rPr>
        <w:t>text?</w:t>
      </w:r>
    </w:p>
    <w:p>
      <w:pPr>
        <w:pStyle w:val="ListParagraph"/>
        <w:numPr>
          <w:ilvl w:val="1"/>
          <w:numId w:val="1"/>
        </w:numPr>
        <w:tabs>
          <w:tab w:val="left" w:pos="710"/>
        </w:tabs>
        <w:spacing w:before="39" w:after="0" w:line="240" w:lineRule="auto"/>
        <w:ind w:left="709" w:right="0" w:hanging="253"/>
        <w:jc w:val="left"/>
        <w:rPr>
          <w:sz w:val="21"/>
        </w:rPr>
      </w:pPr>
      <w:r>
        <w:rPr>
          <w:sz w:val="21"/>
        </w:rPr>
        <w:t xml:space="preserve">The </w:t>
      </w:r>
      <w:r>
        <w:rPr>
          <w:spacing w:val="-3"/>
          <w:sz w:val="21"/>
        </w:rPr>
        <w:t xml:space="preserve">Wonders </w:t>
      </w:r>
      <w:r>
        <w:rPr>
          <w:sz w:val="21"/>
        </w:rPr>
        <w:t>of</w:t>
      </w:r>
      <w:r>
        <w:rPr>
          <w:spacing w:val="-2"/>
          <w:sz w:val="21"/>
        </w:rPr>
        <w:t xml:space="preserve"> </w:t>
      </w:r>
      <w:r>
        <w:rPr>
          <w:sz w:val="21"/>
        </w:rPr>
        <w:t>Science</w:t>
      </w:r>
    </w:p>
    <w:p>
      <w:pPr>
        <w:pStyle w:val="ListParagraph"/>
        <w:numPr>
          <w:ilvl w:val="1"/>
          <w:numId w:val="1"/>
        </w:numPr>
        <w:tabs>
          <w:tab w:val="left" w:pos="698"/>
        </w:tabs>
        <w:spacing w:before="37" w:after="0" w:line="240" w:lineRule="auto"/>
        <w:ind w:left="697" w:right="0" w:hanging="241"/>
        <w:jc w:val="left"/>
        <w:rPr>
          <w:sz w:val="21"/>
        </w:rPr>
      </w:pPr>
      <w:r>
        <w:rPr>
          <w:sz w:val="21"/>
        </w:rPr>
        <w:t>The Power of Science</w:t>
      </w:r>
      <w:r>
        <w:rPr>
          <w:spacing w:val="1"/>
          <w:sz w:val="21"/>
        </w:rPr>
        <w:t xml:space="preserve"> </w:t>
      </w:r>
      <w:r>
        <w:rPr>
          <w:sz w:val="21"/>
        </w:rPr>
        <w:t>Fiction</w:t>
      </w:r>
    </w:p>
    <w:p>
      <w:pPr>
        <w:pStyle w:val="ListParagraph"/>
        <w:numPr>
          <w:ilvl w:val="1"/>
          <w:numId w:val="1"/>
        </w:numPr>
        <w:tabs>
          <w:tab w:val="left" w:pos="698"/>
        </w:tabs>
        <w:spacing w:before="39" w:after="0" w:line="240" w:lineRule="auto"/>
        <w:ind w:left="697" w:right="0" w:hanging="241"/>
        <w:jc w:val="left"/>
        <w:rPr>
          <w:sz w:val="21"/>
        </w:rPr>
      </w:pPr>
      <w:r>
        <w:rPr>
          <w:sz w:val="21"/>
        </w:rPr>
        <w:t xml:space="preserve">The </w:t>
      </w:r>
      <w:r>
        <w:rPr>
          <w:spacing w:val="-3"/>
          <w:sz w:val="21"/>
        </w:rPr>
        <w:t xml:space="preserve">Versions </w:t>
      </w:r>
      <w:r>
        <w:rPr>
          <w:sz w:val="21"/>
        </w:rPr>
        <w:t>of Science</w:t>
      </w:r>
      <w:r>
        <w:rPr>
          <w:spacing w:val="-4"/>
          <w:sz w:val="21"/>
        </w:rPr>
        <w:t xml:space="preserve"> </w:t>
      </w:r>
      <w:r>
        <w:rPr>
          <w:sz w:val="21"/>
        </w:rPr>
        <w:t>Fiction</w:t>
      </w:r>
    </w:p>
    <w:p>
      <w:pPr>
        <w:pStyle w:val="ListParagraph"/>
        <w:numPr>
          <w:ilvl w:val="1"/>
          <w:numId w:val="1"/>
        </w:numPr>
        <w:tabs>
          <w:tab w:val="left" w:pos="710"/>
        </w:tabs>
        <w:spacing w:before="40" w:after="0" w:line="240" w:lineRule="auto"/>
        <w:ind w:left="709" w:right="0" w:hanging="253"/>
        <w:jc w:val="left"/>
        <w:rPr>
          <w:sz w:val="21"/>
        </w:rPr>
      </w:pPr>
      <w:r>
        <w:rPr>
          <w:sz w:val="21"/>
        </w:rPr>
        <w:t>The Time together with My</w:t>
      </w:r>
      <w:r>
        <w:rPr>
          <w:spacing w:val="1"/>
          <w:sz w:val="21"/>
        </w:rPr>
        <w:t xml:space="preserve"> </w:t>
      </w:r>
      <w:r>
        <w:rPr>
          <w:sz w:val="21"/>
        </w:rPr>
        <w:t>Father</w:t>
      </w:r>
    </w:p>
    <w:p>
      <w:pPr>
        <w:pStyle w:val="Heading3"/>
        <w:spacing w:before="36"/>
        <w:ind w:left="0" w:right="519"/>
        <w:jc w:val="center"/>
        <w:rPr>
          <w:rFonts w:ascii="Times New Roman"/>
        </w:rPr>
      </w:pPr>
      <w:r>
        <w:rPr>
          <w:rFonts w:ascii="Times New Roman"/>
          <w:w w:val="99"/>
        </w:rPr>
        <w:t>C</w:t>
      </w:r>
    </w:p>
    <w:p>
      <w:pPr>
        <w:pStyle w:val="BodyText"/>
        <w:spacing w:before="26" w:line="273" w:lineRule="auto"/>
        <w:ind w:right="183" w:firstLine="357"/>
        <w:jc w:val="both"/>
      </w:pPr>
      <w:r>
        <w:t xml:space="preserve">If plastic had been invented when the Pilgrims sailed from Plymouth, England, to North America </w:t>
      </w:r>
      <w:r>
        <w:rPr>
          <w:rFonts w:ascii="宋体" w:hAnsi="宋体"/>
        </w:rPr>
        <w:t xml:space="preserve">— </w:t>
      </w:r>
      <w:r>
        <w:t>and their Mayflower had been stocked with bottled water and plastic-wrapped snacks, their plastic waste would likely still be around four centuries later. Atlantic waves and sunlight would have worn all that plastic into tiny bits. And those bits might still be floating around the world’s oceans today, waiting to be eaten by some fish or oyster, and finally perhaps by one of</w:t>
      </w:r>
      <w:r>
        <w:rPr>
          <w:spacing w:val="-6"/>
        </w:rPr>
        <w:t xml:space="preserve"> </w:t>
      </w:r>
      <w:r>
        <w:t>us.</w:t>
      </w:r>
    </w:p>
    <w:p>
      <w:pPr>
        <w:pStyle w:val="BodyText"/>
        <w:spacing w:before="5" w:line="268" w:lineRule="auto"/>
        <w:ind w:right="138" w:firstLine="357"/>
        <w:jc w:val="both"/>
      </w:pPr>
      <w:r>
        <w:t xml:space="preserve">Because plastic wasn’t invented until the late 19th century, and its production only really took off around 1950, we have a mere 9. 2 billion tons of the stuff to deal with. Of that, more than 6. 9 billion tons have become waste. And of that waste, a surprising 6. 3 billion tons never made it to a recycling bin </w:t>
      </w:r>
      <w:r>
        <w:rPr>
          <w:rFonts w:ascii="宋体" w:hAnsi="宋体"/>
        </w:rPr>
        <w:t xml:space="preserve">— </w:t>
      </w:r>
      <w:r>
        <w:t>the figure that shocked the scientists who published the numbers in 2017.</w:t>
      </w:r>
    </w:p>
    <w:p>
      <w:pPr>
        <w:pStyle w:val="BodyText"/>
        <w:spacing w:before="8" w:line="278" w:lineRule="auto"/>
        <w:ind w:right="185" w:firstLine="357"/>
        <w:jc w:val="both"/>
      </w:pPr>
      <w:r>
        <w:t>No one knows how much unrecycled plastic waste ends up in the ocean, the earth’s last sink. In 2015, Jenna Jambeck, a University of Georgia engineering professor, caught everyone’s attention with a rough estimate: between 5. 3 million and 14 million tons of plastic waste each year just come from coastal regions.</w:t>
      </w:r>
    </w:p>
    <w:p>
      <w:pPr>
        <w:pStyle w:val="BodyText"/>
        <w:spacing w:before="0" w:line="255" w:lineRule="exact"/>
        <w:ind w:left="457"/>
        <w:jc w:val="both"/>
      </w:pPr>
      <w:r>
        <w:t xml:space="preserve">Meanwhile, ocean plastic is estimated to kill millions of marine( </w:t>
      </w:r>
      <w:r>
        <w:rPr>
          <w:rFonts w:ascii="宋体" w:eastAsia="宋体" w:hint="eastAsia"/>
        </w:rPr>
        <w:t xml:space="preserve">海 洋 的 </w:t>
      </w:r>
      <w:r>
        <w:t>)animals every year. Nearly 700</w:t>
      </w:r>
    </w:p>
    <w:p>
      <w:pPr>
        <w:pStyle w:val="BodyText"/>
        <w:spacing w:before="26" w:line="278" w:lineRule="auto"/>
        <w:ind w:right="182"/>
        <w:jc w:val="both"/>
      </w:pPr>
      <w:r>
        <w:t>species, including endangered ones, are known to have been affected by it. Some are harmed visibly, stuck by abandoned things made of plastic. Many more are probably harmed invisibly. Marine species of all sizes, from zooplankton to whales, now eat microplastics, the bits smaller than one-fifth of an inch across.</w:t>
      </w:r>
    </w:p>
    <w:p>
      <w:pPr>
        <w:pStyle w:val="BodyText"/>
        <w:spacing w:before="0" w:line="278" w:lineRule="auto"/>
        <w:ind w:right="182" w:firstLine="357"/>
        <w:jc w:val="both"/>
      </w:pPr>
      <w:r>
        <w:t xml:space="preserve">“This isn’t a problem where we don’t know what the solution is,” says </w:t>
      </w:r>
      <w:r>
        <w:rPr>
          <w:spacing w:val="-5"/>
        </w:rPr>
        <w:t xml:space="preserve">Ted </w:t>
      </w:r>
      <w:r>
        <w:t xml:space="preserve">Siegler, a </w:t>
      </w:r>
      <w:r>
        <w:rPr>
          <w:spacing w:val="-3"/>
        </w:rPr>
        <w:t xml:space="preserve">Vermont </w:t>
      </w:r>
      <w:r>
        <w:t xml:space="preserve">resource economist who has spent more than 25 years working with developing nations on garbage. </w:t>
      </w:r>
      <w:r>
        <w:rPr>
          <w:spacing w:val="-5"/>
        </w:rPr>
        <w:t xml:space="preserve">“We </w:t>
      </w:r>
      <w:r>
        <w:t xml:space="preserve">know how to pick up garbage. Anyone can do it. </w:t>
      </w:r>
      <w:r>
        <w:rPr>
          <w:spacing w:val="-7"/>
        </w:rPr>
        <w:t xml:space="preserve">We </w:t>
      </w:r>
      <w:r>
        <w:t xml:space="preserve">know how to deal with it. </w:t>
      </w:r>
      <w:r>
        <w:rPr>
          <w:spacing w:val="-7"/>
        </w:rPr>
        <w:t xml:space="preserve">We </w:t>
      </w:r>
      <w:r>
        <w:t xml:space="preserve">know how to recycle.” </w:t>
      </w:r>
      <w:r>
        <w:rPr>
          <w:spacing w:val="-4"/>
        </w:rPr>
        <w:t xml:space="preserve">It’s </w:t>
      </w:r>
      <w:r>
        <w:t>a matter of building the necessary institutions and systems, he says, ideally before the ocean turns into a thin soup of plastic.</w:t>
      </w:r>
    </w:p>
    <w:p>
      <w:pPr>
        <w:pStyle w:val="ListParagraph"/>
        <w:numPr>
          <w:ilvl w:val="0"/>
          <w:numId w:val="1"/>
        </w:numPr>
        <w:tabs>
          <w:tab w:val="left" w:pos="412"/>
        </w:tabs>
        <w:spacing w:before="0" w:after="0" w:line="239" w:lineRule="exact"/>
        <w:ind w:left="412" w:right="0" w:hanging="312"/>
        <w:jc w:val="both"/>
        <w:rPr>
          <w:sz w:val="21"/>
        </w:rPr>
      </w:pPr>
      <w:r>
        <w:rPr>
          <w:sz w:val="21"/>
        </w:rPr>
        <w:t>Why does the author mention the Pilgrims in paragraph</w:t>
      </w:r>
      <w:r>
        <w:rPr>
          <w:spacing w:val="-3"/>
          <w:sz w:val="21"/>
        </w:rPr>
        <w:t xml:space="preserve"> </w:t>
      </w:r>
      <w:r>
        <w:rPr>
          <w:sz w:val="21"/>
        </w:rPr>
        <w:t>1?</w:t>
      </w:r>
    </w:p>
    <w:p>
      <w:pPr>
        <w:pStyle w:val="ListParagraph"/>
        <w:numPr>
          <w:ilvl w:val="1"/>
          <w:numId w:val="1"/>
        </w:numPr>
        <w:tabs>
          <w:tab w:val="left" w:pos="710"/>
        </w:tabs>
        <w:spacing w:before="39" w:after="0" w:line="240" w:lineRule="auto"/>
        <w:ind w:left="709" w:right="0" w:hanging="253"/>
        <w:jc w:val="both"/>
        <w:rPr>
          <w:sz w:val="21"/>
        </w:rPr>
      </w:pPr>
      <w:r>
        <w:rPr>
          <w:spacing w:val="-6"/>
          <w:sz w:val="21"/>
        </w:rPr>
        <w:t xml:space="preserve">To </w:t>
      </w:r>
      <w:r>
        <w:rPr>
          <w:sz w:val="21"/>
        </w:rPr>
        <w:t>prove plastic was difficult to</w:t>
      </w:r>
      <w:r>
        <w:rPr>
          <w:spacing w:val="2"/>
          <w:sz w:val="21"/>
        </w:rPr>
        <w:t xml:space="preserve"> </w:t>
      </w:r>
      <w:r>
        <w:rPr>
          <w:sz w:val="21"/>
        </w:rPr>
        <w:t>invent.</w:t>
      </w:r>
    </w:p>
    <w:p>
      <w:pPr>
        <w:pStyle w:val="ListParagraph"/>
        <w:numPr>
          <w:ilvl w:val="1"/>
          <w:numId w:val="1"/>
        </w:numPr>
        <w:tabs>
          <w:tab w:val="left" w:pos="698"/>
        </w:tabs>
        <w:spacing w:before="39" w:after="0" w:line="240" w:lineRule="auto"/>
        <w:ind w:left="697" w:right="0" w:hanging="241"/>
        <w:jc w:val="both"/>
        <w:rPr>
          <w:sz w:val="21"/>
        </w:rPr>
      </w:pPr>
      <w:r>
        <w:rPr>
          <w:spacing w:val="-6"/>
          <w:sz w:val="21"/>
        </w:rPr>
        <w:t xml:space="preserve">To </w:t>
      </w:r>
      <w:r>
        <w:rPr>
          <w:sz w:val="21"/>
        </w:rPr>
        <w:t>introduce what marine animals like eating.</w:t>
      </w:r>
    </w:p>
    <w:p>
      <w:pPr>
        <w:spacing w:after="0" w:line="240" w:lineRule="auto"/>
        <w:jc w:val="both"/>
        <w:rPr>
          <w:sz w:val="21"/>
        </w:rPr>
        <w:sectPr>
          <w:pgSz w:w="11120" w:h="15080"/>
          <w:pgMar w:top="860" w:right="500" w:bottom="280" w:left="620" w:header="720" w:footer="720" w:gutter="0"/>
          <w:cols w:space="708"/>
        </w:sectPr>
      </w:pPr>
    </w:p>
    <w:p>
      <w:pPr>
        <w:pStyle w:val="ListParagraph"/>
        <w:numPr>
          <w:ilvl w:val="1"/>
          <w:numId w:val="1"/>
        </w:numPr>
        <w:tabs>
          <w:tab w:val="left" w:pos="698"/>
        </w:tabs>
        <w:spacing w:before="75" w:after="0" w:line="240" w:lineRule="auto"/>
        <w:ind w:left="697" w:right="0" w:hanging="241"/>
        <w:jc w:val="left"/>
        <w:rPr>
          <w:sz w:val="21"/>
        </w:rPr>
      </w:pPr>
      <w:r>
        <w:rPr>
          <w:spacing w:val="-6"/>
          <w:sz w:val="21"/>
        </w:rPr>
        <w:t xml:space="preserve">To </w:t>
      </w:r>
      <w:r>
        <w:rPr>
          <w:sz w:val="21"/>
        </w:rPr>
        <w:t>tell the Pilgrims contributed a lot to the marine</w:t>
      </w:r>
      <w:r>
        <w:rPr>
          <w:spacing w:val="4"/>
          <w:sz w:val="21"/>
        </w:rPr>
        <w:t xml:space="preserve"> </w:t>
      </w:r>
      <w:r>
        <w:rPr>
          <w:sz w:val="21"/>
        </w:rPr>
        <w:t>protection.</w:t>
      </w:r>
    </w:p>
    <w:p>
      <w:pPr>
        <w:pStyle w:val="ListParagraph"/>
        <w:numPr>
          <w:ilvl w:val="1"/>
          <w:numId w:val="1"/>
        </w:numPr>
        <w:tabs>
          <w:tab w:val="left" w:pos="710"/>
        </w:tabs>
        <w:spacing w:before="37" w:after="0" w:line="240" w:lineRule="auto"/>
        <w:ind w:left="709" w:right="0" w:hanging="253"/>
        <w:jc w:val="left"/>
        <w:rPr>
          <w:sz w:val="21"/>
        </w:rPr>
      </w:pPr>
      <w:r>
        <w:rPr>
          <w:spacing w:val="-6"/>
          <w:sz w:val="21"/>
        </w:rPr>
        <w:t xml:space="preserve">To </w:t>
      </w:r>
      <w:r>
        <w:rPr>
          <w:sz w:val="21"/>
        </w:rPr>
        <w:t>show plastic waste has a lasting effect on the</w:t>
      </w:r>
      <w:r>
        <w:rPr>
          <w:spacing w:val="-1"/>
          <w:sz w:val="21"/>
        </w:rPr>
        <w:t xml:space="preserve"> </w:t>
      </w:r>
      <w:r>
        <w:rPr>
          <w:sz w:val="21"/>
        </w:rPr>
        <w:t>ocean.</w:t>
      </w:r>
    </w:p>
    <w:p>
      <w:pPr>
        <w:pStyle w:val="ListParagraph"/>
        <w:numPr>
          <w:ilvl w:val="0"/>
          <w:numId w:val="1"/>
        </w:numPr>
        <w:tabs>
          <w:tab w:val="left" w:pos="412"/>
        </w:tabs>
        <w:spacing w:before="56" w:after="0" w:line="240" w:lineRule="auto"/>
        <w:ind w:left="412" w:right="0" w:hanging="312"/>
        <w:jc w:val="left"/>
        <w:rPr>
          <w:sz w:val="21"/>
        </w:rPr>
      </w:pPr>
      <w:r>
        <w:rPr>
          <w:spacing w:val="-3"/>
          <w:sz w:val="21"/>
        </w:rPr>
        <w:t xml:space="preserve">What’s </w:t>
      </w:r>
      <w:r>
        <w:rPr>
          <w:sz w:val="21"/>
        </w:rPr>
        <w:t>the main trouble marine animals face according to the</w:t>
      </w:r>
      <w:r>
        <w:rPr>
          <w:spacing w:val="5"/>
          <w:sz w:val="21"/>
        </w:rPr>
        <w:t xml:space="preserve"> </w:t>
      </w:r>
      <w:r>
        <w:rPr>
          <w:sz w:val="21"/>
        </w:rPr>
        <w:t>text?</w:t>
      </w:r>
    </w:p>
    <w:p>
      <w:pPr>
        <w:pStyle w:val="BodyText"/>
        <w:tabs>
          <w:tab w:val="left" w:pos="5245"/>
        </w:tabs>
        <w:spacing w:before="59"/>
        <w:ind w:left="457"/>
      </w:pPr>
      <w:r>
        <w:t>A.</w:t>
      </w:r>
      <w:r>
        <w:rPr>
          <w:spacing w:val="-4"/>
        </w:rPr>
        <w:t xml:space="preserve"> </w:t>
      </w:r>
      <w:r>
        <w:t>Lacking</w:t>
      </w:r>
      <w:r>
        <w:rPr>
          <w:spacing w:val="-1"/>
        </w:rPr>
        <w:t xml:space="preserve"> </w:t>
      </w:r>
      <w:r>
        <w:t>protection.</w:t>
      </w:r>
      <w:r>
        <w:tab/>
      </w:r>
      <w:r>
        <w:t>B. Being stuck by</w:t>
      </w:r>
      <w:r>
        <w:rPr>
          <w:spacing w:val="-2"/>
        </w:rPr>
        <w:t xml:space="preserve"> </w:t>
      </w:r>
      <w:r>
        <w:t>plastics.</w:t>
      </w:r>
    </w:p>
    <w:p>
      <w:pPr>
        <w:pStyle w:val="BodyText"/>
        <w:tabs>
          <w:tab w:val="left" w:pos="5245"/>
        </w:tabs>
        <w:spacing w:before="58"/>
        <w:ind w:left="457"/>
      </w:pPr>
      <w:r>
        <w:t>C. Being caught</w:t>
      </w:r>
      <w:r>
        <w:rPr>
          <w:spacing w:val="-3"/>
        </w:rPr>
        <w:t xml:space="preserve"> </w:t>
      </w:r>
      <w:r>
        <w:t>by</w:t>
      </w:r>
      <w:r>
        <w:rPr>
          <w:spacing w:val="-3"/>
        </w:rPr>
        <w:t xml:space="preserve"> </w:t>
      </w:r>
      <w:r>
        <w:t>humans.</w:t>
      </w:r>
      <w:r>
        <w:tab/>
      </w:r>
      <w:r>
        <w:t>D. Treating plastics as</w:t>
      </w:r>
      <w:r>
        <w:rPr>
          <w:spacing w:val="-5"/>
        </w:rPr>
        <w:t xml:space="preserve"> </w:t>
      </w:r>
      <w:r>
        <w:t>food.</w:t>
      </w:r>
    </w:p>
    <w:p>
      <w:pPr>
        <w:pStyle w:val="ListParagraph"/>
        <w:numPr>
          <w:ilvl w:val="0"/>
          <w:numId w:val="1"/>
        </w:numPr>
        <w:tabs>
          <w:tab w:val="left" w:pos="312"/>
        </w:tabs>
        <w:spacing w:before="59" w:after="0" w:line="240" w:lineRule="auto"/>
        <w:ind w:left="412" w:right="4589" w:hanging="412"/>
        <w:jc w:val="right"/>
        <w:rPr>
          <w:sz w:val="21"/>
        </w:rPr>
      </w:pPr>
      <w:r>
        <w:rPr>
          <w:sz w:val="21"/>
        </w:rPr>
        <w:t xml:space="preserve">What does </w:t>
      </w:r>
      <w:r>
        <w:rPr>
          <w:spacing w:val="-5"/>
          <w:sz w:val="21"/>
        </w:rPr>
        <w:t xml:space="preserve">Ted </w:t>
      </w:r>
      <w:r>
        <w:rPr>
          <w:sz w:val="21"/>
        </w:rPr>
        <w:t>Siegler want to tell us in the last</w:t>
      </w:r>
      <w:r>
        <w:rPr>
          <w:spacing w:val="-26"/>
          <w:sz w:val="21"/>
        </w:rPr>
        <w:t xml:space="preserve"> </w:t>
      </w:r>
      <w:r>
        <w:rPr>
          <w:sz w:val="21"/>
        </w:rPr>
        <w:t>paragraph?</w:t>
      </w:r>
    </w:p>
    <w:p>
      <w:pPr>
        <w:pStyle w:val="ListParagraph"/>
        <w:numPr>
          <w:ilvl w:val="1"/>
          <w:numId w:val="1"/>
        </w:numPr>
        <w:tabs>
          <w:tab w:val="left" w:pos="255"/>
        </w:tabs>
        <w:spacing w:before="58" w:after="0" w:line="240" w:lineRule="auto"/>
        <w:ind w:left="712" w:right="4644" w:hanging="712"/>
        <w:jc w:val="right"/>
        <w:rPr>
          <w:sz w:val="21"/>
        </w:rPr>
      </w:pPr>
      <w:r>
        <w:rPr>
          <w:sz w:val="21"/>
        </w:rPr>
        <w:t>Some people don’t know the solution of plastics</w:t>
      </w:r>
      <w:r>
        <w:rPr>
          <w:spacing w:val="-22"/>
          <w:sz w:val="21"/>
        </w:rPr>
        <w:t xml:space="preserve"> </w:t>
      </w:r>
      <w:r>
        <w:rPr>
          <w:sz w:val="21"/>
        </w:rPr>
        <w:t>waste.</w:t>
      </w:r>
    </w:p>
    <w:p>
      <w:pPr>
        <w:pStyle w:val="ListParagraph"/>
        <w:numPr>
          <w:ilvl w:val="1"/>
          <w:numId w:val="1"/>
        </w:numPr>
        <w:tabs>
          <w:tab w:val="left" w:pos="703"/>
        </w:tabs>
        <w:spacing w:before="59" w:after="0" w:line="240" w:lineRule="auto"/>
        <w:ind w:left="702" w:right="0" w:hanging="246"/>
        <w:jc w:val="left"/>
        <w:rPr>
          <w:sz w:val="21"/>
        </w:rPr>
      </w:pPr>
      <w:r>
        <w:rPr>
          <w:sz w:val="21"/>
        </w:rPr>
        <w:t>Plastics will turn the ocean into a soup of</w:t>
      </w:r>
      <w:r>
        <w:rPr>
          <w:spacing w:val="2"/>
          <w:sz w:val="21"/>
        </w:rPr>
        <w:t xml:space="preserve"> </w:t>
      </w:r>
      <w:r>
        <w:rPr>
          <w:sz w:val="21"/>
        </w:rPr>
        <w:t>plastic.</w:t>
      </w:r>
    </w:p>
    <w:p>
      <w:pPr>
        <w:pStyle w:val="ListParagraph"/>
        <w:numPr>
          <w:ilvl w:val="1"/>
          <w:numId w:val="1"/>
        </w:numPr>
        <w:tabs>
          <w:tab w:val="left" w:pos="703"/>
        </w:tabs>
        <w:spacing w:before="58" w:after="0" w:line="240" w:lineRule="auto"/>
        <w:ind w:left="702" w:right="0" w:hanging="246"/>
        <w:jc w:val="left"/>
        <w:rPr>
          <w:sz w:val="21"/>
        </w:rPr>
      </w:pPr>
      <w:r>
        <w:rPr>
          <w:spacing w:val="-4"/>
          <w:sz w:val="21"/>
        </w:rPr>
        <w:t xml:space="preserve">It’s </w:t>
      </w:r>
      <w:r>
        <w:rPr>
          <w:sz w:val="21"/>
        </w:rPr>
        <w:t>time to take measures to deal with plastic</w:t>
      </w:r>
      <w:r>
        <w:rPr>
          <w:spacing w:val="8"/>
          <w:sz w:val="21"/>
        </w:rPr>
        <w:t xml:space="preserve"> </w:t>
      </w:r>
      <w:r>
        <w:rPr>
          <w:sz w:val="21"/>
        </w:rPr>
        <w:t>waste.</w:t>
      </w:r>
    </w:p>
    <w:p>
      <w:pPr>
        <w:pStyle w:val="ListParagraph"/>
        <w:numPr>
          <w:ilvl w:val="1"/>
          <w:numId w:val="1"/>
        </w:numPr>
        <w:tabs>
          <w:tab w:val="left" w:pos="712"/>
        </w:tabs>
        <w:spacing w:before="59" w:after="0" w:line="240" w:lineRule="auto"/>
        <w:ind w:left="712" w:right="0" w:hanging="255"/>
        <w:jc w:val="left"/>
        <w:rPr>
          <w:sz w:val="21"/>
        </w:rPr>
      </w:pPr>
      <w:r>
        <w:rPr>
          <w:sz w:val="21"/>
        </w:rPr>
        <w:t>People should avoid using plastics to protect the</w:t>
      </w:r>
      <w:r>
        <w:rPr>
          <w:spacing w:val="2"/>
          <w:sz w:val="21"/>
        </w:rPr>
        <w:t xml:space="preserve"> </w:t>
      </w:r>
      <w:r>
        <w:rPr>
          <w:sz w:val="21"/>
        </w:rPr>
        <w:t>ocean.</w:t>
      </w:r>
    </w:p>
    <w:p>
      <w:pPr>
        <w:pStyle w:val="ListParagraph"/>
        <w:numPr>
          <w:ilvl w:val="0"/>
          <w:numId w:val="1"/>
        </w:numPr>
        <w:tabs>
          <w:tab w:val="left" w:pos="415"/>
        </w:tabs>
        <w:spacing w:before="58" w:after="0" w:line="240" w:lineRule="auto"/>
        <w:ind w:left="414" w:right="0" w:hanging="315"/>
        <w:jc w:val="left"/>
        <w:rPr>
          <w:sz w:val="21"/>
        </w:rPr>
      </w:pPr>
      <w:r>
        <w:rPr>
          <w:sz w:val="21"/>
        </w:rPr>
        <w:t>From which is the text probably</w:t>
      </w:r>
      <w:r>
        <w:rPr>
          <w:spacing w:val="3"/>
          <w:sz w:val="21"/>
        </w:rPr>
        <w:t xml:space="preserve"> </w:t>
      </w:r>
      <w:r>
        <w:rPr>
          <w:sz w:val="21"/>
        </w:rPr>
        <w:t>taken?</w:t>
      </w:r>
    </w:p>
    <w:p>
      <w:pPr>
        <w:pStyle w:val="BodyText"/>
        <w:tabs>
          <w:tab w:val="left" w:pos="5245"/>
        </w:tabs>
        <w:spacing w:before="59"/>
        <w:ind w:left="457"/>
      </w:pPr>
      <w:r>
        <w:t>A. A</w:t>
      </w:r>
      <w:r>
        <w:rPr>
          <w:spacing w:val="-28"/>
        </w:rPr>
        <w:t xml:space="preserve"> </w:t>
      </w:r>
      <w:r>
        <w:t>biology</w:t>
      </w:r>
      <w:r>
        <w:rPr>
          <w:spacing w:val="-1"/>
        </w:rPr>
        <w:t xml:space="preserve"> </w:t>
      </w:r>
      <w:r>
        <w:t>textbook.</w:t>
      </w:r>
      <w:r>
        <w:tab/>
      </w:r>
      <w:r>
        <w:t>B. A travel</w:t>
      </w:r>
      <w:r>
        <w:rPr>
          <w:spacing w:val="-25"/>
        </w:rPr>
        <w:t xml:space="preserve"> </w:t>
      </w:r>
      <w:r>
        <w:t>brochure.</w:t>
      </w:r>
    </w:p>
    <w:p>
      <w:pPr>
        <w:pStyle w:val="BodyText"/>
        <w:tabs>
          <w:tab w:val="left" w:pos="5245"/>
        </w:tabs>
        <w:spacing w:before="58"/>
        <w:ind w:left="457"/>
      </w:pPr>
      <w:r>
        <w:t>C. An</w:t>
      </w:r>
      <w:r>
        <w:rPr>
          <w:spacing w:val="-16"/>
        </w:rPr>
        <w:t xml:space="preserve"> </w:t>
      </w:r>
      <w:r>
        <w:t>environmental report.</w:t>
      </w:r>
      <w:r>
        <w:tab/>
      </w:r>
      <w:r>
        <w:t>D. A lifestyle</w:t>
      </w:r>
      <w:r>
        <w:rPr>
          <w:spacing w:val="-22"/>
        </w:rPr>
        <w:t xml:space="preserve"> </w:t>
      </w:r>
      <w:r>
        <w:t>magazine.</w:t>
      </w:r>
    </w:p>
    <w:p>
      <w:pPr>
        <w:pStyle w:val="Heading3"/>
        <w:spacing w:before="59"/>
        <w:ind w:left="0" w:right="519"/>
        <w:jc w:val="center"/>
        <w:rPr>
          <w:rFonts w:ascii="Times New Roman"/>
        </w:rPr>
      </w:pPr>
      <w:r>
        <w:rPr>
          <w:rFonts w:ascii="Times New Roman"/>
          <w:w w:val="99"/>
        </w:rPr>
        <w:t>D</w:t>
      </w:r>
    </w:p>
    <w:p>
      <w:pPr>
        <w:pStyle w:val="BodyText"/>
        <w:spacing w:before="58" w:line="297" w:lineRule="auto"/>
        <w:ind w:right="184" w:firstLine="357"/>
        <w:jc w:val="both"/>
      </w:pPr>
      <w:r>
        <w:t>A study found wireless signals are able to pass through bags and suitcases to judge the sizes of dangerous metal objects and identify them. “These items could include weapons, chemicals, laptops and batteries for bombs,” the research team said on</w:t>
      </w:r>
      <w:r>
        <w:rPr>
          <w:spacing w:val="-4"/>
        </w:rPr>
        <w:t xml:space="preserve"> </w:t>
      </w:r>
      <w:r>
        <w:rPr>
          <w:spacing w:val="-3"/>
        </w:rPr>
        <w:t>Tuesday.</w:t>
      </w:r>
    </w:p>
    <w:p>
      <w:pPr>
        <w:pStyle w:val="BodyText"/>
        <w:spacing w:before="2" w:line="288" w:lineRule="auto"/>
        <w:ind w:right="180" w:firstLine="357"/>
        <w:jc w:val="both"/>
      </w:pPr>
      <w:r>
        <w:t>Research suggested that Wi-Fi can now be used to estimate the volume of liquids such as water, acid, alcohol and other chemicals for explosive material. The study led by researchers at the Wireless Information Network Laboratory(WINLAB)in the School of Engineering showed a wireless device with two to three antennas(</w:t>
      </w:r>
      <w:r>
        <w:rPr>
          <w:rFonts w:ascii="宋体" w:eastAsia="宋体" w:hint="eastAsia"/>
        </w:rPr>
        <w:t>天线</w:t>
      </w:r>
      <w:r>
        <w:t>)that could be fitted in existing Wi-Fi networks.</w:t>
      </w:r>
    </w:p>
    <w:p>
      <w:pPr>
        <w:pStyle w:val="BodyText"/>
        <w:spacing w:before="8" w:line="278" w:lineRule="auto"/>
        <w:ind w:right="132" w:firstLine="357"/>
        <w:jc w:val="both"/>
      </w:pPr>
      <w:r>
        <w:t>The detection system analyzes what happens when wireless signals go through and bounce off objects or materials. The approach, which the paper states, works by separating the wireless interference(</w:t>
      </w:r>
      <w:r>
        <w:rPr>
          <w:rFonts w:ascii="宋体" w:eastAsia="宋体" w:hAnsi="宋体" w:hint="eastAsia"/>
        </w:rPr>
        <w:t>干扰</w:t>
      </w:r>
      <w:r>
        <w:t xml:space="preserve">)caused by two factors of objects </w:t>
      </w:r>
      <w:r>
        <w:rPr>
          <w:rFonts w:ascii="宋体" w:eastAsia="宋体" w:hAnsi="宋体" w:hint="eastAsia"/>
        </w:rPr>
        <w:t xml:space="preserve">— </w:t>
      </w:r>
      <w:r>
        <w:t>the material and shape. “Most dangerous objects such as weapons are usually metal or liquid, which have significant interference,” researchers said.</w:t>
      </w:r>
    </w:p>
    <w:p>
      <w:pPr>
        <w:pStyle w:val="BodyText"/>
        <w:spacing w:before="15" w:line="297" w:lineRule="auto"/>
        <w:ind w:right="185" w:firstLine="357"/>
        <w:jc w:val="both"/>
      </w:pPr>
      <w:r>
        <w:t>When it was tested on a backpack, the accuracy rate topped 95 percent. “But the accuracy dropped to about 90 percent when objects inside bags are wrapped. And the tech could save lives if used in museums, stadiums, theme parks or schools,” the team said, noting its design can inspect bags or luggage without being an exposure to privacy.</w:t>
      </w:r>
    </w:p>
    <w:p>
      <w:pPr>
        <w:pStyle w:val="BodyText"/>
        <w:spacing w:before="3" w:line="297" w:lineRule="auto"/>
        <w:ind w:right="182" w:firstLine="357"/>
        <w:jc w:val="both"/>
      </w:pPr>
      <w:r>
        <w:t>It uses channel state information(CS)that is readily available in low-cost Wi-Fi devices. “This could have a great impact on protecting the public from dangerous objects,” said Yingying Chen, a co-author of the study, “There’s a growing need for that now. In large public areas, it’s hard to set up expensive screening equipment like what’s in airports. Manpower is always needed to check bags and we want to develop a method to try to reduce manpower. “</w:t>
      </w:r>
    </w:p>
    <w:p>
      <w:pPr>
        <w:pStyle w:val="BodyText"/>
        <w:spacing w:before="2" w:line="297" w:lineRule="auto"/>
        <w:ind w:right="187" w:firstLine="357"/>
        <w:jc w:val="both"/>
      </w:pPr>
      <w:r>
        <w:t xml:space="preserve">The peer-reviewed study, which recently won a best paper award at the 2018 IEEE Conference on Communications and Network Security, is now published online. “Future work will continue to focus on </w:t>
      </w:r>
      <w:r>
        <w:rPr>
          <w:u w:val="single"/>
        </w:rPr>
        <w:t>ameliorating</w:t>
      </w:r>
      <w:r>
        <w:t xml:space="preserve"> the accuracy of identifying objects and imaging shapes and volumes,” researchers said.</w:t>
      </w:r>
    </w:p>
    <w:p>
      <w:pPr>
        <w:pStyle w:val="ListParagraph"/>
        <w:numPr>
          <w:ilvl w:val="0"/>
          <w:numId w:val="1"/>
        </w:numPr>
        <w:tabs>
          <w:tab w:val="left" w:pos="312"/>
        </w:tabs>
        <w:spacing w:before="2" w:after="0" w:line="240" w:lineRule="auto"/>
        <w:ind w:left="412" w:right="6658" w:hanging="412"/>
        <w:jc w:val="right"/>
        <w:rPr>
          <w:sz w:val="21"/>
        </w:rPr>
      </w:pPr>
      <w:r>
        <w:rPr>
          <w:sz w:val="21"/>
        </w:rPr>
        <w:t>What does paragraph 3 talk</w:t>
      </w:r>
      <w:r>
        <w:rPr>
          <w:spacing w:val="-13"/>
          <w:sz w:val="21"/>
        </w:rPr>
        <w:t xml:space="preserve"> </w:t>
      </w:r>
      <w:r>
        <w:rPr>
          <w:sz w:val="21"/>
        </w:rPr>
        <w:t>about?</w:t>
      </w:r>
    </w:p>
    <w:p>
      <w:pPr>
        <w:pStyle w:val="ListParagraph"/>
        <w:numPr>
          <w:ilvl w:val="1"/>
          <w:numId w:val="1"/>
        </w:numPr>
        <w:tabs>
          <w:tab w:val="left" w:pos="252"/>
        </w:tabs>
        <w:spacing w:before="59" w:after="0" w:line="240" w:lineRule="auto"/>
        <w:ind w:left="709" w:right="6744" w:hanging="710"/>
        <w:jc w:val="right"/>
        <w:rPr>
          <w:sz w:val="21"/>
        </w:rPr>
      </w:pPr>
      <w:r>
        <w:rPr>
          <w:sz w:val="21"/>
        </w:rPr>
        <w:t>The function of the</w:t>
      </w:r>
      <w:r>
        <w:rPr>
          <w:spacing w:val="-9"/>
          <w:sz w:val="21"/>
        </w:rPr>
        <w:t xml:space="preserve"> </w:t>
      </w:r>
      <w:r>
        <w:rPr>
          <w:sz w:val="21"/>
        </w:rPr>
        <w:t>technique.</w:t>
      </w:r>
    </w:p>
    <w:p>
      <w:pPr>
        <w:pStyle w:val="ListParagraph"/>
        <w:numPr>
          <w:ilvl w:val="1"/>
          <w:numId w:val="1"/>
        </w:numPr>
        <w:tabs>
          <w:tab w:val="left" w:pos="698"/>
        </w:tabs>
        <w:spacing w:before="58" w:after="0" w:line="240" w:lineRule="auto"/>
        <w:ind w:left="697" w:right="0" w:hanging="241"/>
        <w:jc w:val="left"/>
        <w:rPr>
          <w:sz w:val="21"/>
        </w:rPr>
      </w:pPr>
      <w:r>
        <w:rPr>
          <w:sz w:val="21"/>
        </w:rPr>
        <w:t>The way the device</w:t>
      </w:r>
      <w:r>
        <w:rPr>
          <w:spacing w:val="2"/>
          <w:sz w:val="21"/>
        </w:rPr>
        <w:t xml:space="preserve"> </w:t>
      </w:r>
      <w:r>
        <w:rPr>
          <w:sz w:val="21"/>
        </w:rPr>
        <w:t>works.</w:t>
      </w:r>
    </w:p>
    <w:p>
      <w:pPr>
        <w:pStyle w:val="ListParagraph"/>
        <w:numPr>
          <w:ilvl w:val="1"/>
          <w:numId w:val="1"/>
        </w:numPr>
        <w:tabs>
          <w:tab w:val="left" w:pos="698"/>
        </w:tabs>
        <w:spacing w:before="59" w:after="0" w:line="240" w:lineRule="auto"/>
        <w:ind w:left="697" w:right="0" w:hanging="241"/>
        <w:jc w:val="left"/>
        <w:rPr>
          <w:sz w:val="21"/>
        </w:rPr>
      </w:pPr>
      <w:r>
        <w:rPr>
          <w:sz w:val="21"/>
        </w:rPr>
        <w:t>The principle the study is based on.</w:t>
      </w:r>
    </w:p>
    <w:p>
      <w:pPr>
        <w:pStyle w:val="ListParagraph"/>
        <w:numPr>
          <w:ilvl w:val="1"/>
          <w:numId w:val="1"/>
        </w:numPr>
        <w:tabs>
          <w:tab w:val="left" w:pos="710"/>
        </w:tabs>
        <w:spacing w:before="58" w:after="0" w:line="240" w:lineRule="auto"/>
        <w:ind w:left="709" w:right="0" w:hanging="253"/>
        <w:jc w:val="left"/>
        <w:rPr>
          <w:sz w:val="21"/>
        </w:rPr>
      </w:pPr>
      <w:r>
        <w:rPr>
          <w:sz w:val="21"/>
        </w:rPr>
        <w:t>The benefit of the study</w:t>
      </w:r>
      <w:r>
        <w:rPr>
          <w:spacing w:val="1"/>
          <w:sz w:val="21"/>
        </w:rPr>
        <w:t xml:space="preserve"> </w:t>
      </w:r>
      <w:r>
        <w:rPr>
          <w:sz w:val="21"/>
        </w:rPr>
        <w:t>findings.</w:t>
      </w:r>
    </w:p>
    <w:p>
      <w:pPr>
        <w:pStyle w:val="ListParagraph"/>
        <w:numPr>
          <w:ilvl w:val="0"/>
          <w:numId w:val="1"/>
        </w:numPr>
        <w:tabs>
          <w:tab w:val="left" w:pos="412"/>
        </w:tabs>
        <w:spacing w:before="59" w:after="0" w:line="240" w:lineRule="auto"/>
        <w:ind w:left="412" w:right="0" w:hanging="312"/>
        <w:jc w:val="left"/>
        <w:rPr>
          <w:sz w:val="21"/>
        </w:rPr>
      </w:pPr>
      <w:r>
        <w:rPr>
          <w:spacing w:val="-3"/>
          <w:sz w:val="21"/>
        </w:rPr>
        <w:t xml:space="preserve">What’s </w:t>
      </w:r>
      <w:r>
        <w:rPr>
          <w:sz w:val="21"/>
        </w:rPr>
        <w:t>the advantage of the</w:t>
      </w:r>
      <w:r>
        <w:rPr>
          <w:spacing w:val="4"/>
          <w:sz w:val="21"/>
        </w:rPr>
        <w:t xml:space="preserve"> </w:t>
      </w:r>
      <w:r>
        <w:rPr>
          <w:sz w:val="21"/>
        </w:rPr>
        <w:t>device?</w:t>
      </w:r>
    </w:p>
    <w:p>
      <w:pPr>
        <w:spacing w:after="0" w:line="240" w:lineRule="auto"/>
        <w:jc w:val="left"/>
        <w:rPr>
          <w:sz w:val="21"/>
        </w:rPr>
        <w:sectPr>
          <w:pgSz w:w="11120" w:h="15080"/>
          <w:pgMar w:top="860" w:right="500" w:bottom="280" w:left="620" w:header="720" w:footer="720" w:gutter="0"/>
          <w:cols w:space="708"/>
        </w:sectPr>
      </w:pPr>
    </w:p>
    <w:p>
      <w:pPr>
        <w:pStyle w:val="ListParagraph"/>
        <w:numPr>
          <w:ilvl w:val="1"/>
          <w:numId w:val="1"/>
        </w:numPr>
        <w:tabs>
          <w:tab w:val="left" w:pos="712"/>
        </w:tabs>
        <w:spacing w:before="69" w:after="0" w:line="240" w:lineRule="auto"/>
        <w:ind w:left="712" w:right="0" w:hanging="255"/>
        <w:jc w:val="left"/>
        <w:rPr>
          <w:sz w:val="21"/>
        </w:rPr>
      </w:pPr>
      <w:r>
        <w:rPr>
          <w:sz w:val="21"/>
        </w:rPr>
        <w:t>It saves people in danger of natural</w:t>
      </w:r>
      <w:r>
        <w:rPr>
          <w:spacing w:val="-2"/>
          <w:sz w:val="21"/>
        </w:rPr>
        <w:t xml:space="preserve"> </w:t>
      </w:r>
      <w:r>
        <w:rPr>
          <w:sz w:val="21"/>
        </w:rPr>
        <w:t>disasters.</w:t>
      </w:r>
    </w:p>
    <w:p>
      <w:pPr>
        <w:pStyle w:val="ListParagraph"/>
        <w:numPr>
          <w:ilvl w:val="1"/>
          <w:numId w:val="1"/>
        </w:numPr>
        <w:tabs>
          <w:tab w:val="left" w:pos="703"/>
        </w:tabs>
        <w:spacing w:before="59" w:after="0" w:line="240" w:lineRule="auto"/>
        <w:ind w:left="702" w:right="0" w:hanging="246"/>
        <w:jc w:val="left"/>
        <w:rPr>
          <w:sz w:val="21"/>
        </w:rPr>
      </w:pPr>
      <w:r>
        <w:rPr>
          <w:sz w:val="21"/>
        </w:rPr>
        <w:t>It passes through bags without damaging</w:t>
      </w:r>
      <w:r>
        <w:rPr>
          <w:spacing w:val="1"/>
          <w:sz w:val="21"/>
        </w:rPr>
        <w:t xml:space="preserve"> </w:t>
      </w:r>
      <w:r>
        <w:rPr>
          <w:sz w:val="21"/>
        </w:rPr>
        <w:t>them.</w:t>
      </w:r>
    </w:p>
    <w:p>
      <w:pPr>
        <w:pStyle w:val="ListParagraph"/>
        <w:numPr>
          <w:ilvl w:val="1"/>
          <w:numId w:val="1"/>
        </w:numPr>
        <w:tabs>
          <w:tab w:val="left" w:pos="703"/>
        </w:tabs>
        <w:spacing w:before="58" w:after="0" w:line="240" w:lineRule="auto"/>
        <w:ind w:left="702" w:right="0" w:hanging="246"/>
        <w:jc w:val="left"/>
        <w:rPr>
          <w:sz w:val="21"/>
        </w:rPr>
      </w:pPr>
      <w:r>
        <w:rPr>
          <w:sz w:val="21"/>
        </w:rPr>
        <w:t>It uses antennas to pick up networks’</w:t>
      </w:r>
      <w:r>
        <w:rPr>
          <w:spacing w:val="-17"/>
          <w:sz w:val="21"/>
        </w:rPr>
        <w:t xml:space="preserve"> </w:t>
      </w:r>
      <w:r>
        <w:rPr>
          <w:sz w:val="21"/>
        </w:rPr>
        <w:t>signals.</w:t>
      </w:r>
    </w:p>
    <w:p>
      <w:pPr>
        <w:pStyle w:val="ListParagraph"/>
        <w:numPr>
          <w:ilvl w:val="1"/>
          <w:numId w:val="1"/>
        </w:numPr>
        <w:tabs>
          <w:tab w:val="left" w:pos="712"/>
        </w:tabs>
        <w:spacing w:before="59" w:after="0" w:line="240" w:lineRule="auto"/>
        <w:ind w:left="712" w:right="0" w:hanging="255"/>
        <w:jc w:val="left"/>
        <w:rPr>
          <w:sz w:val="21"/>
        </w:rPr>
      </w:pPr>
      <w:r>
        <w:rPr>
          <w:sz w:val="21"/>
        </w:rPr>
        <w:t>It protects personal information from being exposed.</w:t>
      </w:r>
    </w:p>
    <w:p>
      <w:pPr>
        <w:pStyle w:val="ListParagraph"/>
        <w:numPr>
          <w:ilvl w:val="0"/>
          <w:numId w:val="1"/>
        </w:numPr>
        <w:tabs>
          <w:tab w:val="left" w:pos="412"/>
        </w:tabs>
        <w:spacing w:before="59" w:after="0" w:line="240" w:lineRule="auto"/>
        <w:ind w:left="412" w:right="0" w:hanging="312"/>
        <w:jc w:val="left"/>
        <w:rPr>
          <w:sz w:val="21"/>
        </w:rPr>
      </w:pPr>
      <w:r>
        <w:rPr>
          <w:sz w:val="21"/>
        </w:rPr>
        <w:t>Why did the researchers study the device according to Yingying</w:t>
      </w:r>
      <w:r>
        <w:rPr>
          <w:spacing w:val="-10"/>
          <w:sz w:val="21"/>
        </w:rPr>
        <w:t xml:space="preserve"> </w:t>
      </w:r>
      <w:r>
        <w:rPr>
          <w:sz w:val="21"/>
        </w:rPr>
        <w:t>Chen?</w:t>
      </w:r>
    </w:p>
    <w:p>
      <w:pPr>
        <w:pStyle w:val="ListParagraph"/>
        <w:numPr>
          <w:ilvl w:val="1"/>
          <w:numId w:val="1"/>
        </w:numPr>
        <w:tabs>
          <w:tab w:val="left" w:pos="710"/>
        </w:tabs>
        <w:spacing w:before="58" w:after="0" w:line="240" w:lineRule="auto"/>
        <w:ind w:left="709" w:right="0" w:hanging="253"/>
        <w:jc w:val="left"/>
        <w:rPr>
          <w:sz w:val="21"/>
        </w:rPr>
      </w:pPr>
      <w:r>
        <w:rPr>
          <w:spacing w:val="-6"/>
          <w:sz w:val="21"/>
        </w:rPr>
        <w:t xml:space="preserve">To </w:t>
      </w:r>
      <w:r>
        <w:rPr>
          <w:sz w:val="21"/>
        </w:rPr>
        <w:t>save money and labour.</w:t>
      </w:r>
    </w:p>
    <w:p>
      <w:pPr>
        <w:pStyle w:val="ListParagraph"/>
        <w:numPr>
          <w:ilvl w:val="1"/>
          <w:numId w:val="1"/>
        </w:numPr>
        <w:tabs>
          <w:tab w:val="left" w:pos="698"/>
        </w:tabs>
        <w:spacing w:before="59" w:after="0" w:line="240" w:lineRule="auto"/>
        <w:ind w:left="697" w:right="0" w:hanging="241"/>
        <w:jc w:val="left"/>
        <w:rPr>
          <w:sz w:val="21"/>
        </w:rPr>
      </w:pPr>
      <w:r>
        <w:rPr>
          <w:spacing w:val="-6"/>
          <w:sz w:val="21"/>
        </w:rPr>
        <w:t xml:space="preserve">To </w:t>
      </w:r>
      <w:r>
        <w:rPr>
          <w:sz w:val="21"/>
        </w:rPr>
        <w:t>make full use of</w:t>
      </w:r>
      <w:r>
        <w:rPr>
          <w:spacing w:val="-3"/>
          <w:sz w:val="21"/>
        </w:rPr>
        <w:t xml:space="preserve"> </w:t>
      </w:r>
      <w:r>
        <w:rPr>
          <w:sz w:val="21"/>
        </w:rPr>
        <w:t>Wi-Fi.</w:t>
      </w:r>
    </w:p>
    <w:p>
      <w:pPr>
        <w:pStyle w:val="ListParagraph"/>
        <w:numPr>
          <w:ilvl w:val="1"/>
          <w:numId w:val="1"/>
        </w:numPr>
        <w:tabs>
          <w:tab w:val="left" w:pos="698"/>
        </w:tabs>
        <w:spacing w:before="58" w:after="0" w:line="240" w:lineRule="auto"/>
        <w:ind w:left="697" w:right="0" w:hanging="241"/>
        <w:jc w:val="left"/>
        <w:rPr>
          <w:sz w:val="21"/>
        </w:rPr>
      </w:pPr>
      <w:r>
        <w:rPr>
          <w:spacing w:val="-6"/>
          <w:sz w:val="21"/>
        </w:rPr>
        <w:t xml:space="preserve">To </w:t>
      </w:r>
      <w:r>
        <w:rPr>
          <w:sz w:val="21"/>
        </w:rPr>
        <w:t>protect passengers’</w:t>
      </w:r>
      <w:r>
        <w:rPr>
          <w:spacing w:val="-38"/>
          <w:sz w:val="21"/>
        </w:rPr>
        <w:t xml:space="preserve"> </w:t>
      </w:r>
      <w:r>
        <w:rPr>
          <w:sz w:val="21"/>
        </w:rPr>
        <w:t>privacy.</w:t>
      </w:r>
    </w:p>
    <w:p>
      <w:pPr>
        <w:pStyle w:val="ListParagraph"/>
        <w:numPr>
          <w:ilvl w:val="1"/>
          <w:numId w:val="1"/>
        </w:numPr>
        <w:tabs>
          <w:tab w:val="left" w:pos="710"/>
        </w:tabs>
        <w:spacing w:before="59" w:after="0" w:line="240" w:lineRule="auto"/>
        <w:ind w:left="709" w:right="0" w:hanging="253"/>
        <w:jc w:val="left"/>
        <w:rPr>
          <w:sz w:val="21"/>
        </w:rPr>
      </w:pPr>
      <w:r>
        <w:rPr>
          <w:spacing w:val="-6"/>
          <w:sz w:val="21"/>
        </w:rPr>
        <w:t xml:space="preserve">To </w:t>
      </w:r>
      <w:r>
        <w:rPr>
          <w:sz w:val="21"/>
        </w:rPr>
        <w:t>research dangerous</w:t>
      </w:r>
      <w:r>
        <w:rPr>
          <w:spacing w:val="-8"/>
          <w:sz w:val="21"/>
        </w:rPr>
        <w:t xml:space="preserve"> </w:t>
      </w:r>
      <w:r>
        <w:rPr>
          <w:sz w:val="21"/>
        </w:rPr>
        <w:t>objects.</w:t>
      </w:r>
    </w:p>
    <w:p>
      <w:pPr>
        <w:pStyle w:val="ListParagraph"/>
        <w:numPr>
          <w:ilvl w:val="0"/>
          <w:numId w:val="1"/>
        </w:numPr>
        <w:tabs>
          <w:tab w:val="left" w:pos="412"/>
        </w:tabs>
        <w:spacing w:before="58" w:after="0" w:line="240" w:lineRule="auto"/>
        <w:ind w:left="412" w:right="0" w:hanging="312"/>
        <w:jc w:val="left"/>
        <w:rPr>
          <w:sz w:val="21"/>
        </w:rPr>
      </w:pPr>
      <w:r>
        <w:rPr>
          <w:sz w:val="21"/>
        </w:rPr>
        <w:t>Which of the following can replace the underlined word “ameliorating” in the last</w:t>
      </w:r>
      <w:r>
        <w:rPr>
          <w:spacing w:val="-6"/>
          <w:sz w:val="21"/>
        </w:rPr>
        <w:t xml:space="preserve"> </w:t>
      </w:r>
      <w:r>
        <w:rPr>
          <w:sz w:val="21"/>
        </w:rPr>
        <w:t>paragraph?</w:t>
      </w:r>
    </w:p>
    <w:p>
      <w:pPr>
        <w:pStyle w:val="BodyText"/>
        <w:tabs>
          <w:tab w:val="left" w:pos="5245"/>
        </w:tabs>
        <w:spacing w:before="59"/>
        <w:ind w:left="457"/>
      </w:pPr>
      <w:r>
        <w:t>A.</w:t>
      </w:r>
      <w:r>
        <w:rPr>
          <w:spacing w:val="-5"/>
        </w:rPr>
        <w:t xml:space="preserve"> </w:t>
      </w:r>
      <w:r>
        <w:t>Confirming.</w:t>
      </w:r>
      <w:r>
        <w:tab/>
      </w:r>
      <w:r>
        <w:t>B. Improving.</w:t>
      </w:r>
    </w:p>
    <w:p>
      <w:pPr>
        <w:pStyle w:val="BodyText"/>
        <w:tabs>
          <w:tab w:val="left" w:pos="5245"/>
        </w:tabs>
        <w:spacing w:before="58"/>
        <w:ind w:left="457"/>
      </w:pPr>
      <w:r>
        <w:t>C.</w:t>
      </w:r>
      <w:r>
        <w:rPr>
          <w:spacing w:val="-3"/>
        </w:rPr>
        <w:t xml:space="preserve"> </w:t>
      </w:r>
      <w:r>
        <w:t>Discovering.</w:t>
      </w:r>
      <w:r>
        <w:tab/>
      </w:r>
      <w:r>
        <w:t>D.</w:t>
      </w:r>
      <w:r>
        <w:rPr>
          <w:spacing w:val="-2"/>
        </w:rPr>
        <w:t xml:space="preserve"> </w:t>
      </w:r>
      <w:r>
        <w:t>Examining.</w:t>
      </w:r>
    </w:p>
    <w:p>
      <w:pPr>
        <w:spacing w:before="25"/>
        <w:ind w:left="100" w:right="0" w:firstLine="0"/>
        <w:jc w:val="left"/>
        <w:rPr>
          <w:rFonts w:ascii="宋体" w:eastAsia="宋体" w:hint="eastAsia"/>
          <w:b/>
          <w:sz w:val="22"/>
        </w:rPr>
      </w:pPr>
      <w:r>
        <w:rPr>
          <w:rFonts w:ascii="宋体" w:eastAsia="宋体" w:hint="eastAsia"/>
          <w:b/>
          <w:sz w:val="22"/>
        </w:rPr>
        <w:t xml:space="preserve">第二节（共 </w:t>
      </w:r>
      <w:r>
        <w:rPr>
          <w:b/>
          <w:sz w:val="22"/>
        </w:rPr>
        <w:t xml:space="preserve">5 </w:t>
      </w:r>
      <w:r>
        <w:rPr>
          <w:rFonts w:ascii="宋体" w:eastAsia="宋体" w:hint="eastAsia"/>
          <w:b/>
          <w:sz w:val="22"/>
        </w:rPr>
        <w:t xml:space="preserve">小题；每小题 </w:t>
      </w:r>
      <w:r>
        <w:rPr>
          <w:b/>
          <w:sz w:val="22"/>
        </w:rPr>
        <w:t xml:space="preserve">2 </w:t>
      </w:r>
      <w:r>
        <w:rPr>
          <w:rFonts w:ascii="宋体" w:eastAsia="宋体" w:hint="eastAsia"/>
          <w:b/>
          <w:sz w:val="22"/>
        </w:rPr>
        <w:t xml:space="preserve">分，满分 </w:t>
      </w:r>
      <w:r>
        <w:rPr>
          <w:b/>
          <w:sz w:val="22"/>
        </w:rPr>
        <w:t xml:space="preserve">10 </w:t>
      </w:r>
      <w:r>
        <w:rPr>
          <w:rFonts w:ascii="宋体" w:eastAsia="宋体" w:hint="eastAsia"/>
          <w:b/>
          <w:sz w:val="22"/>
        </w:rPr>
        <w:t>分）</w:t>
      </w:r>
    </w:p>
    <w:p>
      <w:pPr>
        <w:pStyle w:val="BodyText"/>
        <w:spacing w:before="38"/>
        <w:ind w:left="414"/>
        <w:rPr>
          <w:rFonts w:ascii="宋体" w:eastAsia="宋体" w:hint="eastAsia"/>
        </w:rPr>
      </w:pPr>
      <w:r>
        <w:rPr>
          <w:rFonts w:ascii="宋体" w:eastAsia="宋体" w:hint="eastAsia"/>
        </w:rPr>
        <w:t>根据短文内容，从短文后的选项中选出能填入空白处的最佳选项。选项中有两项为多余选项。</w:t>
      </w:r>
    </w:p>
    <w:p>
      <w:pPr>
        <w:pStyle w:val="BodyText"/>
        <w:spacing w:before="45" w:line="297" w:lineRule="auto"/>
        <w:ind w:right="187" w:firstLine="357"/>
        <w:jc w:val="both"/>
      </w:pPr>
      <w:r>
        <w:t>You don’t need to be a world-class mountaineer to stand out in a job interview. Here’s my advice on how to nail the most common interview question.</w:t>
      </w:r>
    </w:p>
    <w:p>
      <w:pPr>
        <w:pStyle w:val="BodyText"/>
        <w:spacing w:before="1" w:line="297" w:lineRule="auto"/>
        <w:ind w:right="183" w:firstLine="357"/>
        <w:jc w:val="both"/>
      </w:pPr>
      <w:r>
        <w:t xml:space="preserve">Most people are so eager to show off what they’ve been involved in. Don’t worry, and there will be time for that. The interviewer has reviewed your resume and will ask you plenty about your expertise. </w:t>
      </w:r>
      <w:r>
        <w:rPr>
          <w:spacing w:val="-4"/>
        </w:rPr>
        <w:t xml:space="preserve">“Tell </w:t>
      </w:r>
      <w:r>
        <w:t xml:space="preserve">me about yourself” is a question you’re certain to be asked at any job interview. </w:t>
      </w:r>
      <w:r>
        <w:rPr>
          <w:u w:val="single"/>
        </w:rPr>
        <w:t xml:space="preserve">     36     </w:t>
      </w:r>
      <w:r>
        <w:t xml:space="preserve">  However, sharing something    that shows who you really are beyond a piece of paper is a good idea. It will allow the interviewer to know something about your life outside of</w:t>
      </w:r>
      <w:r>
        <w:rPr>
          <w:spacing w:val="-4"/>
        </w:rPr>
        <w:t xml:space="preserve"> </w:t>
      </w:r>
      <w:r>
        <w:t>work.</w:t>
      </w:r>
    </w:p>
    <w:p>
      <w:pPr>
        <w:pStyle w:val="BodyText"/>
        <w:spacing w:before="3" w:line="288" w:lineRule="auto"/>
        <w:ind w:right="185" w:firstLine="357"/>
        <w:jc w:val="both"/>
      </w:pPr>
      <w:r>
        <w:t>Everyone has something interesting to share about themselves. I’ve heard people talk about everything from being a world-class sushi chef to an ice carver.</w:t>
      </w:r>
      <w:r>
        <w:rPr>
          <w:u w:val="single"/>
        </w:rPr>
        <w:t xml:space="preserve"> 37</w:t>
      </w:r>
      <w:r>
        <w:t xml:space="preserve"> Such as you participate in competitive sports, you’re an accomplished</w:t>
      </w:r>
      <w:r>
        <w:rPr>
          <w:rFonts w:ascii="宋体" w:eastAsia="宋体" w:hAnsi="宋体" w:hint="eastAsia"/>
        </w:rPr>
        <w:t>（技艺高超的）</w:t>
      </w:r>
      <w:r>
        <w:t>pianist and you’re writing your first detective novel. If the information showcases a unique aspect of yourself, and especially if you can link it to what you can bring to your next job, then go for it.</w:t>
      </w:r>
    </w:p>
    <w:p>
      <w:pPr>
        <w:pStyle w:val="BodyText"/>
        <w:spacing w:before="8" w:line="297" w:lineRule="auto"/>
        <w:ind w:right="182" w:firstLine="357"/>
        <w:jc w:val="both"/>
      </w:pPr>
      <w:r>
        <w:t xml:space="preserve">Another way to think about the question is: “What gets you up every morning? ” The person also wants to know what your sense of passion and purpose is. That volunteer work on a farm cooperative in South America, for example, shows you have a global perspective. </w:t>
      </w:r>
      <w:r>
        <w:rPr>
          <w:u w:val="single"/>
        </w:rPr>
        <w:t xml:space="preserve">     38     </w:t>
      </w:r>
      <w:r>
        <w:t xml:space="preserve">  It doesn’t matter how big or small the accomplishment  is, as long as it shows you’re struggling to improve yourself. When people are motivated by contributing to something bigger than themselves, they get more</w:t>
      </w:r>
      <w:r>
        <w:rPr>
          <w:spacing w:val="4"/>
        </w:rPr>
        <w:t xml:space="preserve"> </w:t>
      </w:r>
      <w:r>
        <w:t>satisfaction.</w:t>
      </w:r>
    </w:p>
    <w:p>
      <w:pPr>
        <w:pStyle w:val="BodyText"/>
        <w:spacing w:before="2" w:line="297" w:lineRule="auto"/>
        <w:ind w:right="183" w:firstLine="357"/>
        <w:jc w:val="both"/>
      </w:pPr>
      <w:r>
        <w:rPr>
          <w:w w:val="99"/>
          <w:u w:val="single"/>
        </w:rPr>
        <w:t xml:space="preserve"> </w:t>
      </w:r>
      <w:r>
        <w:rPr>
          <w:u w:val="single"/>
        </w:rPr>
        <w:t xml:space="preserve">     39</w:t>
      </w:r>
      <w:r>
        <w:t xml:space="preserve"> Relax, be yourself and tell  the truth. Don’t approach the interview  like you’re trying out for  Broadway. </w:t>
      </w:r>
      <w:r>
        <w:rPr>
          <w:spacing w:val="-4"/>
        </w:rPr>
        <w:t xml:space="preserve">It’s </w:t>
      </w:r>
      <w:r>
        <w:t>more than obvious when someone is trying to memorize their lines and “play the part”. Also, if you overstate what you’ve done or fully invent a story about yourself, you’ll be exposed.</w:t>
      </w:r>
      <w:r>
        <w:rPr>
          <w:spacing w:val="46"/>
          <w:u w:val="single"/>
        </w:rPr>
        <w:t xml:space="preserve"> </w:t>
      </w:r>
      <w:r>
        <w:rPr>
          <w:u w:val="single"/>
        </w:rPr>
        <w:t xml:space="preserve">40      </w:t>
      </w:r>
    </w:p>
    <w:p>
      <w:pPr>
        <w:pStyle w:val="ListParagraph"/>
        <w:numPr>
          <w:ilvl w:val="0"/>
          <w:numId w:val="2"/>
        </w:numPr>
        <w:tabs>
          <w:tab w:val="left" w:pos="710"/>
        </w:tabs>
        <w:spacing w:before="2" w:after="0" w:line="240" w:lineRule="auto"/>
        <w:ind w:left="709" w:right="0" w:hanging="253"/>
        <w:jc w:val="left"/>
        <w:rPr>
          <w:sz w:val="21"/>
        </w:rPr>
      </w:pPr>
      <w:r>
        <w:rPr>
          <w:spacing w:val="-4"/>
          <w:sz w:val="21"/>
        </w:rPr>
        <w:t xml:space="preserve">Take </w:t>
      </w:r>
      <w:r>
        <w:rPr>
          <w:sz w:val="21"/>
        </w:rPr>
        <w:t>a risk to get</w:t>
      </w:r>
      <w:r>
        <w:rPr>
          <w:spacing w:val="6"/>
          <w:sz w:val="21"/>
        </w:rPr>
        <w:t xml:space="preserve"> </w:t>
      </w:r>
      <w:r>
        <w:rPr>
          <w:sz w:val="21"/>
        </w:rPr>
        <w:t>personal.</w:t>
      </w:r>
    </w:p>
    <w:p>
      <w:pPr>
        <w:pStyle w:val="ListParagraph"/>
        <w:numPr>
          <w:ilvl w:val="0"/>
          <w:numId w:val="2"/>
        </w:numPr>
        <w:tabs>
          <w:tab w:val="left" w:pos="703"/>
        </w:tabs>
        <w:spacing w:before="59" w:after="0" w:line="240" w:lineRule="auto"/>
        <w:ind w:left="702" w:right="0" w:hanging="246"/>
        <w:jc w:val="left"/>
        <w:rPr>
          <w:sz w:val="21"/>
        </w:rPr>
      </w:pPr>
      <w:r>
        <w:rPr>
          <w:sz w:val="21"/>
        </w:rPr>
        <w:t>Showing honesty is one of the most important things.</w:t>
      </w:r>
    </w:p>
    <w:p>
      <w:pPr>
        <w:pStyle w:val="ListParagraph"/>
        <w:numPr>
          <w:ilvl w:val="0"/>
          <w:numId w:val="2"/>
        </w:numPr>
        <w:tabs>
          <w:tab w:val="left" w:pos="703"/>
        </w:tabs>
        <w:spacing w:before="58" w:after="0" w:line="240" w:lineRule="auto"/>
        <w:ind w:left="702" w:right="0" w:hanging="246"/>
        <w:jc w:val="left"/>
        <w:rPr>
          <w:sz w:val="21"/>
        </w:rPr>
      </w:pPr>
      <w:r>
        <w:rPr>
          <w:sz w:val="21"/>
        </w:rPr>
        <w:t>Running your first 10 kilometers shows you like a</w:t>
      </w:r>
      <w:r>
        <w:rPr>
          <w:spacing w:val="-1"/>
          <w:sz w:val="21"/>
        </w:rPr>
        <w:t xml:space="preserve"> </w:t>
      </w:r>
      <w:r>
        <w:rPr>
          <w:sz w:val="21"/>
        </w:rPr>
        <w:t>challenge.</w:t>
      </w:r>
    </w:p>
    <w:p>
      <w:pPr>
        <w:pStyle w:val="ListParagraph"/>
        <w:numPr>
          <w:ilvl w:val="0"/>
          <w:numId w:val="2"/>
        </w:numPr>
        <w:tabs>
          <w:tab w:val="left" w:pos="703"/>
        </w:tabs>
        <w:spacing w:before="59" w:after="0" w:line="240" w:lineRule="auto"/>
        <w:ind w:left="702" w:right="0" w:hanging="246"/>
        <w:jc w:val="left"/>
        <w:rPr>
          <w:sz w:val="21"/>
        </w:rPr>
      </w:pPr>
      <w:r>
        <w:rPr>
          <w:sz w:val="21"/>
        </w:rPr>
        <w:t>And then everything you say about yourself will be</w:t>
      </w:r>
      <w:r>
        <w:rPr>
          <w:spacing w:val="-22"/>
          <w:sz w:val="21"/>
        </w:rPr>
        <w:t xml:space="preserve"> </w:t>
      </w:r>
      <w:r>
        <w:rPr>
          <w:sz w:val="21"/>
        </w:rPr>
        <w:t>questioned.</w:t>
      </w:r>
    </w:p>
    <w:p>
      <w:pPr>
        <w:pStyle w:val="ListParagraph"/>
        <w:numPr>
          <w:ilvl w:val="0"/>
          <w:numId w:val="2"/>
        </w:numPr>
        <w:tabs>
          <w:tab w:val="left" w:pos="691"/>
        </w:tabs>
        <w:spacing w:before="58" w:after="0" w:line="240" w:lineRule="auto"/>
        <w:ind w:left="690" w:right="0" w:hanging="234"/>
        <w:jc w:val="left"/>
        <w:rPr>
          <w:sz w:val="21"/>
        </w:rPr>
      </w:pPr>
      <w:r>
        <w:rPr>
          <w:spacing w:val="-4"/>
          <w:sz w:val="21"/>
        </w:rPr>
        <w:t xml:space="preserve">It’s </w:t>
      </w:r>
      <w:r>
        <w:rPr>
          <w:sz w:val="21"/>
        </w:rPr>
        <w:t>also important to tell it in a way that makes you</w:t>
      </w:r>
      <w:r>
        <w:rPr>
          <w:spacing w:val="-22"/>
          <w:sz w:val="21"/>
        </w:rPr>
        <w:t xml:space="preserve"> </w:t>
      </w:r>
      <w:r>
        <w:rPr>
          <w:sz w:val="21"/>
        </w:rPr>
        <w:t>memorable.</w:t>
      </w:r>
    </w:p>
    <w:p>
      <w:pPr>
        <w:pStyle w:val="ListParagraph"/>
        <w:numPr>
          <w:ilvl w:val="0"/>
          <w:numId w:val="2"/>
        </w:numPr>
        <w:tabs>
          <w:tab w:val="left" w:pos="657"/>
        </w:tabs>
        <w:spacing w:before="59" w:after="0" w:line="240" w:lineRule="auto"/>
        <w:ind w:left="656" w:right="0" w:hanging="200"/>
        <w:jc w:val="left"/>
        <w:rPr>
          <w:sz w:val="21"/>
        </w:rPr>
      </w:pPr>
      <w:r>
        <w:rPr>
          <w:spacing w:val="-5"/>
          <w:sz w:val="21"/>
        </w:rPr>
        <w:t xml:space="preserve">Too </w:t>
      </w:r>
      <w:r>
        <w:rPr>
          <w:sz w:val="21"/>
        </w:rPr>
        <w:t>many people respond to it by giving a recital of their</w:t>
      </w:r>
      <w:r>
        <w:rPr>
          <w:spacing w:val="-1"/>
          <w:sz w:val="21"/>
        </w:rPr>
        <w:t xml:space="preserve"> </w:t>
      </w:r>
      <w:r>
        <w:rPr>
          <w:sz w:val="21"/>
        </w:rPr>
        <w:t>resume.</w:t>
      </w:r>
    </w:p>
    <w:p>
      <w:pPr>
        <w:pStyle w:val="ListParagraph"/>
        <w:numPr>
          <w:ilvl w:val="0"/>
          <w:numId w:val="2"/>
        </w:numPr>
        <w:tabs>
          <w:tab w:val="left" w:pos="712"/>
        </w:tabs>
        <w:spacing w:before="58" w:after="0" w:line="240" w:lineRule="auto"/>
        <w:ind w:left="712" w:right="0" w:hanging="255"/>
        <w:jc w:val="left"/>
        <w:rPr>
          <w:sz w:val="21"/>
        </w:rPr>
      </w:pPr>
      <w:r>
        <w:rPr>
          <w:spacing w:val="-3"/>
          <w:sz w:val="21"/>
        </w:rPr>
        <w:t xml:space="preserve">“Tell </w:t>
      </w:r>
      <w:r>
        <w:rPr>
          <w:sz w:val="21"/>
        </w:rPr>
        <w:t>me about yourself” is an invitation for you to share brief</w:t>
      </w:r>
      <w:r>
        <w:rPr>
          <w:spacing w:val="1"/>
          <w:sz w:val="21"/>
        </w:rPr>
        <w:t xml:space="preserve"> </w:t>
      </w:r>
      <w:r>
        <w:rPr>
          <w:sz w:val="21"/>
        </w:rPr>
        <w:t>information.</w:t>
      </w:r>
    </w:p>
    <w:p>
      <w:pPr>
        <w:pStyle w:val="Heading2"/>
        <w:tabs>
          <w:tab w:val="left" w:pos="1302"/>
        </w:tabs>
      </w:pPr>
      <w:r>
        <w:t>第三部分</w:t>
      </w:r>
      <w:r>
        <w:tab/>
      </w:r>
      <w:r>
        <w:t>英语知识运用（共两节，满分</w:t>
      </w:r>
      <w:r>
        <w:rPr>
          <w:spacing w:val="-62"/>
        </w:rPr>
        <w:t xml:space="preserve"> </w:t>
      </w:r>
      <w:r>
        <w:rPr>
          <w:rFonts w:ascii="Times New Roman" w:eastAsia="Times New Roman"/>
        </w:rPr>
        <w:t xml:space="preserve">60 </w:t>
      </w:r>
      <w:r>
        <w:t>分）</w:t>
      </w:r>
    </w:p>
    <w:p>
      <w:pPr>
        <w:pStyle w:val="Heading3"/>
        <w:spacing w:before="1"/>
      </w:pPr>
      <w:r>
        <w:t xml:space="preserve">第一节：完形填空（共 </w:t>
      </w:r>
      <w:r>
        <w:rPr>
          <w:rFonts w:ascii="Times New Roman" w:eastAsia="Times New Roman"/>
        </w:rPr>
        <w:t xml:space="preserve">20 </w:t>
      </w:r>
      <w:r>
        <w:t xml:space="preserve">小题；每小题 </w:t>
      </w:r>
      <w:r>
        <w:rPr>
          <w:rFonts w:ascii="Times New Roman" w:eastAsia="Times New Roman"/>
        </w:rPr>
        <w:t xml:space="preserve">1.5 </w:t>
      </w:r>
      <w:r>
        <w:t xml:space="preserve">分，满分 </w:t>
      </w:r>
      <w:r>
        <w:rPr>
          <w:rFonts w:ascii="Times New Roman" w:eastAsia="Times New Roman"/>
        </w:rPr>
        <w:t xml:space="preserve">30 </w:t>
      </w:r>
      <w:r>
        <w:t>分）</w:t>
      </w:r>
    </w:p>
    <w:p>
      <w:pPr>
        <w:pStyle w:val="BodyText"/>
        <w:spacing w:before="12"/>
        <w:ind w:left="625"/>
        <w:rPr>
          <w:rFonts w:ascii="宋体" w:eastAsia="宋体" w:hint="eastAsia"/>
        </w:rPr>
      </w:pPr>
      <w:r>
        <w:rPr>
          <w:rFonts w:ascii="宋体" w:eastAsia="宋体" w:hint="eastAsia"/>
        </w:rPr>
        <w:t>阅读下面短文，从短文后各题所给的四个选项（</w:t>
      </w:r>
      <w:r>
        <w:t>A</w:t>
      </w:r>
      <w:r>
        <w:rPr>
          <w:rFonts w:ascii="宋体" w:eastAsia="宋体" w:hint="eastAsia"/>
        </w:rPr>
        <w:t>、</w:t>
      </w:r>
      <w:r>
        <w:t>B</w:t>
      </w:r>
      <w:r>
        <w:rPr>
          <w:rFonts w:ascii="宋体" w:eastAsia="宋体" w:hint="eastAsia"/>
        </w:rPr>
        <w:t>、</w:t>
      </w:r>
      <w:r>
        <w:t xml:space="preserve">C </w:t>
      </w:r>
      <w:r>
        <w:rPr>
          <w:rFonts w:ascii="宋体" w:eastAsia="宋体" w:hint="eastAsia"/>
        </w:rPr>
        <w:t xml:space="preserve">和 </w:t>
      </w:r>
      <w:r>
        <w:t>D</w:t>
      </w:r>
      <w:r>
        <w:rPr>
          <w:rFonts w:ascii="宋体" w:eastAsia="宋体" w:hint="eastAsia"/>
        </w:rPr>
        <w:t>）中，选出可以填入空白处的最佳选</w:t>
      </w:r>
    </w:p>
    <w:p>
      <w:pPr>
        <w:spacing w:after="0"/>
        <w:rPr>
          <w:rFonts w:ascii="宋体" w:eastAsia="宋体" w:hint="eastAsia"/>
        </w:rPr>
        <w:sectPr>
          <w:pgSz w:w="11120" w:h="15080"/>
          <w:pgMar w:top="880" w:right="500" w:bottom="280" w:left="620" w:header="720" w:footer="720" w:gutter="0"/>
          <w:cols w:space="708"/>
        </w:sectPr>
      </w:pPr>
    </w:p>
    <w:p>
      <w:pPr>
        <w:pStyle w:val="BodyText"/>
        <w:spacing w:before="41"/>
        <w:rPr>
          <w:rFonts w:ascii="宋体" w:eastAsia="宋体" w:hint="eastAsia"/>
        </w:rPr>
      </w:pPr>
      <w:r>
        <w:rPr>
          <w:rFonts w:ascii="宋体" w:eastAsia="宋体" w:hint="eastAsia"/>
        </w:rPr>
        <w:t>项，并在答题卡上将该项涂黑。</w:t>
      </w:r>
    </w:p>
    <w:p>
      <w:pPr>
        <w:pStyle w:val="BodyText"/>
        <w:spacing w:before="23" w:line="278" w:lineRule="auto"/>
        <w:ind w:right="180" w:firstLine="357"/>
        <w:jc w:val="both"/>
      </w:pPr>
      <w:r>
        <w:t xml:space="preserve">The snow was falling and the roads had become dangerous. The schools were dismissed </w:t>
      </w:r>
      <w:r>
        <w:rPr>
          <w:spacing w:val="-2"/>
        </w:rPr>
        <w:t xml:space="preserve">early, </w:t>
      </w:r>
      <w:r>
        <w:t xml:space="preserve">but much to my surprise, my </w:t>
      </w:r>
      <w:r>
        <w:rPr>
          <w:u w:val="single"/>
        </w:rPr>
        <w:t xml:space="preserve">      41     </w:t>
      </w:r>
      <w:r>
        <w:t xml:space="preserve">  wasn’t canceled. So I went, feeling especially heroic. As far as I could see, I was risking  my life  to  keep  my </w:t>
      </w:r>
      <w:r>
        <w:rPr>
          <w:u w:val="single"/>
        </w:rPr>
        <w:t xml:space="preserve">      42       </w:t>
      </w:r>
      <w:r>
        <w:t xml:space="preserve">. Snow or no snow, I would  be on time  for my  scheduled  donation at the  local </w:t>
      </w:r>
      <w:r>
        <w:rPr>
          <w:u w:val="single"/>
        </w:rPr>
        <w:t>43</w:t>
      </w:r>
      <w:r>
        <w:rPr>
          <w:spacing w:val="48"/>
        </w:rPr>
        <w:t xml:space="preserve"> </w:t>
      </w:r>
      <w:r>
        <w:t>center.</w:t>
      </w:r>
    </w:p>
    <w:p>
      <w:pPr>
        <w:pStyle w:val="BodyText"/>
        <w:spacing w:before="1" w:line="264" w:lineRule="auto"/>
        <w:ind w:right="186" w:firstLine="357"/>
        <w:jc w:val="both"/>
      </w:pPr>
      <w:r>
        <w:t>When I got there, I discovered I wasn’t</w:t>
      </w:r>
      <w:r>
        <w:rPr>
          <w:u w:val="single"/>
        </w:rPr>
        <w:t xml:space="preserve">   44    </w:t>
      </w:r>
      <w:r>
        <w:t>. Four more “hero-types” were already lying back in donor  chairs with lines</w:t>
      </w:r>
      <w:r>
        <w:rPr>
          <w:u w:val="single"/>
        </w:rPr>
        <w:t xml:space="preserve">   45  </w:t>
      </w:r>
      <w:r>
        <w:t xml:space="preserve"> to their </w:t>
      </w:r>
      <w:r>
        <w:rPr>
          <w:spacing w:val="5"/>
        </w:rPr>
        <w:t>veins</w:t>
      </w:r>
      <w:r>
        <w:rPr>
          <w:rFonts w:ascii="宋体" w:eastAsia="宋体" w:hAnsi="宋体" w:hint="eastAsia"/>
          <w:spacing w:val="5"/>
        </w:rPr>
        <w:t>（</w:t>
      </w:r>
      <w:r>
        <w:rPr>
          <w:rFonts w:ascii="宋体" w:eastAsia="宋体" w:hAnsi="宋体" w:hint="eastAsia"/>
          <w:spacing w:val="13"/>
        </w:rPr>
        <w:t xml:space="preserve"> 静 脉 </w:t>
      </w:r>
      <w:r>
        <w:rPr>
          <w:rFonts w:ascii="宋体" w:eastAsia="宋体" w:hAnsi="宋体" w:hint="eastAsia"/>
          <w:spacing w:val="9"/>
        </w:rPr>
        <w:t>）</w:t>
      </w:r>
      <w:r>
        <w:rPr>
          <w:spacing w:val="9"/>
        </w:rPr>
        <w:t xml:space="preserve">, </w:t>
      </w:r>
      <w:r>
        <w:t>and machines quietly pumping away to</w:t>
      </w:r>
      <w:r>
        <w:rPr>
          <w:u w:val="single"/>
        </w:rPr>
        <w:t xml:space="preserve">    46   </w:t>
      </w:r>
      <w:r>
        <w:rPr>
          <w:spacing w:val="19"/>
        </w:rPr>
        <w:t xml:space="preserve"> </w:t>
      </w:r>
      <w:r>
        <w:t>their life--saving gifts.</w:t>
      </w:r>
    </w:p>
    <w:p>
      <w:pPr>
        <w:pStyle w:val="BodyText"/>
        <w:spacing w:before="12" w:line="278" w:lineRule="auto"/>
        <w:ind w:right="184" w:firstLine="357"/>
        <w:jc w:val="both"/>
      </w:pPr>
      <w:r>
        <w:t>Seeing my fellow donors honoring their own commitments, I realized why I was there. I lay back in my donor chair, ready to make a</w:t>
      </w:r>
      <w:r>
        <w:rPr>
          <w:u w:val="single"/>
        </w:rPr>
        <w:t xml:space="preserve"> 47</w:t>
      </w:r>
      <w:r>
        <w:t xml:space="preserve"> to the life of someone I would never</w:t>
      </w:r>
      <w:r>
        <w:rPr>
          <w:u w:val="single"/>
        </w:rPr>
        <w:t xml:space="preserve"> 48 </w:t>
      </w:r>
      <w:r>
        <w:t>.</w:t>
      </w:r>
    </w:p>
    <w:p>
      <w:pPr>
        <w:pStyle w:val="BodyText"/>
        <w:spacing w:before="0" w:line="278" w:lineRule="auto"/>
        <w:ind w:right="187" w:firstLine="357"/>
        <w:jc w:val="both"/>
      </w:pPr>
      <w:r>
        <w:rPr>
          <w:spacing w:val="-6"/>
        </w:rPr>
        <w:t xml:space="preserve">To </w:t>
      </w:r>
      <w:r>
        <w:t xml:space="preserve">be honest, I’d never really thought about why I donate. I just did it. </w:t>
      </w:r>
      <w:r>
        <w:rPr>
          <w:u w:val="single"/>
        </w:rPr>
        <w:t xml:space="preserve">     49     </w:t>
      </w:r>
      <w:r>
        <w:t xml:space="preserve">  a few months ago, during   one of my </w:t>
      </w:r>
      <w:r>
        <w:rPr>
          <w:u w:val="single"/>
        </w:rPr>
        <w:t xml:space="preserve">    50    </w:t>
      </w:r>
      <w:r>
        <w:t xml:space="preserve">  donations I learned that my blood was specifically for a cancer patient and for a newborn    baby — both patients needed what I would give in order to live. I’ve viewed my visits to the blood center</w:t>
      </w:r>
      <w:r>
        <w:rPr>
          <w:u w:val="single"/>
        </w:rPr>
        <w:t xml:space="preserve">   51</w:t>
      </w:r>
      <w:r>
        <w:t xml:space="preserve">   ever</w:t>
      </w:r>
      <w:r>
        <w:rPr>
          <w:spacing w:val="-1"/>
        </w:rPr>
        <w:t xml:space="preserve"> </w:t>
      </w:r>
      <w:r>
        <w:t>since.</w:t>
      </w:r>
    </w:p>
    <w:p>
      <w:pPr>
        <w:pStyle w:val="BodyText"/>
        <w:spacing w:before="0" w:line="255" w:lineRule="exact"/>
        <w:ind w:left="457"/>
        <w:jc w:val="both"/>
      </w:pPr>
      <w:r>
        <w:t>My wife Karen is a</w:t>
      </w:r>
      <w:r>
        <w:rPr>
          <w:u w:val="single"/>
        </w:rPr>
        <w:t xml:space="preserve"> 52 </w:t>
      </w:r>
      <w:r>
        <w:t>, too. And more importantly, she has been on the bone marrow</w:t>
      </w:r>
      <w:r>
        <w:rPr>
          <w:rFonts w:ascii="宋体" w:eastAsia="宋体" w:hint="eastAsia"/>
        </w:rPr>
        <w:t>（ 骨 髓 ）</w:t>
      </w:r>
      <w:r>
        <w:t>list for</w:t>
      </w:r>
    </w:p>
    <w:p>
      <w:pPr>
        <w:pStyle w:val="BodyText"/>
        <w:spacing w:before="11" w:line="273" w:lineRule="auto"/>
        <w:ind w:right="179"/>
        <w:jc w:val="both"/>
      </w:pPr>
      <w:r>
        <w:pict>
          <v:line id="_x0000_s1026" o:spid="_x0000_s1026" style="mso-height-relative:page;mso-position-horizontal-relative:page;mso-width-relative:page;position:absolute;z-index:-251657216" from="270.15pt,40.35pt" to="314.2pt,40.35pt" coordsize="21600,21600" stroked="t" strokecolor="black"/>
        </w:pict>
      </w:r>
      <w:r>
        <w:pict>
          <v:line id="_x0000_s1027" o:spid="_x0000_s1027" style="mso-height-relative:page;mso-position-horizontal-relative:page;mso-width-relative:page;position:absolute;z-index:-251656192" from="312.9pt,68.3pt" to="354.9pt,68.3pt" coordsize="21600,21600" stroked="t" strokecolor="black"/>
        </w:pict>
      </w:r>
      <w:r>
        <w:t>fifteen</w:t>
      </w:r>
      <w:r>
        <w:rPr>
          <w:spacing w:val="-1"/>
        </w:rPr>
        <w:t xml:space="preserve"> </w:t>
      </w:r>
      <w:r>
        <w:t>years,</w:t>
      </w:r>
      <w:r>
        <w:rPr>
          <w:spacing w:val="2"/>
        </w:rPr>
        <w:t xml:space="preserve"> </w:t>
      </w:r>
      <w:r>
        <w:t>ever since she</w:t>
      </w:r>
      <w:r>
        <w:rPr>
          <w:spacing w:val="15"/>
          <w:u w:val="single"/>
        </w:rPr>
        <w:t xml:space="preserve">   </w:t>
      </w:r>
      <w:r>
        <w:rPr>
          <w:u w:val="single"/>
        </w:rPr>
        <w:t xml:space="preserve">53   </w:t>
      </w:r>
      <w:r>
        <w:rPr>
          <w:spacing w:val="43"/>
        </w:rPr>
        <w:t xml:space="preserve"> </w:t>
      </w:r>
      <w:r>
        <w:t>to provide</w:t>
      </w:r>
      <w:r>
        <w:rPr>
          <w:spacing w:val="2"/>
        </w:rPr>
        <w:t xml:space="preserve"> </w:t>
      </w:r>
      <w:r>
        <w:t>bone</w:t>
      </w:r>
      <w:r>
        <w:rPr>
          <w:spacing w:val="-1"/>
        </w:rPr>
        <w:t xml:space="preserve"> </w:t>
      </w:r>
      <w:r>
        <w:t>marrow</w:t>
      </w:r>
      <w:r>
        <w:rPr>
          <w:spacing w:val="2"/>
        </w:rPr>
        <w:t xml:space="preserve"> </w:t>
      </w:r>
      <w:r>
        <w:t>to</w:t>
      </w:r>
      <w:r>
        <w:rPr>
          <w:spacing w:val="1"/>
        </w:rPr>
        <w:t xml:space="preserve"> </w:t>
      </w:r>
      <w:r>
        <w:t>a</w:t>
      </w:r>
      <w:r>
        <w:rPr>
          <w:spacing w:val="-3"/>
        </w:rPr>
        <w:t xml:space="preserve"> </w:t>
      </w:r>
      <w:r>
        <w:t>kindergartner with</w:t>
      </w:r>
      <w:r>
        <w:rPr>
          <w:spacing w:val="2"/>
        </w:rPr>
        <w:t xml:space="preserve"> </w:t>
      </w:r>
      <w:r>
        <w:rPr>
          <w:spacing w:val="-3"/>
        </w:rPr>
        <w:t>leukemia</w:t>
      </w:r>
      <w:r>
        <w:rPr>
          <w:rFonts w:ascii="宋体" w:eastAsia="宋体" w:hAnsi="宋体" w:hint="eastAsia"/>
          <w:spacing w:val="-3"/>
        </w:rPr>
        <w:t>（</w:t>
      </w:r>
      <w:r>
        <w:rPr>
          <w:rFonts w:ascii="宋体" w:eastAsia="宋体" w:hAnsi="宋体" w:hint="eastAsia"/>
        </w:rPr>
        <w:t>白血病</w:t>
      </w:r>
      <w:r>
        <w:rPr>
          <w:rFonts w:ascii="宋体" w:eastAsia="宋体" w:hAnsi="宋体" w:hint="eastAsia"/>
          <w:spacing w:val="-13"/>
        </w:rPr>
        <w:t>）</w:t>
      </w:r>
      <w:r>
        <w:rPr>
          <w:spacing w:val="-8"/>
        </w:rPr>
        <w:t xml:space="preserve">. </w:t>
      </w:r>
      <w:r>
        <w:t>That little girl died before Karen’s bone marrow could help her, but Karen was called again recently. Her test results were still on file, and it turned out she was a potential    54     for someone else. The caller asked Karen if she would still be willing to become a bone marrow donor</w:t>
      </w:r>
      <w:r>
        <w:rPr>
          <w:spacing w:val="-2"/>
        </w:rPr>
        <w:t>. “</w:t>
      </w:r>
      <w:r>
        <w:rPr>
          <w:spacing w:val="-4"/>
        </w:rPr>
        <w:t xml:space="preserve">Yes,” </w:t>
      </w:r>
      <w:r>
        <w:t>she said and then immediately began answering questions on the pages of paperwork for further testing. It was to 55 against</w:t>
      </w:r>
      <w:r>
        <w:rPr>
          <w:spacing w:val="-11"/>
        </w:rPr>
        <w:t xml:space="preserve"> </w:t>
      </w:r>
      <w:r>
        <w:t>time.</w:t>
      </w:r>
    </w:p>
    <w:p>
      <w:pPr>
        <w:pStyle w:val="BodyText"/>
        <w:spacing w:before="5" w:line="264" w:lineRule="auto"/>
        <w:ind w:right="182" w:firstLine="357"/>
        <w:jc w:val="both"/>
      </w:pPr>
      <w:r>
        <w:t>I wish I could say that this race was</w:t>
      </w:r>
      <w:r>
        <w:rPr>
          <w:u w:val="single"/>
        </w:rPr>
        <w:t xml:space="preserve"> 56</w:t>
      </w:r>
      <w:r>
        <w:t xml:space="preserve"> . Unluckily, it wasn’t. The caller later thanked Karen for her participation and asked a few more questions  </w:t>
      </w:r>
      <w:r>
        <w:rPr>
          <w:rFonts w:ascii="宋体" w:hAnsi="宋体"/>
        </w:rPr>
        <w:t xml:space="preserve">— </w:t>
      </w:r>
      <w:r>
        <w:t>including whether or not she’d</w:t>
      </w:r>
      <w:r>
        <w:rPr>
          <w:u w:val="single"/>
        </w:rPr>
        <w:t xml:space="preserve">  57 </w:t>
      </w:r>
      <w:r>
        <w:t xml:space="preserve"> on the donor list. “Of course,” Karen</w:t>
      </w:r>
      <w:r>
        <w:rPr>
          <w:spacing w:val="-1"/>
        </w:rPr>
        <w:t xml:space="preserve"> </w:t>
      </w:r>
      <w:r>
        <w:t>answered.</w:t>
      </w:r>
    </w:p>
    <w:p>
      <w:pPr>
        <w:pStyle w:val="BodyText"/>
        <w:spacing w:before="13" w:after="10" w:line="278" w:lineRule="auto"/>
        <w:ind w:right="193" w:firstLine="357"/>
        <w:jc w:val="both"/>
        <w:rPr>
          <w:sz w:val="21"/>
        </w:rPr>
      </w:pPr>
      <w:r>
        <w:rPr>
          <w:spacing w:val="-7"/>
        </w:rPr>
        <w:t xml:space="preserve">We </w:t>
      </w:r>
      <w:r>
        <w:t xml:space="preserve">still keep making appointments. I don’t know whose life my donation may </w:t>
      </w:r>
      <w:r>
        <w:rPr>
          <w:u w:val="single"/>
        </w:rPr>
        <w:t xml:space="preserve">     58      </w:t>
      </w:r>
      <w:r>
        <w:t>. Most likely it will   be a</w:t>
      </w:r>
      <w:r>
        <w:rPr>
          <w:u w:val="single"/>
        </w:rPr>
        <w:t xml:space="preserve"> 59 </w:t>
      </w:r>
      <w:r>
        <w:t>, but on some day the  person needing  blood could be  you  or me  or maybe  a  loved one.  It  is worthwhile to</w:t>
      </w:r>
      <w:r>
        <w:rPr>
          <w:u w:val="single"/>
        </w:rPr>
        <w:t xml:space="preserve"> 60</w:t>
      </w:r>
      <w:r>
        <w:t xml:space="preserve"> our time to donate. I like the sense of</w:t>
      </w:r>
      <w:r>
        <w:rPr>
          <w:spacing w:val="-6"/>
        </w:rPr>
        <w:t xml:space="preserve"> </w:t>
      </w:r>
      <w:r>
        <w:t>giving.</w:t>
      </w:r>
    </w:p>
    <w:p>
      <w:pPr>
        <w:spacing w:after="0" w:line="240" w:lineRule="auto"/>
        <w:rPr>
          <w:rFonts w:hint="eastAsia"/>
          <w:sz w:val="21"/>
        </w:rPr>
      </w:pPr>
      <w:r>
        <w:rPr>
          <w:rFonts w:hint="eastAsia"/>
          <w:sz w:val="21"/>
        </w:rPr>
        <w:t>41.A. appointment</w:t>
      </w:r>
      <w:r>
        <w:rPr>
          <w:rFonts w:hint="eastAsia"/>
          <w:sz w:val="21"/>
        </w:rPr>
        <w:tab/>
      </w:r>
      <w:r>
        <w:rPr>
          <w:rFonts w:hint="eastAsia"/>
          <w:sz w:val="21"/>
        </w:rPr>
        <w:t>B. class</w:t>
      </w:r>
      <w:r>
        <w:rPr>
          <w:rFonts w:hint="eastAsia"/>
          <w:sz w:val="21"/>
        </w:rPr>
        <w:tab/>
      </w:r>
      <w:r>
        <w:rPr>
          <w:rFonts w:eastAsia="宋体" w:hint="eastAsia"/>
          <w:sz w:val="21"/>
          <w:lang w:val="en-US" w:eastAsia="zh-CN"/>
        </w:rPr>
        <w:tab/>
      </w:r>
      <w:r>
        <w:rPr>
          <w:rFonts w:eastAsia="宋体" w:hint="eastAsia"/>
          <w:sz w:val="21"/>
          <w:lang w:val="en-US" w:eastAsia="zh-CN"/>
        </w:rPr>
        <w:tab/>
      </w:r>
      <w:r>
        <w:rPr>
          <w:rFonts w:hint="eastAsia"/>
          <w:sz w:val="21"/>
        </w:rPr>
        <w:t>C. training</w:t>
      </w:r>
      <w:r>
        <w:rPr>
          <w:rFonts w:hint="eastAsia"/>
          <w:sz w:val="21"/>
        </w:rPr>
        <w:tab/>
      </w:r>
      <w:r>
        <w:rPr>
          <w:rFonts w:eastAsia="宋体" w:hint="eastAsia"/>
          <w:sz w:val="21"/>
          <w:lang w:val="en-US" w:eastAsia="zh-CN"/>
        </w:rPr>
        <w:tab/>
      </w:r>
      <w:r>
        <w:rPr>
          <w:rFonts w:hint="eastAsia"/>
          <w:sz w:val="21"/>
        </w:rPr>
        <w:t>D. flight</w:t>
      </w:r>
    </w:p>
    <w:p>
      <w:pPr>
        <w:spacing w:after="0" w:line="240" w:lineRule="auto"/>
        <w:rPr>
          <w:rFonts w:hint="eastAsia"/>
          <w:sz w:val="21"/>
        </w:rPr>
      </w:pPr>
      <w:r>
        <w:rPr>
          <w:rFonts w:hint="eastAsia"/>
          <w:sz w:val="21"/>
        </w:rPr>
        <w:t>42.A. secret</w:t>
      </w:r>
      <w:r>
        <w:rPr>
          <w:rFonts w:hint="eastAsia"/>
          <w:sz w:val="21"/>
        </w:rPr>
        <w:tab/>
      </w:r>
      <w:r>
        <w:rPr>
          <w:rFonts w:eastAsia="宋体" w:hint="eastAsia"/>
          <w:sz w:val="21"/>
          <w:lang w:val="en-US" w:eastAsia="zh-CN"/>
        </w:rPr>
        <w:tab/>
      </w:r>
      <w:r>
        <w:rPr>
          <w:rFonts w:hint="eastAsia"/>
          <w:sz w:val="21"/>
        </w:rPr>
        <w:t>B. balance</w:t>
      </w:r>
      <w:r>
        <w:rPr>
          <w:rFonts w:hint="eastAsia"/>
          <w:sz w:val="21"/>
        </w:rPr>
        <w:tab/>
      </w:r>
      <w:r>
        <w:rPr>
          <w:rFonts w:eastAsia="宋体" w:hint="eastAsia"/>
          <w:sz w:val="21"/>
          <w:lang w:val="en-US" w:eastAsia="zh-CN"/>
        </w:rPr>
        <w:tab/>
      </w:r>
      <w:r>
        <w:rPr>
          <w:rFonts w:hint="eastAsia"/>
          <w:sz w:val="21"/>
        </w:rPr>
        <w:t>C. shape</w:t>
      </w:r>
      <w:r>
        <w:rPr>
          <w:rFonts w:hint="eastAsia"/>
          <w:sz w:val="21"/>
        </w:rPr>
        <w:tab/>
      </w:r>
      <w:r>
        <w:rPr>
          <w:rFonts w:eastAsia="宋体" w:hint="eastAsia"/>
          <w:sz w:val="21"/>
          <w:lang w:val="en-US" w:eastAsia="zh-CN"/>
        </w:rPr>
        <w:tab/>
      </w:r>
      <w:r>
        <w:rPr>
          <w:rFonts w:hint="eastAsia"/>
          <w:sz w:val="21"/>
        </w:rPr>
        <w:t>D. word</w:t>
      </w:r>
    </w:p>
    <w:p>
      <w:pPr>
        <w:spacing w:after="0" w:line="240" w:lineRule="auto"/>
        <w:rPr>
          <w:rFonts w:hint="eastAsia"/>
          <w:sz w:val="21"/>
        </w:rPr>
      </w:pPr>
      <w:r>
        <w:rPr>
          <w:rFonts w:hint="eastAsia"/>
          <w:sz w:val="21"/>
        </w:rPr>
        <w:t>43.A. service</w:t>
      </w:r>
      <w:r>
        <w:rPr>
          <w:rFonts w:hint="eastAsia"/>
          <w:sz w:val="21"/>
        </w:rPr>
        <w:tab/>
      </w:r>
      <w:r>
        <w:rPr>
          <w:rFonts w:eastAsia="宋体" w:hint="eastAsia"/>
          <w:sz w:val="21"/>
          <w:lang w:val="en-US" w:eastAsia="zh-CN"/>
        </w:rPr>
        <w:tab/>
      </w:r>
      <w:r>
        <w:rPr>
          <w:rFonts w:hint="eastAsia"/>
          <w:sz w:val="21"/>
        </w:rPr>
        <w:t>B. research</w:t>
      </w:r>
      <w:r>
        <w:rPr>
          <w:rFonts w:hint="eastAsia"/>
          <w:sz w:val="21"/>
        </w:rPr>
        <w:tab/>
      </w:r>
      <w:r>
        <w:rPr>
          <w:rFonts w:eastAsia="宋体" w:hint="eastAsia"/>
          <w:sz w:val="21"/>
          <w:lang w:val="en-US" w:eastAsia="zh-CN"/>
        </w:rPr>
        <w:tab/>
      </w:r>
      <w:r>
        <w:rPr>
          <w:rFonts w:hint="eastAsia"/>
          <w:sz w:val="21"/>
        </w:rPr>
        <w:t>C. blood</w:t>
      </w:r>
      <w:r>
        <w:rPr>
          <w:rFonts w:hint="eastAsia"/>
          <w:sz w:val="21"/>
        </w:rPr>
        <w:tab/>
      </w:r>
      <w:r>
        <w:rPr>
          <w:rFonts w:eastAsia="宋体" w:hint="eastAsia"/>
          <w:sz w:val="21"/>
          <w:lang w:val="en-US" w:eastAsia="zh-CN"/>
        </w:rPr>
        <w:tab/>
      </w:r>
      <w:r>
        <w:rPr>
          <w:rFonts w:hint="eastAsia"/>
          <w:sz w:val="21"/>
        </w:rPr>
        <w:t>D. care</w:t>
      </w:r>
    </w:p>
    <w:p>
      <w:pPr>
        <w:spacing w:after="0" w:line="240" w:lineRule="auto"/>
        <w:rPr>
          <w:rFonts w:hint="eastAsia"/>
          <w:sz w:val="21"/>
        </w:rPr>
      </w:pPr>
      <w:r>
        <w:rPr>
          <w:rFonts w:hint="eastAsia"/>
          <w:sz w:val="21"/>
        </w:rPr>
        <w:t>44.A. alone</w:t>
      </w:r>
      <w:r>
        <w:rPr>
          <w:rFonts w:hint="eastAsia"/>
          <w:sz w:val="21"/>
        </w:rPr>
        <w:tab/>
      </w:r>
      <w:r>
        <w:rPr>
          <w:rFonts w:eastAsia="宋体" w:hint="eastAsia"/>
          <w:sz w:val="21"/>
          <w:lang w:val="en-US" w:eastAsia="zh-CN"/>
        </w:rPr>
        <w:tab/>
      </w:r>
      <w:r>
        <w:rPr>
          <w:rFonts w:hint="eastAsia"/>
          <w:sz w:val="21"/>
        </w:rPr>
        <w:t>B. welcome</w:t>
      </w:r>
      <w:r>
        <w:rPr>
          <w:rFonts w:hint="eastAsia"/>
          <w:sz w:val="21"/>
        </w:rPr>
        <w:tab/>
      </w:r>
      <w:r>
        <w:rPr>
          <w:rFonts w:eastAsia="宋体" w:hint="eastAsia"/>
          <w:sz w:val="21"/>
          <w:lang w:val="en-US" w:eastAsia="zh-CN"/>
        </w:rPr>
        <w:tab/>
      </w:r>
      <w:r>
        <w:rPr>
          <w:rFonts w:hint="eastAsia"/>
          <w:sz w:val="21"/>
        </w:rPr>
        <w:t>C. late</w:t>
      </w:r>
      <w:r>
        <w:rPr>
          <w:rFonts w:hint="eastAsia"/>
          <w:sz w:val="21"/>
        </w:rPr>
        <w:tab/>
      </w:r>
      <w:r>
        <w:rPr>
          <w:rFonts w:eastAsia="宋体" w:hint="eastAsia"/>
          <w:sz w:val="21"/>
          <w:lang w:val="en-US" w:eastAsia="zh-CN"/>
        </w:rPr>
        <w:tab/>
      </w:r>
      <w:r>
        <w:rPr>
          <w:rFonts w:eastAsia="宋体" w:hint="eastAsia"/>
          <w:sz w:val="21"/>
          <w:lang w:val="en-US" w:eastAsia="zh-CN"/>
        </w:rPr>
        <w:tab/>
      </w:r>
      <w:r>
        <w:rPr>
          <w:rFonts w:hint="eastAsia"/>
          <w:sz w:val="21"/>
        </w:rPr>
        <w:t>D. lucky</w:t>
      </w:r>
    </w:p>
    <w:p>
      <w:pPr>
        <w:spacing w:after="0" w:line="240" w:lineRule="auto"/>
        <w:rPr>
          <w:rFonts w:hint="eastAsia"/>
          <w:sz w:val="21"/>
        </w:rPr>
      </w:pPr>
      <w:r>
        <w:rPr>
          <w:rFonts w:hint="eastAsia"/>
          <w:sz w:val="21"/>
        </w:rPr>
        <w:t>45.A. exposed</w:t>
      </w:r>
      <w:r>
        <w:rPr>
          <w:rFonts w:hint="eastAsia"/>
          <w:sz w:val="21"/>
        </w:rPr>
        <w:tab/>
      </w:r>
      <w:r>
        <w:rPr>
          <w:rFonts w:eastAsia="宋体" w:hint="eastAsia"/>
          <w:sz w:val="21"/>
          <w:lang w:val="en-US" w:eastAsia="zh-CN"/>
        </w:rPr>
        <w:tab/>
      </w:r>
      <w:r>
        <w:rPr>
          <w:rFonts w:hint="eastAsia"/>
          <w:sz w:val="21"/>
        </w:rPr>
        <w:t>B. attached</w:t>
      </w:r>
      <w:r>
        <w:rPr>
          <w:rFonts w:hint="eastAsia"/>
          <w:sz w:val="21"/>
        </w:rPr>
        <w:tab/>
      </w:r>
      <w:r>
        <w:rPr>
          <w:rFonts w:eastAsia="宋体" w:hint="eastAsia"/>
          <w:sz w:val="21"/>
          <w:lang w:val="en-US" w:eastAsia="zh-CN"/>
        </w:rPr>
        <w:tab/>
      </w:r>
      <w:r>
        <w:rPr>
          <w:rFonts w:hint="eastAsia"/>
          <w:sz w:val="21"/>
        </w:rPr>
        <w:t>C. applied</w:t>
      </w:r>
      <w:r>
        <w:rPr>
          <w:rFonts w:hint="eastAsia"/>
          <w:sz w:val="21"/>
        </w:rPr>
        <w:tab/>
      </w:r>
      <w:r>
        <w:rPr>
          <w:rFonts w:eastAsia="宋体" w:hint="eastAsia"/>
          <w:sz w:val="21"/>
          <w:lang w:val="en-US" w:eastAsia="zh-CN"/>
        </w:rPr>
        <w:tab/>
      </w:r>
      <w:r>
        <w:rPr>
          <w:rFonts w:hint="eastAsia"/>
          <w:sz w:val="21"/>
        </w:rPr>
        <w:t>D. added</w:t>
      </w:r>
    </w:p>
    <w:p>
      <w:pPr>
        <w:spacing w:after="0" w:line="240" w:lineRule="auto"/>
        <w:rPr>
          <w:rFonts w:hint="eastAsia"/>
          <w:sz w:val="21"/>
        </w:rPr>
      </w:pPr>
      <w:r>
        <w:rPr>
          <w:rFonts w:hint="eastAsia"/>
          <w:sz w:val="21"/>
        </w:rPr>
        <w:t>46.A. check</w:t>
      </w:r>
      <w:r>
        <w:rPr>
          <w:rFonts w:hint="eastAsia"/>
          <w:sz w:val="21"/>
        </w:rPr>
        <w:tab/>
      </w:r>
      <w:r>
        <w:rPr>
          <w:rFonts w:eastAsia="宋体" w:hint="eastAsia"/>
          <w:sz w:val="21"/>
          <w:lang w:val="en-US" w:eastAsia="zh-CN"/>
        </w:rPr>
        <w:tab/>
      </w:r>
      <w:r>
        <w:rPr>
          <w:rFonts w:hint="eastAsia"/>
          <w:sz w:val="21"/>
        </w:rPr>
        <w:t>B. produce</w:t>
      </w:r>
      <w:r>
        <w:rPr>
          <w:rFonts w:hint="eastAsia"/>
          <w:sz w:val="21"/>
        </w:rPr>
        <w:tab/>
      </w:r>
      <w:r>
        <w:rPr>
          <w:rFonts w:eastAsia="宋体" w:hint="eastAsia"/>
          <w:sz w:val="21"/>
          <w:lang w:val="en-US" w:eastAsia="zh-CN"/>
        </w:rPr>
        <w:tab/>
      </w:r>
      <w:r>
        <w:rPr>
          <w:rFonts w:hint="eastAsia"/>
          <w:sz w:val="21"/>
        </w:rPr>
        <w:t>C. collect</w:t>
      </w:r>
      <w:r>
        <w:rPr>
          <w:rFonts w:hint="eastAsia"/>
          <w:sz w:val="21"/>
        </w:rPr>
        <w:tab/>
      </w:r>
      <w:r>
        <w:rPr>
          <w:rFonts w:eastAsia="宋体" w:hint="eastAsia"/>
          <w:sz w:val="21"/>
          <w:lang w:val="en-US" w:eastAsia="zh-CN"/>
        </w:rPr>
        <w:tab/>
      </w:r>
      <w:r>
        <w:rPr>
          <w:rFonts w:hint="eastAsia"/>
          <w:sz w:val="21"/>
        </w:rPr>
        <w:t>D. clean</w:t>
      </w:r>
    </w:p>
    <w:p>
      <w:pPr>
        <w:spacing w:after="0" w:line="240" w:lineRule="auto"/>
        <w:rPr>
          <w:rFonts w:hint="eastAsia"/>
          <w:sz w:val="21"/>
        </w:rPr>
      </w:pPr>
      <w:r>
        <w:rPr>
          <w:rFonts w:hint="eastAsia"/>
          <w:sz w:val="21"/>
        </w:rPr>
        <w:t>47.A. meaning</w:t>
      </w:r>
      <w:r>
        <w:rPr>
          <w:rFonts w:hint="eastAsia"/>
          <w:sz w:val="21"/>
        </w:rPr>
        <w:tab/>
      </w:r>
      <w:r>
        <w:rPr>
          <w:rFonts w:eastAsia="宋体" w:hint="eastAsia"/>
          <w:sz w:val="21"/>
          <w:lang w:val="en-US" w:eastAsia="zh-CN"/>
        </w:rPr>
        <w:tab/>
      </w:r>
      <w:r>
        <w:rPr>
          <w:rFonts w:hint="eastAsia"/>
          <w:sz w:val="21"/>
        </w:rPr>
        <w:t>B. decision</w:t>
      </w:r>
      <w:r>
        <w:rPr>
          <w:rFonts w:hint="eastAsia"/>
          <w:sz w:val="21"/>
        </w:rPr>
        <w:tab/>
      </w:r>
      <w:r>
        <w:rPr>
          <w:rFonts w:eastAsia="宋体" w:hint="eastAsia"/>
          <w:sz w:val="21"/>
          <w:lang w:val="en-US" w:eastAsia="zh-CN"/>
        </w:rPr>
        <w:tab/>
      </w:r>
      <w:r>
        <w:rPr>
          <w:rFonts w:hint="eastAsia"/>
          <w:sz w:val="21"/>
        </w:rPr>
        <w:t>C. difference</w:t>
      </w:r>
      <w:r>
        <w:rPr>
          <w:rFonts w:hint="eastAsia"/>
          <w:sz w:val="21"/>
        </w:rPr>
        <w:tab/>
      </w:r>
      <w:r>
        <w:rPr>
          <w:rFonts w:eastAsia="宋体" w:hint="eastAsia"/>
          <w:sz w:val="21"/>
          <w:lang w:val="en-US" w:eastAsia="zh-CN"/>
        </w:rPr>
        <w:tab/>
      </w:r>
      <w:r>
        <w:rPr>
          <w:rFonts w:hint="eastAsia"/>
          <w:sz w:val="21"/>
        </w:rPr>
        <w:t>D. choice</w:t>
      </w:r>
    </w:p>
    <w:p>
      <w:pPr>
        <w:spacing w:after="0" w:line="240" w:lineRule="auto"/>
        <w:rPr>
          <w:rFonts w:hint="eastAsia"/>
          <w:sz w:val="21"/>
        </w:rPr>
      </w:pPr>
      <w:r>
        <w:rPr>
          <w:rFonts w:hint="eastAsia"/>
          <w:sz w:val="21"/>
        </w:rPr>
        <w:t>48.A. meet</w:t>
      </w:r>
      <w:r>
        <w:rPr>
          <w:rFonts w:hint="eastAsia"/>
          <w:sz w:val="21"/>
        </w:rPr>
        <w:tab/>
      </w:r>
      <w:r>
        <w:rPr>
          <w:rFonts w:eastAsia="宋体" w:hint="eastAsia"/>
          <w:sz w:val="21"/>
          <w:lang w:val="en-US" w:eastAsia="zh-CN"/>
        </w:rPr>
        <w:tab/>
      </w:r>
      <w:r>
        <w:rPr>
          <w:rFonts w:hint="eastAsia"/>
          <w:sz w:val="21"/>
        </w:rPr>
        <w:t>B. forget</w:t>
      </w:r>
      <w:r>
        <w:rPr>
          <w:rFonts w:hint="eastAsia"/>
          <w:sz w:val="21"/>
        </w:rPr>
        <w:tab/>
      </w:r>
      <w:r>
        <w:rPr>
          <w:rFonts w:eastAsia="宋体" w:hint="eastAsia"/>
          <w:sz w:val="21"/>
          <w:lang w:val="en-US" w:eastAsia="zh-CN"/>
        </w:rPr>
        <w:tab/>
      </w:r>
      <w:r>
        <w:rPr>
          <w:rFonts w:hint="eastAsia"/>
          <w:sz w:val="21"/>
        </w:rPr>
        <w:t>C. miss</w:t>
      </w:r>
      <w:r>
        <w:rPr>
          <w:rFonts w:hint="eastAsia"/>
          <w:sz w:val="21"/>
        </w:rPr>
        <w:tab/>
      </w:r>
      <w:r>
        <w:rPr>
          <w:rFonts w:eastAsia="宋体" w:hint="eastAsia"/>
          <w:sz w:val="21"/>
          <w:lang w:val="en-US" w:eastAsia="zh-CN"/>
        </w:rPr>
        <w:tab/>
      </w:r>
      <w:r>
        <w:rPr>
          <w:rFonts w:eastAsia="宋体" w:hint="eastAsia"/>
          <w:sz w:val="21"/>
          <w:lang w:val="en-US" w:eastAsia="zh-CN"/>
        </w:rPr>
        <w:tab/>
      </w:r>
      <w:r>
        <w:rPr>
          <w:rFonts w:hint="eastAsia"/>
          <w:sz w:val="21"/>
        </w:rPr>
        <w:t>D. recognize</w:t>
      </w:r>
    </w:p>
    <w:p>
      <w:pPr>
        <w:spacing w:after="0" w:line="240" w:lineRule="auto"/>
        <w:rPr>
          <w:rFonts w:hint="eastAsia"/>
          <w:sz w:val="21"/>
        </w:rPr>
      </w:pPr>
      <w:r>
        <w:rPr>
          <w:rFonts w:hint="eastAsia"/>
          <w:sz w:val="21"/>
        </w:rPr>
        <w:t>49.A. And</w:t>
      </w:r>
      <w:r>
        <w:rPr>
          <w:rFonts w:hint="eastAsia"/>
          <w:sz w:val="21"/>
        </w:rPr>
        <w:tab/>
      </w:r>
      <w:r>
        <w:rPr>
          <w:rFonts w:eastAsia="宋体" w:hint="eastAsia"/>
          <w:sz w:val="21"/>
          <w:lang w:val="en-US" w:eastAsia="zh-CN"/>
        </w:rPr>
        <w:tab/>
      </w:r>
      <w:r>
        <w:rPr>
          <w:rFonts w:hint="eastAsia"/>
          <w:sz w:val="21"/>
        </w:rPr>
        <w:t>B. But</w:t>
      </w:r>
      <w:r>
        <w:rPr>
          <w:rFonts w:hint="eastAsia"/>
          <w:sz w:val="21"/>
        </w:rPr>
        <w:tab/>
      </w:r>
      <w:r>
        <w:rPr>
          <w:rFonts w:eastAsia="宋体" w:hint="eastAsia"/>
          <w:sz w:val="21"/>
          <w:lang w:val="en-US" w:eastAsia="zh-CN"/>
        </w:rPr>
        <w:tab/>
      </w:r>
      <w:r>
        <w:rPr>
          <w:rFonts w:eastAsia="宋体" w:hint="eastAsia"/>
          <w:sz w:val="21"/>
          <w:lang w:val="en-US" w:eastAsia="zh-CN"/>
        </w:rPr>
        <w:tab/>
      </w:r>
      <w:r>
        <w:rPr>
          <w:rFonts w:hint="eastAsia"/>
          <w:sz w:val="21"/>
        </w:rPr>
        <w:t>C. So</w:t>
      </w:r>
      <w:r>
        <w:rPr>
          <w:rFonts w:hint="eastAsia"/>
          <w:sz w:val="21"/>
        </w:rPr>
        <w:tab/>
      </w:r>
      <w:r>
        <w:rPr>
          <w:rFonts w:eastAsia="宋体" w:hint="eastAsia"/>
          <w:sz w:val="21"/>
          <w:lang w:val="en-US" w:eastAsia="zh-CN"/>
        </w:rPr>
        <w:tab/>
      </w:r>
      <w:r>
        <w:rPr>
          <w:rFonts w:eastAsia="宋体" w:hint="eastAsia"/>
          <w:sz w:val="21"/>
          <w:lang w:val="en-US" w:eastAsia="zh-CN"/>
        </w:rPr>
        <w:tab/>
      </w:r>
      <w:r>
        <w:rPr>
          <w:rFonts w:hint="eastAsia"/>
          <w:sz w:val="21"/>
        </w:rPr>
        <w:t>D. Because</w:t>
      </w:r>
    </w:p>
    <w:p>
      <w:pPr>
        <w:spacing w:after="0" w:line="240" w:lineRule="auto"/>
        <w:rPr>
          <w:rFonts w:hint="eastAsia"/>
          <w:sz w:val="21"/>
        </w:rPr>
      </w:pPr>
      <w:r>
        <w:rPr>
          <w:rFonts w:hint="eastAsia"/>
          <w:sz w:val="21"/>
        </w:rPr>
        <w:t>50.A. regular</w:t>
      </w:r>
      <w:r>
        <w:rPr>
          <w:rFonts w:hint="eastAsia"/>
          <w:sz w:val="21"/>
        </w:rPr>
        <w:tab/>
      </w:r>
      <w:r>
        <w:rPr>
          <w:rFonts w:eastAsia="宋体" w:hint="eastAsia"/>
          <w:sz w:val="21"/>
          <w:lang w:val="en-US" w:eastAsia="zh-CN"/>
        </w:rPr>
        <w:tab/>
      </w:r>
      <w:r>
        <w:rPr>
          <w:rFonts w:hint="eastAsia"/>
          <w:sz w:val="21"/>
        </w:rPr>
        <w:t>B. unexpected</w:t>
      </w:r>
      <w:r>
        <w:rPr>
          <w:rFonts w:hint="eastAsia"/>
          <w:sz w:val="21"/>
        </w:rPr>
        <w:tab/>
      </w:r>
      <w:r>
        <w:rPr>
          <w:rFonts w:eastAsia="宋体" w:hint="eastAsia"/>
          <w:sz w:val="21"/>
          <w:lang w:val="en-US" w:eastAsia="zh-CN"/>
        </w:rPr>
        <w:tab/>
      </w:r>
      <w:r>
        <w:rPr>
          <w:rFonts w:hint="eastAsia"/>
          <w:sz w:val="21"/>
        </w:rPr>
        <w:t>C. special</w:t>
      </w:r>
      <w:r>
        <w:rPr>
          <w:rFonts w:hint="eastAsia"/>
          <w:sz w:val="21"/>
        </w:rPr>
        <w:tab/>
      </w:r>
      <w:r>
        <w:rPr>
          <w:rFonts w:eastAsia="宋体" w:hint="eastAsia"/>
          <w:sz w:val="21"/>
          <w:lang w:val="en-US" w:eastAsia="zh-CN"/>
        </w:rPr>
        <w:tab/>
      </w:r>
      <w:r>
        <w:rPr>
          <w:rFonts w:hint="eastAsia"/>
          <w:sz w:val="21"/>
        </w:rPr>
        <w:t>D. pleasant</w:t>
      </w:r>
    </w:p>
    <w:p>
      <w:pPr>
        <w:spacing w:after="0" w:line="240" w:lineRule="auto"/>
        <w:rPr>
          <w:rFonts w:hint="eastAsia"/>
          <w:sz w:val="21"/>
        </w:rPr>
      </w:pPr>
      <w:r>
        <w:rPr>
          <w:rFonts w:hint="eastAsia"/>
          <w:sz w:val="21"/>
        </w:rPr>
        <w:t>51.A. wisely</w:t>
      </w:r>
      <w:r>
        <w:rPr>
          <w:rFonts w:hint="eastAsia"/>
          <w:sz w:val="21"/>
        </w:rPr>
        <w:tab/>
      </w:r>
      <w:r>
        <w:rPr>
          <w:rFonts w:eastAsia="宋体" w:hint="eastAsia"/>
          <w:sz w:val="21"/>
          <w:lang w:val="en-US" w:eastAsia="zh-CN"/>
        </w:rPr>
        <w:tab/>
      </w:r>
      <w:r>
        <w:rPr>
          <w:rFonts w:hint="eastAsia"/>
          <w:sz w:val="21"/>
        </w:rPr>
        <w:t>B. differently</w:t>
      </w:r>
      <w:r>
        <w:rPr>
          <w:rFonts w:hint="eastAsia"/>
          <w:sz w:val="21"/>
        </w:rPr>
        <w:tab/>
      </w:r>
      <w:r>
        <w:rPr>
          <w:rFonts w:eastAsia="宋体" w:hint="eastAsia"/>
          <w:sz w:val="21"/>
          <w:lang w:val="en-US" w:eastAsia="zh-CN"/>
        </w:rPr>
        <w:tab/>
      </w:r>
      <w:r>
        <w:rPr>
          <w:rFonts w:hint="eastAsia"/>
          <w:sz w:val="21"/>
        </w:rPr>
        <w:t>C. hesitantly</w:t>
      </w:r>
      <w:r>
        <w:rPr>
          <w:rFonts w:hint="eastAsia"/>
          <w:sz w:val="21"/>
        </w:rPr>
        <w:tab/>
      </w:r>
      <w:r>
        <w:rPr>
          <w:rFonts w:eastAsia="宋体" w:hint="eastAsia"/>
          <w:sz w:val="21"/>
          <w:lang w:val="en-US" w:eastAsia="zh-CN"/>
        </w:rPr>
        <w:tab/>
      </w:r>
      <w:r>
        <w:rPr>
          <w:rFonts w:hint="eastAsia"/>
          <w:sz w:val="21"/>
        </w:rPr>
        <w:t>D. carefully</w:t>
      </w:r>
    </w:p>
    <w:p>
      <w:pPr>
        <w:spacing w:after="0" w:line="240" w:lineRule="auto"/>
        <w:rPr>
          <w:rFonts w:hint="eastAsia"/>
          <w:sz w:val="21"/>
        </w:rPr>
      </w:pPr>
      <w:r>
        <w:rPr>
          <w:rFonts w:hint="eastAsia"/>
          <w:sz w:val="21"/>
        </w:rPr>
        <w:t>52.A. receiver</w:t>
      </w:r>
      <w:r>
        <w:rPr>
          <w:rFonts w:hint="eastAsia"/>
          <w:sz w:val="21"/>
        </w:rPr>
        <w:tab/>
      </w:r>
      <w:r>
        <w:rPr>
          <w:rFonts w:eastAsia="宋体" w:hint="eastAsia"/>
          <w:sz w:val="21"/>
          <w:lang w:val="en-US" w:eastAsia="zh-CN"/>
        </w:rPr>
        <w:tab/>
      </w:r>
      <w:r>
        <w:rPr>
          <w:rFonts w:hint="eastAsia"/>
          <w:sz w:val="21"/>
        </w:rPr>
        <w:t>B. doctor</w:t>
      </w:r>
      <w:r>
        <w:rPr>
          <w:rFonts w:hint="eastAsia"/>
          <w:sz w:val="21"/>
        </w:rPr>
        <w:tab/>
      </w:r>
      <w:r>
        <w:rPr>
          <w:rFonts w:eastAsia="宋体" w:hint="eastAsia"/>
          <w:sz w:val="21"/>
          <w:lang w:val="en-US" w:eastAsia="zh-CN"/>
        </w:rPr>
        <w:tab/>
      </w:r>
      <w:r>
        <w:rPr>
          <w:rFonts w:hint="eastAsia"/>
          <w:sz w:val="21"/>
        </w:rPr>
        <w:t>C. patient</w:t>
      </w:r>
      <w:r>
        <w:rPr>
          <w:rFonts w:hint="eastAsia"/>
          <w:sz w:val="21"/>
        </w:rPr>
        <w:tab/>
      </w:r>
      <w:r>
        <w:rPr>
          <w:rFonts w:eastAsia="宋体" w:hint="eastAsia"/>
          <w:sz w:val="21"/>
          <w:lang w:val="en-US" w:eastAsia="zh-CN"/>
        </w:rPr>
        <w:tab/>
      </w:r>
      <w:r>
        <w:rPr>
          <w:rFonts w:hint="eastAsia"/>
          <w:sz w:val="21"/>
        </w:rPr>
        <w:t>D. donor</w:t>
      </w:r>
    </w:p>
    <w:p>
      <w:pPr>
        <w:spacing w:after="0" w:line="240" w:lineRule="auto"/>
        <w:rPr>
          <w:rFonts w:hint="eastAsia"/>
          <w:sz w:val="21"/>
        </w:rPr>
      </w:pPr>
      <w:r>
        <w:rPr>
          <w:rFonts w:hint="eastAsia"/>
          <w:sz w:val="21"/>
        </w:rPr>
        <w:t>53.A. built up</w:t>
      </w:r>
      <w:r>
        <w:rPr>
          <w:rFonts w:hint="eastAsia"/>
          <w:sz w:val="21"/>
        </w:rPr>
        <w:tab/>
      </w:r>
      <w:r>
        <w:rPr>
          <w:rFonts w:eastAsia="宋体" w:hint="eastAsia"/>
          <w:sz w:val="21"/>
          <w:lang w:val="en-US" w:eastAsia="zh-CN"/>
        </w:rPr>
        <w:tab/>
      </w:r>
      <w:r>
        <w:rPr>
          <w:rFonts w:hint="eastAsia"/>
          <w:sz w:val="21"/>
        </w:rPr>
        <w:t>B. signed up</w:t>
      </w:r>
      <w:r>
        <w:rPr>
          <w:rFonts w:hint="eastAsia"/>
          <w:sz w:val="21"/>
        </w:rPr>
        <w:tab/>
      </w:r>
      <w:r>
        <w:rPr>
          <w:rFonts w:eastAsia="宋体" w:hint="eastAsia"/>
          <w:sz w:val="21"/>
          <w:lang w:val="en-US" w:eastAsia="zh-CN"/>
        </w:rPr>
        <w:tab/>
      </w:r>
      <w:r>
        <w:rPr>
          <w:rFonts w:hint="eastAsia"/>
          <w:sz w:val="21"/>
        </w:rPr>
        <w:t>C. gave up</w:t>
      </w:r>
      <w:r>
        <w:rPr>
          <w:rFonts w:hint="eastAsia"/>
          <w:sz w:val="21"/>
        </w:rPr>
        <w:tab/>
      </w:r>
      <w:r>
        <w:rPr>
          <w:rFonts w:eastAsia="宋体" w:hint="eastAsia"/>
          <w:sz w:val="21"/>
          <w:lang w:val="en-US" w:eastAsia="zh-CN"/>
        </w:rPr>
        <w:tab/>
      </w:r>
      <w:r>
        <w:rPr>
          <w:rFonts w:hint="eastAsia"/>
          <w:sz w:val="21"/>
        </w:rPr>
        <w:t>D. took up</w:t>
      </w:r>
    </w:p>
    <w:p>
      <w:pPr>
        <w:spacing w:after="0" w:line="240" w:lineRule="auto"/>
        <w:rPr>
          <w:rFonts w:hint="eastAsia"/>
          <w:sz w:val="21"/>
        </w:rPr>
      </w:pPr>
      <w:r>
        <w:rPr>
          <w:rFonts w:hint="eastAsia"/>
          <w:sz w:val="21"/>
        </w:rPr>
        <w:t>54.A. risk</w:t>
      </w:r>
      <w:r>
        <w:rPr>
          <w:rFonts w:hint="eastAsia"/>
          <w:sz w:val="21"/>
        </w:rPr>
        <w:tab/>
      </w:r>
      <w:r>
        <w:rPr>
          <w:rFonts w:eastAsia="宋体" w:hint="eastAsia"/>
          <w:sz w:val="21"/>
          <w:lang w:val="en-US" w:eastAsia="zh-CN"/>
        </w:rPr>
        <w:tab/>
      </w:r>
      <w:r>
        <w:rPr>
          <w:rFonts w:hint="eastAsia"/>
          <w:sz w:val="21"/>
        </w:rPr>
        <w:t>B. customer</w:t>
      </w:r>
      <w:r>
        <w:rPr>
          <w:rFonts w:hint="eastAsia"/>
          <w:sz w:val="21"/>
        </w:rPr>
        <w:tab/>
      </w:r>
      <w:r>
        <w:rPr>
          <w:rFonts w:eastAsia="宋体" w:hint="eastAsia"/>
          <w:sz w:val="21"/>
          <w:lang w:val="en-US" w:eastAsia="zh-CN"/>
        </w:rPr>
        <w:tab/>
      </w:r>
      <w:r>
        <w:rPr>
          <w:rFonts w:hint="eastAsia"/>
          <w:sz w:val="21"/>
        </w:rPr>
        <w:t>C. match</w:t>
      </w:r>
      <w:r>
        <w:rPr>
          <w:rFonts w:hint="eastAsia"/>
          <w:sz w:val="21"/>
        </w:rPr>
        <w:tab/>
      </w:r>
      <w:r>
        <w:rPr>
          <w:rFonts w:eastAsia="宋体" w:hint="eastAsia"/>
          <w:sz w:val="21"/>
          <w:lang w:val="en-US" w:eastAsia="zh-CN"/>
        </w:rPr>
        <w:tab/>
      </w:r>
      <w:r>
        <w:rPr>
          <w:rFonts w:hint="eastAsia"/>
          <w:sz w:val="21"/>
        </w:rPr>
        <w:t>D. partner</w:t>
      </w:r>
    </w:p>
    <w:p>
      <w:pPr>
        <w:spacing w:after="0" w:line="240" w:lineRule="auto"/>
        <w:rPr>
          <w:rFonts w:hint="eastAsia"/>
          <w:sz w:val="21"/>
        </w:rPr>
      </w:pPr>
      <w:r>
        <w:rPr>
          <w:rFonts w:hint="eastAsia"/>
          <w:sz w:val="21"/>
        </w:rPr>
        <w:t>55.A. race</w:t>
      </w:r>
      <w:r>
        <w:rPr>
          <w:rFonts w:hint="eastAsia"/>
          <w:sz w:val="21"/>
        </w:rPr>
        <w:tab/>
      </w:r>
      <w:r>
        <w:rPr>
          <w:rFonts w:eastAsia="宋体" w:hint="eastAsia"/>
          <w:sz w:val="21"/>
          <w:lang w:val="en-US" w:eastAsia="zh-CN"/>
        </w:rPr>
        <w:tab/>
      </w:r>
      <w:r>
        <w:rPr>
          <w:rFonts w:hint="eastAsia"/>
          <w:sz w:val="21"/>
        </w:rPr>
        <w:t>B. struggle</w:t>
      </w:r>
      <w:r>
        <w:rPr>
          <w:rFonts w:hint="eastAsia"/>
          <w:sz w:val="21"/>
        </w:rPr>
        <w:tab/>
      </w:r>
      <w:r>
        <w:rPr>
          <w:rFonts w:eastAsia="宋体" w:hint="eastAsia"/>
          <w:sz w:val="21"/>
          <w:lang w:val="en-US" w:eastAsia="zh-CN"/>
        </w:rPr>
        <w:tab/>
      </w:r>
      <w:r>
        <w:rPr>
          <w:rFonts w:hint="eastAsia"/>
          <w:sz w:val="21"/>
        </w:rPr>
        <w:t>C. test</w:t>
      </w:r>
      <w:r>
        <w:rPr>
          <w:rFonts w:hint="eastAsia"/>
          <w:sz w:val="21"/>
        </w:rPr>
        <w:tab/>
      </w:r>
      <w:r>
        <w:rPr>
          <w:rFonts w:eastAsia="宋体" w:hint="eastAsia"/>
          <w:sz w:val="21"/>
          <w:lang w:val="en-US" w:eastAsia="zh-CN"/>
        </w:rPr>
        <w:tab/>
      </w:r>
      <w:r>
        <w:rPr>
          <w:rFonts w:eastAsia="宋体" w:hint="eastAsia"/>
          <w:sz w:val="21"/>
          <w:lang w:val="en-US" w:eastAsia="zh-CN"/>
        </w:rPr>
        <w:tab/>
      </w:r>
      <w:r>
        <w:rPr>
          <w:rFonts w:hint="eastAsia"/>
          <w:sz w:val="21"/>
        </w:rPr>
        <w:t>D. write</w:t>
      </w:r>
    </w:p>
    <w:p>
      <w:pPr>
        <w:spacing w:after="0" w:line="240" w:lineRule="auto"/>
        <w:rPr>
          <w:rFonts w:hint="eastAsia"/>
          <w:sz w:val="21"/>
        </w:rPr>
      </w:pPr>
      <w:r>
        <w:rPr>
          <w:rFonts w:hint="eastAsia"/>
          <w:sz w:val="21"/>
        </w:rPr>
        <w:t>56.A. fixed</w:t>
      </w:r>
      <w:r>
        <w:rPr>
          <w:rFonts w:hint="eastAsia"/>
          <w:sz w:val="21"/>
        </w:rPr>
        <w:tab/>
      </w:r>
      <w:r>
        <w:rPr>
          <w:rFonts w:eastAsia="宋体" w:hint="eastAsia"/>
          <w:sz w:val="21"/>
          <w:lang w:val="en-US" w:eastAsia="zh-CN"/>
        </w:rPr>
        <w:tab/>
      </w:r>
      <w:r>
        <w:rPr>
          <w:rFonts w:hint="eastAsia"/>
          <w:sz w:val="21"/>
        </w:rPr>
        <w:t>B. finished</w:t>
      </w:r>
      <w:r>
        <w:rPr>
          <w:rFonts w:hint="eastAsia"/>
          <w:sz w:val="21"/>
        </w:rPr>
        <w:tab/>
      </w:r>
      <w:r>
        <w:rPr>
          <w:rFonts w:eastAsia="宋体" w:hint="eastAsia"/>
          <w:sz w:val="21"/>
          <w:lang w:val="en-US" w:eastAsia="zh-CN"/>
        </w:rPr>
        <w:tab/>
      </w:r>
      <w:r>
        <w:rPr>
          <w:rFonts w:hint="eastAsia"/>
          <w:sz w:val="21"/>
        </w:rPr>
        <w:t>C. won</w:t>
      </w:r>
      <w:r>
        <w:rPr>
          <w:rFonts w:hint="eastAsia"/>
          <w:sz w:val="21"/>
        </w:rPr>
        <w:tab/>
      </w:r>
      <w:r>
        <w:rPr>
          <w:rFonts w:eastAsia="宋体" w:hint="eastAsia"/>
          <w:sz w:val="21"/>
          <w:lang w:val="en-US" w:eastAsia="zh-CN"/>
        </w:rPr>
        <w:tab/>
      </w:r>
      <w:r>
        <w:rPr>
          <w:rFonts w:eastAsia="宋体" w:hint="eastAsia"/>
          <w:sz w:val="21"/>
          <w:lang w:val="en-US" w:eastAsia="zh-CN"/>
        </w:rPr>
        <w:tab/>
      </w:r>
      <w:r>
        <w:rPr>
          <w:rFonts w:hint="eastAsia"/>
          <w:sz w:val="21"/>
        </w:rPr>
        <w:t>D. shifted</w:t>
      </w:r>
    </w:p>
    <w:p>
      <w:pPr>
        <w:spacing w:after="0" w:line="240" w:lineRule="auto"/>
        <w:rPr>
          <w:rFonts w:hint="eastAsia"/>
          <w:sz w:val="21"/>
        </w:rPr>
      </w:pPr>
      <w:r>
        <w:rPr>
          <w:rFonts w:hint="eastAsia"/>
          <w:sz w:val="21"/>
        </w:rPr>
        <w:t>57.A. rank</w:t>
      </w:r>
      <w:r>
        <w:rPr>
          <w:rFonts w:hint="eastAsia"/>
          <w:sz w:val="21"/>
        </w:rPr>
        <w:tab/>
      </w:r>
      <w:r>
        <w:rPr>
          <w:rFonts w:eastAsia="宋体" w:hint="eastAsia"/>
          <w:sz w:val="21"/>
          <w:lang w:val="en-US" w:eastAsia="zh-CN"/>
        </w:rPr>
        <w:tab/>
      </w:r>
      <w:r>
        <w:rPr>
          <w:rFonts w:hint="eastAsia"/>
          <w:sz w:val="21"/>
        </w:rPr>
        <w:t>B. sign</w:t>
      </w:r>
      <w:r>
        <w:rPr>
          <w:rFonts w:eastAsia="宋体" w:hint="eastAsia"/>
          <w:sz w:val="21"/>
          <w:lang w:val="en-US" w:eastAsia="zh-CN"/>
        </w:rPr>
        <w:tab/>
      </w:r>
      <w:r>
        <w:rPr>
          <w:rFonts w:hint="eastAsia"/>
          <w:sz w:val="21"/>
        </w:rPr>
        <w:tab/>
      </w:r>
      <w:r>
        <w:rPr>
          <w:rFonts w:eastAsia="宋体" w:hint="eastAsia"/>
          <w:sz w:val="21"/>
          <w:lang w:val="en-US" w:eastAsia="zh-CN"/>
        </w:rPr>
        <w:tab/>
      </w:r>
      <w:r>
        <w:rPr>
          <w:rFonts w:hint="eastAsia"/>
          <w:sz w:val="21"/>
        </w:rPr>
        <w:t>C. appear</w:t>
      </w:r>
      <w:r>
        <w:rPr>
          <w:rFonts w:hint="eastAsia"/>
          <w:sz w:val="21"/>
        </w:rPr>
        <w:tab/>
      </w:r>
      <w:r>
        <w:rPr>
          <w:rFonts w:eastAsia="宋体" w:hint="eastAsia"/>
          <w:sz w:val="21"/>
          <w:lang w:val="en-US" w:eastAsia="zh-CN"/>
        </w:rPr>
        <w:tab/>
      </w:r>
      <w:r>
        <w:rPr>
          <w:rFonts w:hint="eastAsia"/>
          <w:sz w:val="21"/>
        </w:rPr>
        <w:t>D. remain</w:t>
      </w:r>
    </w:p>
    <w:p>
      <w:pPr>
        <w:spacing w:after="0" w:line="240" w:lineRule="auto"/>
        <w:rPr>
          <w:rFonts w:hint="eastAsia"/>
          <w:sz w:val="21"/>
        </w:rPr>
      </w:pPr>
      <w:r>
        <w:rPr>
          <w:rFonts w:hint="eastAsia"/>
          <w:sz w:val="21"/>
        </w:rPr>
        <w:t>58.A. move</w:t>
      </w:r>
      <w:r>
        <w:rPr>
          <w:rFonts w:hint="eastAsia"/>
          <w:sz w:val="21"/>
        </w:rPr>
        <w:tab/>
      </w:r>
      <w:r>
        <w:rPr>
          <w:rFonts w:eastAsia="宋体" w:hint="eastAsia"/>
          <w:sz w:val="21"/>
          <w:lang w:val="en-US" w:eastAsia="zh-CN"/>
        </w:rPr>
        <w:tab/>
      </w:r>
      <w:r>
        <w:rPr>
          <w:rFonts w:hint="eastAsia"/>
          <w:sz w:val="21"/>
        </w:rPr>
        <w:t>B. affect</w:t>
      </w:r>
      <w:r>
        <w:rPr>
          <w:rFonts w:hint="eastAsia"/>
          <w:sz w:val="21"/>
        </w:rPr>
        <w:tab/>
      </w:r>
      <w:r>
        <w:rPr>
          <w:rFonts w:eastAsia="宋体" w:hint="eastAsia"/>
          <w:sz w:val="21"/>
          <w:lang w:val="en-US" w:eastAsia="zh-CN"/>
        </w:rPr>
        <w:tab/>
      </w:r>
      <w:r>
        <w:rPr>
          <w:rFonts w:hint="eastAsia"/>
          <w:sz w:val="21"/>
        </w:rPr>
        <w:t>C. create</w:t>
      </w:r>
      <w:r>
        <w:rPr>
          <w:rFonts w:hint="eastAsia"/>
          <w:sz w:val="21"/>
        </w:rPr>
        <w:tab/>
      </w:r>
      <w:r>
        <w:rPr>
          <w:rFonts w:eastAsia="宋体" w:hint="eastAsia"/>
          <w:sz w:val="21"/>
          <w:lang w:val="en-US" w:eastAsia="zh-CN"/>
        </w:rPr>
        <w:tab/>
      </w:r>
      <w:r>
        <w:rPr>
          <w:rFonts w:hint="eastAsia"/>
          <w:sz w:val="21"/>
        </w:rPr>
        <w:t>D. purchase</w:t>
      </w:r>
    </w:p>
    <w:p>
      <w:pPr>
        <w:spacing w:after="0" w:line="240" w:lineRule="auto"/>
        <w:rPr>
          <w:rFonts w:hint="eastAsia"/>
          <w:sz w:val="21"/>
        </w:rPr>
      </w:pPr>
      <w:r>
        <w:rPr>
          <w:rFonts w:hint="eastAsia"/>
          <w:sz w:val="21"/>
        </w:rPr>
        <w:t>59.A. stranger</w:t>
      </w:r>
      <w:r>
        <w:rPr>
          <w:rFonts w:hint="eastAsia"/>
          <w:sz w:val="21"/>
        </w:rPr>
        <w:tab/>
      </w:r>
      <w:r>
        <w:rPr>
          <w:rFonts w:eastAsia="宋体" w:hint="eastAsia"/>
          <w:sz w:val="21"/>
          <w:lang w:val="en-US" w:eastAsia="zh-CN"/>
        </w:rPr>
        <w:tab/>
      </w:r>
      <w:r>
        <w:rPr>
          <w:rFonts w:hint="eastAsia"/>
          <w:sz w:val="21"/>
        </w:rPr>
        <w:t>B. child</w:t>
      </w:r>
      <w:r>
        <w:rPr>
          <w:rFonts w:eastAsia="宋体" w:hint="eastAsia"/>
          <w:sz w:val="21"/>
          <w:lang w:val="en-US" w:eastAsia="zh-CN"/>
        </w:rPr>
        <w:tab/>
      </w:r>
      <w:r>
        <w:rPr>
          <w:rFonts w:hint="eastAsia"/>
          <w:sz w:val="21"/>
        </w:rPr>
        <w:tab/>
      </w:r>
      <w:r>
        <w:rPr>
          <w:rFonts w:eastAsia="宋体" w:hint="eastAsia"/>
          <w:sz w:val="21"/>
          <w:lang w:val="en-US" w:eastAsia="zh-CN"/>
        </w:rPr>
        <w:tab/>
      </w:r>
      <w:r>
        <w:rPr>
          <w:rFonts w:hint="eastAsia"/>
          <w:sz w:val="21"/>
        </w:rPr>
        <w:t>C. hero</w:t>
      </w:r>
      <w:r>
        <w:rPr>
          <w:rFonts w:hint="eastAsia"/>
          <w:sz w:val="21"/>
        </w:rPr>
        <w:tab/>
      </w:r>
      <w:r>
        <w:rPr>
          <w:rFonts w:eastAsia="宋体" w:hint="eastAsia"/>
          <w:sz w:val="21"/>
          <w:lang w:val="en-US" w:eastAsia="zh-CN"/>
        </w:rPr>
        <w:tab/>
      </w:r>
      <w:r>
        <w:rPr>
          <w:rFonts w:eastAsia="宋体" w:hint="eastAsia"/>
          <w:sz w:val="21"/>
          <w:lang w:val="en-US" w:eastAsia="zh-CN"/>
        </w:rPr>
        <w:tab/>
      </w:r>
      <w:r>
        <w:rPr>
          <w:rFonts w:hint="eastAsia"/>
          <w:sz w:val="21"/>
        </w:rPr>
        <w:t>D. friend</w:t>
      </w:r>
    </w:p>
    <w:p>
      <w:pPr>
        <w:spacing w:after="0" w:line="240" w:lineRule="auto"/>
        <w:rPr>
          <w:sz w:val="21"/>
        </w:rPr>
        <w:sectPr>
          <w:pgSz w:w="11120" w:h="15080"/>
          <w:pgMar w:top="880" w:right="500" w:bottom="280" w:left="620" w:header="720" w:footer="720" w:gutter="0"/>
          <w:cols w:space="708"/>
        </w:sectPr>
      </w:pPr>
      <w:r>
        <w:rPr>
          <w:rFonts w:hint="eastAsia"/>
          <w:sz w:val="21"/>
        </w:rPr>
        <w:t>60.A. waste</w:t>
      </w:r>
      <w:r>
        <w:rPr>
          <w:rFonts w:hint="eastAsia"/>
          <w:sz w:val="21"/>
        </w:rPr>
        <w:tab/>
      </w:r>
      <w:r>
        <w:rPr>
          <w:rFonts w:eastAsia="宋体" w:hint="eastAsia"/>
          <w:sz w:val="21"/>
          <w:lang w:val="en-US" w:eastAsia="zh-CN"/>
        </w:rPr>
        <w:tab/>
      </w:r>
      <w:r>
        <w:rPr>
          <w:rFonts w:hint="eastAsia"/>
          <w:sz w:val="21"/>
        </w:rPr>
        <w:t>B. lose</w:t>
      </w:r>
      <w:r>
        <w:rPr>
          <w:rFonts w:hint="eastAsia"/>
          <w:sz w:val="21"/>
        </w:rPr>
        <w:tab/>
      </w:r>
      <w:bookmarkStart w:id="0" w:name="_GoBack"/>
      <w:bookmarkEnd w:id="0"/>
      <w:r>
        <w:rPr>
          <w:rFonts w:eastAsia="宋体" w:hint="eastAsia"/>
          <w:sz w:val="21"/>
          <w:lang w:val="en-US" w:eastAsia="zh-CN"/>
        </w:rPr>
        <w:tab/>
      </w:r>
      <w:r>
        <w:rPr>
          <w:rFonts w:eastAsia="宋体" w:hint="eastAsia"/>
          <w:sz w:val="21"/>
          <w:lang w:val="en-US" w:eastAsia="zh-CN"/>
        </w:rPr>
        <w:tab/>
      </w:r>
      <w:r>
        <w:rPr>
          <w:rFonts w:hint="eastAsia"/>
          <w:sz w:val="21"/>
        </w:rPr>
        <w:t>C. kill</w:t>
      </w:r>
      <w:r>
        <w:rPr>
          <w:rFonts w:hint="eastAsia"/>
          <w:sz w:val="21"/>
        </w:rPr>
        <w:tab/>
      </w:r>
      <w:r>
        <w:rPr>
          <w:rFonts w:eastAsia="宋体" w:hint="eastAsia"/>
          <w:sz w:val="21"/>
          <w:lang w:val="en-US" w:eastAsia="zh-CN"/>
        </w:rPr>
        <w:tab/>
      </w:r>
      <w:r>
        <w:rPr>
          <w:rFonts w:eastAsia="宋体" w:hint="eastAsia"/>
          <w:sz w:val="21"/>
          <w:lang w:val="en-US" w:eastAsia="zh-CN"/>
        </w:rPr>
        <w:tab/>
      </w:r>
      <w:r>
        <w:rPr>
          <w:rFonts w:hint="eastAsia"/>
          <w:sz w:val="21"/>
        </w:rPr>
        <w:t>D. take</w:t>
      </w:r>
    </w:p>
    <w:p>
      <w:pPr>
        <w:pStyle w:val="BodyText"/>
        <w:spacing w:before="61"/>
        <w:rPr>
          <w:rFonts w:ascii="宋体" w:eastAsia="宋体" w:hint="eastAsia"/>
        </w:rPr>
      </w:pPr>
      <w:r>
        <w:rPr>
          <w:rFonts w:ascii="宋体" w:eastAsia="宋体" w:hint="eastAsia"/>
        </w:rPr>
        <w:t xml:space="preserve">第二节 （共 </w:t>
      </w:r>
      <w:r>
        <w:t xml:space="preserve">10 </w:t>
      </w:r>
      <w:r>
        <w:rPr>
          <w:rFonts w:ascii="宋体" w:eastAsia="宋体" w:hint="eastAsia"/>
        </w:rPr>
        <w:t xml:space="preserve">小题；每小题 </w:t>
      </w:r>
      <w:r>
        <w:t xml:space="preserve">1.5 </w:t>
      </w:r>
      <w:r>
        <w:rPr>
          <w:rFonts w:ascii="宋体" w:eastAsia="宋体" w:hint="eastAsia"/>
        </w:rPr>
        <w:t xml:space="preserve">分，满分 </w:t>
      </w:r>
      <w:r>
        <w:t xml:space="preserve">15 </w:t>
      </w:r>
      <w:r>
        <w:rPr>
          <w:rFonts w:ascii="宋体" w:eastAsia="宋体" w:hint="eastAsia"/>
        </w:rPr>
        <w:t>分）</w:t>
      </w:r>
    </w:p>
    <w:p>
      <w:pPr>
        <w:pStyle w:val="BodyText"/>
        <w:spacing w:before="9"/>
        <w:ind w:left="520"/>
        <w:rPr>
          <w:rFonts w:ascii="宋体" w:eastAsia="宋体" w:hint="eastAsia"/>
        </w:rPr>
      </w:pPr>
      <w:r>
        <w:rPr>
          <w:rFonts w:ascii="宋体" w:eastAsia="宋体" w:hint="eastAsia"/>
        </w:rPr>
        <w:t xml:space="preserve">阅读下面短文，在空白处填入 </w:t>
      </w:r>
      <w:r>
        <w:t xml:space="preserve">1 </w:t>
      </w:r>
      <w:r>
        <w:rPr>
          <w:rFonts w:ascii="宋体" w:eastAsia="宋体" w:hint="eastAsia"/>
        </w:rPr>
        <w:t>个适当的单词或括号内单词的正确形式。</w:t>
      </w:r>
    </w:p>
    <w:p>
      <w:pPr>
        <w:pStyle w:val="BodyText"/>
        <w:spacing w:before="26" w:line="266" w:lineRule="auto"/>
        <w:ind w:right="187" w:firstLine="357"/>
        <w:jc w:val="both"/>
      </w:pPr>
      <w:r>
        <w:t>One runner didn’t let the French government’s order to remain indoors prevent him</w:t>
      </w:r>
      <w:r>
        <w:rPr>
          <w:u w:val="single"/>
        </w:rPr>
        <w:t xml:space="preserve">   61   </w:t>
      </w:r>
      <w:r>
        <w:t>(train)for a   marathon</w:t>
      </w:r>
      <w:r>
        <w:rPr>
          <w:spacing w:val="-2"/>
        </w:rPr>
        <w:t xml:space="preserve"> </w:t>
      </w:r>
      <w:r>
        <w:t>during</w:t>
      </w:r>
      <w:r>
        <w:rPr>
          <w:spacing w:val="-1"/>
        </w:rPr>
        <w:t xml:space="preserve"> </w:t>
      </w:r>
      <w:r>
        <w:t>the</w:t>
      </w:r>
      <w:r>
        <w:rPr>
          <w:spacing w:val="1"/>
        </w:rPr>
        <w:t xml:space="preserve"> </w:t>
      </w:r>
      <w:r>
        <w:t>coronavirus pandemic</w:t>
      </w:r>
      <w:r>
        <w:rPr>
          <w:rFonts w:ascii="宋体" w:eastAsia="宋体" w:hAnsi="宋体" w:hint="eastAsia"/>
        </w:rPr>
        <w:t>（新冠肺炎疫情期间）</w:t>
      </w:r>
      <w:r>
        <w:t>.</w:t>
      </w:r>
    </w:p>
    <w:p>
      <w:pPr>
        <w:pStyle w:val="BodyText"/>
        <w:spacing w:before="0" w:line="278" w:lineRule="auto"/>
        <w:ind w:right="186" w:firstLine="357"/>
        <w:jc w:val="both"/>
      </w:pPr>
      <w:r>
        <w:t>Last week, Elisha, a 32-year-old restaurant worker, ran the</w:t>
      </w:r>
      <w:r>
        <w:rPr>
          <w:u w:val="single"/>
        </w:rPr>
        <w:t xml:space="preserve">    62     </w:t>
      </w:r>
      <w:r>
        <w:t xml:space="preserve">(long)of a marathon — on his 23-foot    long balcony. And he did it  in  six  hours and 48 minutes, a personal record nearly  double </w:t>
      </w:r>
      <w:r>
        <w:rPr>
          <w:u w:val="single"/>
        </w:rPr>
        <w:t xml:space="preserve">   63   </w:t>
      </w:r>
      <w:r>
        <w:t xml:space="preserve">  of his     previous finish time.</w:t>
      </w:r>
    </w:p>
    <w:p>
      <w:pPr>
        <w:pStyle w:val="BodyText"/>
        <w:tabs>
          <w:tab w:val="left" w:pos="3071"/>
          <w:tab w:val="left" w:pos="3200"/>
        </w:tabs>
        <w:spacing w:before="0" w:line="278" w:lineRule="auto"/>
        <w:ind w:right="129" w:firstLine="357"/>
        <w:jc w:val="both"/>
      </w:pPr>
      <w:r>
        <w:t>Although he has run 26 marathons, he said his balcony marathon was the most challenging. “My only pleasure is running, and I</w:t>
      </w:r>
      <w:r>
        <w:rPr>
          <w:spacing w:val="4"/>
        </w:rPr>
        <w:t xml:space="preserve"> </w:t>
      </w:r>
      <w:r>
        <w:t>don’t care</w:t>
      </w:r>
      <w:r>
        <w:rPr>
          <w:u w:val="double"/>
        </w:rPr>
        <w:t xml:space="preserve"> </w:t>
      </w:r>
      <w:r>
        <w:rPr>
          <w:u w:val="double"/>
        </w:rPr>
        <w:tab/>
      </w:r>
      <w:r>
        <w:rPr>
          <w:u w:val="double"/>
        </w:rPr>
        <w:t xml:space="preserve">64    </w:t>
      </w:r>
      <w:r>
        <w:t xml:space="preserve"> long it takes, ”he told CNN. Due to </w:t>
      </w:r>
      <w:r>
        <w:rPr>
          <w:u w:val="single"/>
        </w:rPr>
        <w:t xml:space="preserve">     65      </w:t>
      </w:r>
      <w:r>
        <w:t>(limit)space of the balcony, he was unable to gain speed as he had to</w:t>
      </w:r>
      <w:r>
        <w:rPr>
          <w:u w:val="single"/>
        </w:rPr>
        <w:t xml:space="preserve"> 66 </w:t>
      </w:r>
      <w:r>
        <w:t>(constant)turn back and forth. He said he ran about 3, 000 laps.  Luckily, he said his girlfriend was there to support him. Though his balcony is nothing like the streets of Barcelona, where he was</w:t>
      </w:r>
      <w:r>
        <w:rPr>
          <w:spacing w:val="13"/>
        </w:rPr>
        <w:t xml:space="preserve"> </w:t>
      </w:r>
      <w:r>
        <w:t xml:space="preserve">supposed </w:t>
      </w:r>
      <w:r>
        <w:rPr>
          <w:u w:val="double"/>
        </w:rPr>
        <w:t xml:space="preserve">   </w:t>
      </w:r>
      <w:r>
        <w:rPr>
          <w:spacing w:val="3"/>
          <w:u w:val="double"/>
        </w:rPr>
        <w:t xml:space="preserve"> </w:t>
      </w:r>
      <w:r>
        <w:rPr>
          <w:u w:val="double"/>
        </w:rPr>
        <w:t>67</w:t>
      </w:r>
      <w:r>
        <w:rPr>
          <w:u w:val="double"/>
        </w:rPr>
        <w:tab/>
      </w:r>
      <w:r>
        <w:rPr>
          <w:u w:val="double"/>
        </w:rPr>
        <w:tab/>
      </w:r>
      <w:r>
        <w:t>(run) the marathon on March 15 before it got canceled, he said the experience was worthwhile. Some people reached out to say they</w:t>
      </w:r>
      <w:r>
        <w:rPr>
          <w:u w:val="single"/>
        </w:rPr>
        <w:t xml:space="preserve"> 68 </w:t>
      </w:r>
      <w:r>
        <w:t>(inspire)by</w:t>
      </w:r>
      <w:r>
        <w:rPr>
          <w:spacing w:val="-12"/>
        </w:rPr>
        <w:t xml:space="preserve"> </w:t>
      </w:r>
      <w:r>
        <w:t>him.</w:t>
      </w:r>
    </w:p>
    <w:p>
      <w:pPr>
        <w:pStyle w:val="BodyText"/>
        <w:spacing w:before="0" w:line="278" w:lineRule="auto"/>
        <w:ind w:right="185" w:firstLine="357"/>
        <w:jc w:val="both"/>
      </w:pPr>
      <w:r>
        <w:t>France banned all</w:t>
      </w:r>
      <w:r>
        <w:rPr>
          <w:u w:val="single"/>
        </w:rPr>
        <w:t xml:space="preserve"> 69 </w:t>
      </w:r>
      <w:r>
        <w:t>(gathering)across the country last week. French Prime Minister Édouard Philippe announced</w:t>
      </w:r>
      <w:r>
        <w:rPr>
          <w:u w:val="double"/>
        </w:rPr>
        <w:t xml:space="preserve">    70   </w:t>
      </w:r>
      <w:r>
        <w:t xml:space="preserve"> March  14 that  the country would be  closing all places that  are not essential  to French     living, which includes restaurants, cafes and</w:t>
      </w:r>
      <w:r>
        <w:rPr>
          <w:spacing w:val="-1"/>
        </w:rPr>
        <w:t xml:space="preserve"> </w:t>
      </w:r>
      <w:r>
        <w:t>clubs.</w:t>
      </w:r>
    </w:p>
    <w:p>
      <w:pPr>
        <w:pStyle w:val="Heading2"/>
        <w:spacing w:line="266" w:lineRule="exact"/>
      </w:pPr>
      <w:r>
        <w:t xml:space="preserve">第四部分写作（共两节；满分 </w:t>
      </w:r>
      <w:r>
        <w:rPr>
          <w:rFonts w:ascii="Times New Roman" w:eastAsia="Times New Roman"/>
        </w:rPr>
        <w:t xml:space="preserve">35 </w:t>
      </w:r>
      <w:r>
        <w:t>分 ）</w:t>
      </w:r>
    </w:p>
    <w:p>
      <w:pPr>
        <w:pStyle w:val="Heading3"/>
        <w:tabs>
          <w:tab w:val="left" w:pos="942"/>
        </w:tabs>
      </w:pPr>
      <w:r>
        <w:t>第一节</w:t>
      </w:r>
      <w:r>
        <w:tab/>
      </w:r>
      <w:r>
        <w:t>短文改错（共</w:t>
      </w:r>
      <w:r>
        <w:rPr>
          <w:spacing w:val="-52"/>
        </w:rPr>
        <w:t xml:space="preserve"> </w:t>
      </w:r>
      <w:r>
        <w:rPr>
          <w:rFonts w:ascii="Times New Roman" w:eastAsia="Times New Roman"/>
        </w:rPr>
        <w:t>10</w:t>
      </w:r>
      <w:r>
        <w:rPr>
          <w:rFonts w:ascii="Times New Roman" w:eastAsia="Times New Roman"/>
          <w:spacing w:val="-1"/>
        </w:rPr>
        <w:t xml:space="preserve"> </w:t>
      </w:r>
      <w:r>
        <w:t>小题；每小题</w:t>
      </w:r>
      <w:r>
        <w:rPr>
          <w:spacing w:val="-51"/>
        </w:rPr>
        <w:t xml:space="preserve"> </w:t>
      </w:r>
      <w:r>
        <w:rPr>
          <w:rFonts w:ascii="Times New Roman" w:eastAsia="Times New Roman"/>
        </w:rPr>
        <w:t>1</w:t>
      </w:r>
      <w:r>
        <w:rPr>
          <w:rFonts w:ascii="Times New Roman" w:eastAsia="Times New Roman"/>
          <w:spacing w:val="1"/>
        </w:rPr>
        <w:t xml:space="preserve"> </w:t>
      </w:r>
      <w:r>
        <w:t>分，满分</w:t>
      </w:r>
      <w:r>
        <w:rPr>
          <w:spacing w:val="-54"/>
        </w:rPr>
        <w:t xml:space="preserve"> </w:t>
      </w:r>
      <w:r>
        <w:rPr>
          <w:rFonts w:ascii="Times New Roman" w:eastAsia="Times New Roman"/>
        </w:rPr>
        <w:t>10</w:t>
      </w:r>
      <w:r>
        <w:rPr>
          <w:rFonts w:ascii="Times New Roman" w:eastAsia="Times New Roman"/>
          <w:spacing w:val="-1"/>
        </w:rPr>
        <w:t xml:space="preserve"> </w:t>
      </w:r>
      <w:r>
        <w:t>分）</w:t>
      </w:r>
    </w:p>
    <w:p>
      <w:pPr>
        <w:pStyle w:val="BodyText"/>
        <w:spacing w:before="4" w:line="247" w:lineRule="auto"/>
        <w:ind w:right="217" w:firstLine="420"/>
        <w:rPr>
          <w:rFonts w:ascii="宋体" w:eastAsia="宋体" w:hint="eastAsia"/>
        </w:rPr>
      </w:pPr>
      <w:r>
        <w:rPr>
          <w:rFonts w:ascii="宋体" w:eastAsia="宋体" w:hint="eastAsia"/>
          <w:spacing w:val="-7"/>
        </w:rPr>
        <w:t xml:space="preserve">假定英语课上老师要求同桌之间交换修改作文，请你修改你同桌写的以下作文。文中共有 </w:t>
      </w:r>
      <w:r>
        <w:t xml:space="preserve">10 </w:t>
      </w:r>
      <w:r>
        <w:rPr>
          <w:rFonts w:ascii="宋体" w:eastAsia="宋体" w:hint="eastAsia"/>
        </w:rPr>
        <w:t>处语言错误，每句中最多有两处。每次错误仅涉及一个单词的增加、删除或修改。</w:t>
      </w:r>
    </w:p>
    <w:p>
      <w:pPr>
        <w:pStyle w:val="BodyText"/>
        <w:spacing w:before="5" w:line="249" w:lineRule="auto"/>
        <w:ind w:left="520" w:right="3453"/>
        <w:rPr>
          <w:rFonts w:ascii="宋体" w:eastAsia="宋体" w:hAnsi="宋体" w:hint="eastAsia"/>
        </w:rPr>
      </w:pPr>
      <w:r>
        <w:rPr>
          <w:rFonts w:ascii="宋体" w:eastAsia="宋体" w:hAnsi="宋体" w:hint="eastAsia"/>
          <w:w w:val="95"/>
        </w:rPr>
        <w:t>增加：在缺词处加一个漏字符号</w:t>
      </w:r>
      <w:r>
        <w:rPr>
          <w:w w:val="95"/>
        </w:rPr>
        <w:t>(</w:t>
      </w:r>
      <w:r>
        <w:rPr>
          <w:rFonts w:ascii="宋体" w:eastAsia="宋体" w:hAnsi="宋体" w:hint="eastAsia"/>
          <w:w w:val="95"/>
        </w:rPr>
        <w:t>∧</w:t>
      </w:r>
      <w:r>
        <w:rPr>
          <w:w w:val="95"/>
        </w:rPr>
        <w:t>)</w:t>
      </w:r>
      <w:r>
        <w:rPr>
          <w:rFonts w:ascii="宋体" w:eastAsia="宋体" w:hAnsi="宋体" w:hint="eastAsia"/>
          <w:w w:val="95"/>
        </w:rPr>
        <w:t xml:space="preserve">，并在其下面写出该加的词。 </w:t>
      </w:r>
      <w:r>
        <w:rPr>
          <w:rFonts w:ascii="宋体" w:eastAsia="宋体" w:hAnsi="宋体" w:hint="eastAsia"/>
        </w:rPr>
        <w:t>删除：把多余的词用</w:t>
      </w:r>
      <w:r>
        <w:t>(</w:t>
      </w:r>
      <w:r>
        <w:rPr>
          <w:rFonts w:ascii="宋体" w:eastAsia="宋体" w:hAnsi="宋体" w:hint="eastAsia"/>
        </w:rPr>
        <w:t>＼</w:t>
      </w:r>
      <w:r>
        <w:t>)</w:t>
      </w:r>
      <w:r>
        <w:rPr>
          <w:rFonts w:ascii="宋体" w:eastAsia="宋体" w:hAnsi="宋体" w:hint="eastAsia"/>
        </w:rPr>
        <w:t>划掉。</w:t>
      </w:r>
    </w:p>
    <w:p>
      <w:pPr>
        <w:pStyle w:val="BodyText"/>
        <w:spacing w:before="0" w:line="249" w:lineRule="auto"/>
        <w:ind w:left="520" w:right="3801"/>
        <w:rPr>
          <w:rFonts w:ascii="宋体" w:eastAsia="宋体" w:hint="eastAsia"/>
        </w:rPr>
      </w:pPr>
      <w:r>
        <w:rPr>
          <w:rFonts w:ascii="宋体" w:eastAsia="宋体" w:hint="eastAsia"/>
        </w:rPr>
        <w:t>修改：在错的词下画一横线，并在该词下面写出修改后的词。注意：</w:t>
      </w:r>
      <w:r>
        <w:t xml:space="preserve">1. </w:t>
      </w:r>
      <w:r>
        <w:rPr>
          <w:rFonts w:ascii="宋体" w:eastAsia="宋体" w:hint="eastAsia"/>
        </w:rPr>
        <w:t>每处错误及其修改均仅限一词；</w:t>
      </w:r>
    </w:p>
    <w:p>
      <w:pPr>
        <w:pStyle w:val="BodyText"/>
        <w:spacing w:before="2" w:line="268" w:lineRule="exact"/>
        <w:ind w:left="1148"/>
        <w:rPr>
          <w:rFonts w:ascii="宋体" w:eastAsia="宋体" w:hint="eastAsia"/>
        </w:rPr>
      </w:pPr>
      <w:r>
        <w:t xml:space="preserve">2. </w:t>
      </w:r>
      <w:r>
        <w:rPr>
          <w:rFonts w:ascii="宋体" w:eastAsia="宋体" w:hint="eastAsia"/>
        </w:rPr>
        <w:t xml:space="preserve">只允许修改 </w:t>
      </w:r>
      <w:r>
        <w:t xml:space="preserve">10 </w:t>
      </w:r>
      <w:r>
        <w:rPr>
          <w:rFonts w:ascii="宋体" w:eastAsia="宋体" w:hint="eastAsia"/>
        </w:rPr>
        <w:t xml:space="preserve">处，多者（从第 </w:t>
      </w:r>
      <w:r>
        <w:t xml:space="preserve">11 </w:t>
      </w:r>
      <w:r>
        <w:rPr>
          <w:rFonts w:ascii="宋体" w:eastAsia="宋体" w:hint="eastAsia"/>
        </w:rPr>
        <w:t>处起）不计分。</w:t>
      </w:r>
    </w:p>
    <w:p>
      <w:pPr>
        <w:pStyle w:val="BodyText"/>
        <w:spacing w:before="0" w:line="480" w:lineRule="auto"/>
        <w:ind w:right="182" w:firstLine="357"/>
        <w:jc w:val="both"/>
      </w:pPr>
      <w:r>
        <w:t xml:space="preserve">China and </w:t>
      </w:r>
      <w:r>
        <w:rPr>
          <w:spacing w:val="-3"/>
        </w:rPr>
        <w:t xml:space="preserve">Western </w:t>
      </w:r>
      <w:r>
        <w:t xml:space="preserve">countries may have different cultural belief about certain animals. But when it come to pigs, we somehow reach an agreement which pigs are </w:t>
      </w:r>
      <w:r>
        <w:rPr>
          <w:spacing w:val="-3"/>
        </w:rPr>
        <w:t xml:space="preserve">lazy, ugly, </w:t>
      </w:r>
      <w:r>
        <w:t xml:space="preserve">stupid and shameless. None of these words are exact positive to describe pigs. Therefore, the truth is that pigs have some good qualities. According to a paper publishing in 2017, pigs can tell from those who treat them well and those who don’t. Perhaps these are the qualities of pigs to keep it in mind — their intelligence, cuteness and patience. Besides, people born in the </w:t>
      </w:r>
      <w:r>
        <w:rPr>
          <w:spacing w:val="-6"/>
        </w:rPr>
        <w:t xml:space="preserve">Year </w:t>
      </w:r>
      <w:r>
        <w:t>of the Pig were usually devoted to what they do. They have great sense of</w:t>
      </w:r>
      <w:r>
        <w:rPr>
          <w:spacing w:val="-9"/>
        </w:rPr>
        <w:t xml:space="preserve"> </w:t>
      </w:r>
      <w:r>
        <w:t>responsibility.</w:t>
      </w:r>
    </w:p>
    <w:p>
      <w:pPr>
        <w:pStyle w:val="Heading3"/>
        <w:tabs>
          <w:tab w:val="left" w:pos="942"/>
        </w:tabs>
        <w:spacing w:line="269" w:lineRule="exact"/>
      </w:pPr>
      <w:r>
        <w:t>第二节</w:t>
      </w:r>
      <w:r>
        <w:tab/>
      </w:r>
      <w:r>
        <w:t>书面表达（满分</w:t>
      </w:r>
      <w:r>
        <w:rPr>
          <w:spacing w:val="-55"/>
        </w:rPr>
        <w:t xml:space="preserve"> </w:t>
      </w:r>
      <w:r>
        <w:rPr>
          <w:rFonts w:ascii="Times New Roman" w:eastAsia="Times New Roman"/>
        </w:rPr>
        <w:t>25</w:t>
      </w:r>
      <w:r>
        <w:rPr>
          <w:rFonts w:ascii="Times New Roman" w:eastAsia="Times New Roman"/>
          <w:spacing w:val="1"/>
        </w:rPr>
        <w:t xml:space="preserve"> </w:t>
      </w:r>
      <w:r>
        <w:t>分）</w:t>
      </w:r>
    </w:p>
    <w:p>
      <w:pPr>
        <w:pStyle w:val="BodyText"/>
        <w:spacing w:before="6"/>
        <w:ind w:left="0"/>
        <w:rPr>
          <w:rFonts w:ascii="宋体"/>
          <w:b/>
          <w:sz w:val="22"/>
        </w:rPr>
      </w:pPr>
    </w:p>
    <w:p>
      <w:pPr>
        <w:pStyle w:val="BodyText"/>
        <w:spacing w:before="0" w:line="249" w:lineRule="auto"/>
        <w:ind w:right="210" w:firstLine="460"/>
        <w:jc w:val="both"/>
        <w:rPr>
          <w:rFonts w:ascii="宋体" w:eastAsia="宋体" w:hint="eastAsia"/>
        </w:rPr>
      </w:pPr>
      <w:r>
        <w:rPr>
          <w:rFonts w:ascii="宋体" w:eastAsia="宋体" w:hint="eastAsia"/>
          <w:spacing w:val="-8"/>
        </w:rPr>
        <w:t xml:space="preserve">假定你是李华，你的朋友 </w:t>
      </w:r>
      <w:r>
        <w:t>Alice</w:t>
      </w:r>
      <w:r>
        <w:rPr>
          <w:spacing w:val="51"/>
        </w:rPr>
        <w:t xml:space="preserve"> </w:t>
      </w:r>
      <w:r>
        <w:rPr>
          <w:rFonts w:ascii="宋体" w:eastAsia="宋体" w:hint="eastAsia"/>
          <w:spacing w:val="-3"/>
        </w:rPr>
        <w:t xml:space="preserve">听说今年的清明节为了表达全国各地人民对抗击 </w:t>
      </w:r>
      <w:r>
        <w:t xml:space="preserve">COVID-19 </w:t>
      </w:r>
      <w:r>
        <w:rPr>
          <w:rFonts w:ascii="宋体" w:eastAsia="宋体" w:hint="eastAsia"/>
        </w:rPr>
        <w:t>牺牲的烈</w:t>
      </w:r>
      <w:r>
        <w:rPr>
          <w:rFonts w:ascii="宋体" w:eastAsia="宋体" w:hint="eastAsia"/>
          <w:spacing w:val="-13"/>
        </w:rPr>
        <w:t>士</w:t>
      </w:r>
      <w:r>
        <w:rPr>
          <w:rFonts w:ascii="宋体" w:eastAsia="宋体" w:hint="eastAsia"/>
        </w:rPr>
        <w:t>（</w:t>
      </w:r>
      <w:r>
        <w:t>martyrs</w:t>
      </w:r>
      <w:r>
        <w:rPr>
          <w:rFonts w:ascii="宋体" w:eastAsia="宋体" w:hint="eastAsia"/>
        </w:rPr>
        <w:t>）</w:t>
      </w:r>
      <w:r>
        <w:rPr>
          <w:rFonts w:ascii="宋体" w:eastAsia="宋体" w:hint="eastAsia"/>
          <w:spacing w:val="-2"/>
        </w:rPr>
        <w:t>和逝世同胞的深切哀悼，你们举行了全国性的哀悼活动</w:t>
      </w:r>
      <w:r>
        <w:rPr>
          <w:rFonts w:ascii="宋体" w:eastAsia="宋体" w:hint="eastAsia"/>
        </w:rPr>
        <w:t>（</w:t>
      </w:r>
      <w:r>
        <w:t>a national mourning</w:t>
      </w:r>
      <w:r>
        <w:rPr>
          <w:rFonts w:ascii="宋体" w:eastAsia="宋体" w:hint="eastAsia"/>
        </w:rPr>
        <w:t>）</w:t>
      </w:r>
      <w:r>
        <w:t>,</w:t>
      </w:r>
      <w:r>
        <w:rPr>
          <w:rFonts w:ascii="宋体" w:eastAsia="宋体" w:hint="eastAsia"/>
        </w:rPr>
        <w:t>她想了解基本情况。请你给她回封邮件，内容包括：</w:t>
      </w:r>
    </w:p>
    <w:p>
      <w:pPr>
        <w:pStyle w:val="ListParagraph"/>
        <w:numPr>
          <w:ilvl w:val="0"/>
          <w:numId w:val="3"/>
        </w:numPr>
        <w:tabs>
          <w:tab w:val="left" w:pos="928"/>
        </w:tabs>
        <w:spacing w:before="1" w:after="0" w:line="247" w:lineRule="auto"/>
        <w:ind w:left="100" w:right="4653" w:firstLine="566"/>
        <w:jc w:val="both"/>
        <w:rPr>
          <w:rFonts w:ascii="宋体" w:eastAsia="宋体" w:hint="eastAsia"/>
          <w:sz w:val="21"/>
        </w:rPr>
      </w:pPr>
      <w:r>
        <w:rPr>
          <w:rFonts w:ascii="宋体" w:eastAsia="宋体" w:hint="eastAsia"/>
          <w:spacing w:val="11"/>
          <w:sz w:val="21"/>
        </w:rPr>
        <w:t xml:space="preserve">哀悼的形式；   </w:t>
      </w:r>
      <w:r>
        <w:rPr>
          <w:sz w:val="21"/>
        </w:rPr>
        <w:t xml:space="preserve">2.  </w:t>
      </w:r>
      <w:r>
        <w:rPr>
          <w:rFonts w:ascii="宋体" w:eastAsia="宋体" w:hint="eastAsia"/>
          <w:spacing w:val="14"/>
          <w:sz w:val="21"/>
        </w:rPr>
        <w:t xml:space="preserve">活动的意义  </w:t>
      </w:r>
      <w:r>
        <w:rPr>
          <w:sz w:val="21"/>
        </w:rPr>
        <w:t>3.</w:t>
      </w:r>
      <w:r>
        <w:rPr>
          <w:rFonts w:ascii="宋体" w:eastAsia="宋体" w:hint="eastAsia"/>
          <w:sz w:val="21"/>
        </w:rPr>
        <w:t>你的感想注意：</w:t>
      </w:r>
      <w:r>
        <w:rPr>
          <w:sz w:val="21"/>
        </w:rPr>
        <w:t xml:space="preserve">1. </w:t>
      </w:r>
      <w:r>
        <w:rPr>
          <w:rFonts w:ascii="宋体" w:eastAsia="宋体" w:hint="eastAsia"/>
          <w:sz w:val="21"/>
        </w:rPr>
        <w:t xml:space="preserve">词数 </w:t>
      </w:r>
      <w:r>
        <w:rPr>
          <w:sz w:val="21"/>
        </w:rPr>
        <w:t>100</w:t>
      </w:r>
      <w:r>
        <w:rPr>
          <w:spacing w:val="51"/>
          <w:sz w:val="21"/>
        </w:rPr>
        <w:t xml:space="preserve"> </w:t>
      </w:r>
      <w:r>
        <w:rPr>
          <w:rFonts w:ascii="宋体" w:eastAsia="宋体" w:hint="eastAsia"/>
          <w:sz w:val="21"/>
        </w:rPr>
        <w:t>左右；</w:t>
      </w:r>
    </w:p>
    <w:p>
      <w:pPr>
        <w:pStyle w:val="ListParagraph"/>
        <w:numPr>
          <w:ilvl w:val="0"/>
          <w:numId w:val="3"/>
        </w:numPr>
        <w:tabs>
          <w:tab w:val="left" w:pos="720"/>
        </w:tabs>
        <w:spacing w:before="5" w:after="0" w:line="240" w:lineRule="auto"/>
        <w:ind w:left="719" w:right="0" w:hanging="263"/>
        <w:jc w:val="both"/>
        <w:rPr>
          <w:rFonts w:ascii="宋体" w:eastAsia="宋体" w:hint="eastAsia"/>
          <w:sz w:val="21"/>
        </w:rPr>
      </w:pPr>
      <w:r>
        <w:rPr>
          <w:rFonts w:ascii="宋体" w:eastAsia="宋体" w:hint="eastAsia"/>
          <w:sz w:val="21"/>
        </w:rPr>
        <w:t>可以适当增加细节，以使行文连贯。</w:t>
      </w:r>
    </w:p>
    <w:p>
      <w:pPr>
        <w:pStyle w:val="BodyText"/>
        <w:tabs>
          <w:tab w:val="left" w:pos="2799"/>
          <w:tab w:val="left" w:pos="4165"/>
          <w:tab w:val="left" w:pos="5768"/>
          <w:tab w:val="left" w:pos="6819"/>
          <w:tab w:val="left" w:pos="7820"/>
        </w:tabs>
        <w:spacing w:before="12"/>
        <w:rPr>
          <w:rFonts w:ascii="宋体" w:eastAsia="宋体" w:hint="eastAsia"/>
        </w:rPr>
      </w:pPr>
      <w:r>
        <w:rPr>
          <w:rFonts w:ascii="宋体" w:eastAsia="宋体" w:hint="eastAsia"/>
        </w:rPr>
        <w:t>提示词：</w:t>
      </w:r>
      <w:r>
        <w:t>tomb-sweeping</w:t>
      </w:r>
      <w:r>
        <w:rPr>
          <w:spacing w:val="-3"/>
        </w:rPr>
        <w:t xml:space="preserve"> </w:t>
      </w:r>
      <w:r>
        <w:t>day</w:t>
      </w:r>
      <w:r>
        <w:tab/>
      </w:r>
      <w:r>
        <w:rPr>
          <w:rFonts w:ascii="宋体" w:eastAsia="宋体" w:hint="eastAsia"/>
        </w:rPr>
        <w:t>清明节</w:t>
      </w:r>
      <w:r>
        <w:rPr>
          <w:rFonts w:ascii="宋体" w:eastAsia="宋体" w:hint="eastAsia"/>
        </w:rPr>
        <w:tab/>
      </w:r>
      <w:r>
        <w:t>observe</w:t>
      </w:r>
      <w:r>
        <w:rPr>
          <w:spacing w:val="-1"/>
        </w:rPr>
        <w:t xml:space="preserve"> </w:t>
      </w:r>
      <w:r>
        <w:t>silence</w:t>
      </w:r>
      <w:r>
        <w:tab/>
      </w:r>
      <w:r>
        <w:rPr>
          <w:rFonts w:ascii="宋体" w:eastAsia="宋体" w:hint="eastAsia"/>
        </w:rPr>
        <w:t>默哀</w:t>
      </w:r>
      <w:r>
        <w:rPr>
          <w:rFonts w:ascii="宋体" w:eastAsia="宋体" w:hint="eastAsia"/>
        </w:rPr>
        <w:tab/>
      </w:r>
      <w:r>
        <w:t>half-mast</w:t>
      </w:r>
      <w:r>
        <w:tab/>
      </w:r>
      <w:r>
        <w:rPr>
          <w:rFonts w:ascii="宋体" w:eastAsia="宋体" w:hint="eastAsia"/>
        </w:rPr>
        <w:t>降半旗</w:t>
      </w:r>
    </w:p>
    <w:p>
      <w:pPr>
        <w:pStyle w:val="BodyText"/>
        <w:tabs>
          <w:tab w:val="left" w:pos="2274"/>
        </w:tabs>
        <w:spacing w:before="9"/>
        <w:ind w:left="1045"/>
        <w:rPr>
          <w:rFonts w:ascii="宋体" w:eastAsia="宋体" w:hint="eastAsia"/>
        </w:rPr>
      </w:pPr>
      <w:r>
        <w:t>blast</w:t>
      </w:r>
      <w:r>
        <w:rPr>
          <w:spacing w:val="-2"/>
        </w:rPr>
        <w:t xml:space="preserve"> </w:t>
      </w:r>
      <w:r>
        <w:t>horns</w:t>
      </w:r>
      <w:r>
        <w:tab/>
      </w:r>
      <w:r>
        <w:rPr>
          <w:rFonts w:ascii="宋体" w:eastAsia="宋体" w:hint="eastAsia"/>
        </w:rPr>
        <w:t>鸣笛</w:t>
      </w:r>
    </w:p>
    <w:sectPr>
      <w:pgSz w:w="11120" w:h="15080"/>
      <w:pgMar w:top="860" w:right="500" w:bottom="280" w:left="620"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4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F092B84"/>
    <w:multiLevelType w:val="multilevel"/>
    <w:tmpl w:val="CF092B84"/>
    <w:lvl w:ilvl="0">
      <w:start w:val="1"/>
      <w:numFmt w:val="upperLetter"/>
      <w:lvlText w:val="%1."/>
      <w:lvlJc w:val="left"/>
      <w:pPr>
        <w:ind w:left="709" w:hanging="252"/>
        <w:jc w:val="left"/>
      </w:pPr>
      <w:rPr>
        <w:rFonts w:ascii="Times New Roman" w:eastAsia="Times New Roman" w:hAnsi="Times New Roman" w:cs="Times New Roman" w:hint="default"/>
        <w:w w:val="99"/>
        <w:sz w:val="21"/>
        <w:szCs w:val="21"/>
        <w:lang w:val="zh-CN" w:eastAsia="zh-CN" w:bidi="zh-CN"/>
      </w:rPr>
    </w:lvl>
    <w:lvl w:ilvl="1">
      <w:start w:val="0"/>
      <w:numFmt w:val="bullet"/>
      <w:lvlText w:val="•"/>
      <w:lvlJc w:val="left"/>
      <w:pPr>
        <w:ind w:left="1629" w:hanging="252"/>
      </w:pPr>
      <w:rPr>
        <w:rFonts w:hint="default"/>
        <w:lang w:val="zh-CN" w:eastAsia="zh-CN" w:bidi="zh-CN"/>
      </w:rPr>
    </w:lvl>
    <w:lvl w:ilvl="2">
      <w:start w:val="0"/>
      <w:numFmt w:val="bullet"/>
      <w:lvlText w:val="•"/>
      <w:lvlJc w:val="left"/>
      <w:pPr>
        <w:ind w:left="2558" w:hanging="252"/>
      </w:pPr>
      <w:rPr>
        <w:rFonts w:hint="default"/>
        <w:lang w:val="zh-CN" w:eastAsia="zh-CN" w:bidi="zh-CN"/>
      </w:rPr>
    </w:lvl>
    <w:lvl w:ilvl="3">
      <w:start w:val="0"/>
      <w:numFmt w:val="bullet"/>
      <w:lvlText w:val="•"/>
      <w:lvlJc w:val="left"/>
      <w:pPr>
        <w:ind w:left="3487" w:hanging="252"/>
      </w:pPr>
      <w:rPr>
        <w:rFonts w:hint="default"/>
        <w:lang w:val="zh-CN" w:eastAsia="zh-CN" w:bidi="zh-CN"/>
      </w:rPr>
    </w:lvl>
    <w:lvl w:ilvl="4">
      <w:start w:val="0"/>
      <w:numFmt w:val="bullet"/>
      <w:lvlText w:val="•"/>
      <w:lvlJc w:val="left"/>
      <w:pPr>
        <w:ind w:left="4416" w:hanging="252"/>
      </w:pPr>
      <w:rPr>
        <w:rFonts w:hint="default"/>
        <w:lang w:val="zh-CN" w:eastAsia="zh-CN" w:bidi="zh-CN"/>
      </w:rPr>
    </w:lvl>
    <w:lvl w:ilvl="5">
      <w:start w:val="0"/>
      <w:numFmt w:val="bullet"/>
      <w:lvlText w:val="•"/>
      <w:lvlJc w:val="left"/>
      <w:pPr>
        <w:ind w:left="5346" w:hanging="252"/>
      </w:pPr>
      <w:rPr>
        <w:rFonts w:hint="default"/>
        <w:lang w:val="zh-CN" w:eastAsia="zh-CN" w:bidi="zh-CN"/>
      </w:rPr>
    </w:lvl>
    <w:lvl w:ilvl="6">
      <w:start w:val="0"/>
      <w:numFmt w:val="bullet"/>
      <w:lvlText w:val="•"/>
      <w:lvlJc w:val="left"/>
      <w:pPr>
        <w:ind w:left="6275" w:hanging="252"/>
      </w:pPr>
      <w:rPr>
        <w:rFonts w:hint="default"/>
        <w:lang w:val="zh-CN" w:eastAsia="zh-CN" w:bidi="zh-CN"/>
      </w:rPr>
    </w:lvl>
    <w:lvl w:ilvl="7">
      <w:start w:val="0"/>
      <w:numFmt w:val="bullet"/>
      <w:lvlText w:val="•"/>
      <w:lvlJc w:val="left"/>
      <w:pPr>
        <w:ind w:left="7204" w:hanging="252"/>
      </w:pPr>
      <w:rPr>
        <w:rFonts w:hint="default"/>
        <w:lang w:val="zh-CN" w:eastAsia="zh-CN" w:bidi="zh-CN"/>
      </w:rPr>
    </w:lvl>
    <w:lvl w:ilvl="8">
      <w:start w:val="0"/>
      <w:numFmt w:val="bullet"/>
      <w:lvlText w:val="•"/>
      <w:lvlJc w:val="left"/>
      <w:pPr>
        <w:ind w:left="8133" w:hanging="252"/>
      </w:pPr>
      <w:rPr>
        <w:rFonts w:hint="default"/>
        <w:lang w:val="zh-CN" w:eastAsia="zh-CN" w:bidi="zh-CN"/>
      </w:rPr>
    </w:lvl>
  </w:abstractNum>
  <w:abstractNum w:abstractNumId="1">
    <w:nsid w:val="0053208E"/>
    <w:multiLevelType w:val="multilevel"/>
    <w:tmpl w:val="0053208E"/>
    <w:lvl w:ilvl="0">
      <w:start w:val="1"/>
      <w:numFmt w:val="decimal"/>
      <w:lvlText w:val="%1."/>
      <w:lvlJc w:val="left"/>
      <w:pPr>
        <w:ind w:left="306" w:hanging="207"/>
        <w:jc w:val="left"/>
      </w:pPr>
      <w:rPr>
        <w:rFonts w:ascii="Times New Roman" w:eastAsia="Times New Roman" w:hAnsi="Times New Roman" w:cs="Times New Roman" w:hint="default"/>
        <w:spacing w:val="0"/>
        <w:w w:val="99"/>
        <w:sz w:val="21"/>
        <w:szCs w:val="21"/>
        <w:lang w:val="zh-CN" w:eastAsia="zh-CN" w:bidi="zh-CN"/>
      </w:rPr>
    </w:lvl>
    <w:lvl w:ilvl="1">
      <w:start w:val="1"/>
      <w:numFmt w:val="upperLetter"/>
      <w:lvlText w:val="%2."/>
      <w:lvlJc w:val="left"/>
      <w:pPr>
        <w:ind w:left="709" w:hanging="252"/>
        <w:jc w:val="left"/>
      </w:pPr>
      <w:rPr>
        <w:rFonts w:ascii="Times New Roman" w:eastAsia="Times New Roman" w:hAnsi="Times New Roman" w:cs="Times New Roman" w:hint="default"/>
        <w:w w:val="99"/>
        <w:sz w:val="21"/>
        <w:szCs w:val="21"/>
        <w:lang w:val="zh-CN" w:eastAsia="zh-CN" w:bidi="zh-CN"/>
      </w:rPr>
    </w:lvl>
    <w:lvl w:ilvl="2">
      <w:start w:val="0"/>
      <w:numFmt w:val="bullet"/>
      <w:lvlText w:val="•"/>
      <w:lvlJc w:val="left"/>
      <w:pPr>
        <w:ind w:left="720" w:hanging="252"/>
      </w:pPr>
      <w:rPr>
        <w:rFonts w:hint="default"/>
        <w:lang w:val="zh-CN" w:eastAsia="zh-CN" w:bidi="zh-CN"/>
      </w:rPr>
    </w:lvl>
    <w:lvl w:ilvl="3">
      <w:start w:val="0"/>
      <w:numFmt w:val="bullet"/>
      <w:lvlText w:val="•"/>
      <w:lvlJc w:val="left"/>
      <w:pPr>
        <w:ind w:left="1879" w:hanging="252"/>
      </w:pPr>
      <w:rPr>
        <w:rFonts w:hint="default"/>
        <w:lang w:val="zh-CN" w:eastAsia="zh-CN" w:bidi="zh-CN"/>
      </w:rPr>
    </w:lvl>
    <w:lvl w:ilvl="4">
      <w:start w:val="0"/>
      <w:numFmt w:val="bullet"/>
      <w:lvlText w:val="•"/>
      <w:lvlJc w:val="left"/>
      <w:pPr>
        <w:ind w:left="3038" w:hanging="252"/>
      </w:pPr>
      <w:rPr>
        <w:rFonts w:hint="default"/>
        <w:lang w:val="zh-CN" w:eastAsia="zh-CN" w:bidi="zh-CN"/>
      </w:rPr>
    </w:lvl>
    <w:lvl w:ilvl="5">
      <w:start w:val="0"/>
      <w:numFmt w:val="bullet"/>
      <w:lvlText w:val="•"/>
      <w:lvlJc w:val="left"/>
      <w:pPr>
        <w:ind w:left="4197" w:hanging="252"/>
      </w:pPr>
      <w:rPr>
        <w:rFonts w:hint="default"/>
        <w:lang w:val="zh-CN" w:eastAsia="zh-CN" w:bidi="zh-CN"/>
      </w:rPr>
    </w:lvl>
    <w:lvl w:ilvl="6">
      <w:start w:val="0"/>
      <w:numFmt w:val="bullet"/>
      <w:lvlText w:val="•"/>
      <w:lvlJc w:val="left"/>
      <w:pPr>
        <w:ind w:left="5356" w:hanging="252"/>
      </w:pPr>
      <w:rPr>
        <w:rFonts w:hint="default"/>
        <w:lang w:val="zh-CN" w:eastAsia="zh-CN" w:bidi="zh-CN"/>
      </w:rPr>
    </w:lvl>
    <w:lvl w:ilvl="7">
      <w:start w:val="0"/>
      <w:numFmt w:val="bullet"/>
      <w:lvlText w:val="•"/>
      <w:lvlJc w:val="left"/>
      <w:pPr>
        <w:ind w:left="6515" w:hanging="252"/>
      </w:pPr>
      <w:rPr>
        <w:rFonts w:hint="default"/>
        <w:lang w:val="zh-CN" w:eastAsia="zh-CN" w:bidi="zh-CN"/>
      </w:rPr>
    </w:lvl>
    <w:lvl w:ilvl="8">
      <w:start w:val="0"/>
      <w:numFmt w:val="bullet"/>
      <w:lvlText w:val="•"/>
      <w:lvlJc w:val="left"/>
      <w:pPr>
        <w:ind w:left="7674" w:hanging="252"/>
      </w:pPr>
      <w:rPr>
        <w:rFonts w:hint="default"/>
        <w:lang w:val="zh-CN" w:eastAsia="zh-CN" w:bidi="zh-CN"/>
      </w:rPr>
    </w:lvl>
  </w:abstractNum>
  <w:abstractNum w:abstractNumId="2">
    <w:nsid w:val="59ADCABA"/>
    <w:multiLevelType w:val="multilevel"/>
    <w:tmpl w:val="59ADCABA"/>
    <w:lvl w:ilvl="0">
      <w:start w:val="1"/>
      <w:numFmt w:val="decimal"/>
      <w:lvlText w:val="%1."/>
      <w:lvlJc w:val="left"/>
      <w:pPr>
        <w:ind w:left="100" w:hanging="262"/>
        <w:jc w:val="right"/>
      </w:pPr>
      <w:rPr>
        <w:rFonts w:ascii="Times New Roman" w:eastAsia="Times New Roman" w:hAnsi="Times New Roman" w:cs="Times New Roman" w:hint="default"/>
        <w:spacing w:val="0"/>
        <w:w w:val="99"/>
        <w:sz w:val="21"/>
        <w:szCs w:val="21"/>
        <w:lang w:val="zh-CN" w:eastAsia="zh-CN" w:bidi="zh-CN"/>
      </w:rPr>
    </w:lvl>
    <w:lvl w:ilvl="1">
      <w:start w:val="0"/>
      <w:numFmt w:val="bullet"/>
      <w:lvlText w:val="•"/>
      <w:lvlJc w:val="left"/>
      <w:pPr>
        <w:ind w:left="1089" w:hanging="262"/>
      </w:pPr>
      <w:rPr>
        <w:rFonts w:hint="default"/>
        <w:lang w:val="zh-CN" w:eastAsia="zh-CN" w:bidi="zh-CN"/>
      </w:rPr>
    </w:lvl>
    <w:lvl w:ilvl="2">
      <w:start w:val="0"/>
      <w:numFmt w:val="bullet"/>
      <w:lvlText w:val="•"/>
      <w:lvlJc w:val="left"/>
      <w:pPr>
        <w:ind w:left="2078" w:hanging="262"/>
      </w:pPr>
      <w:rPr>
        <w:rFonts w:hint="default"/>
        <w:lang w:val="zh-CN" w:eastAsia="zh-CN" w:bidi="zh-CN"/>
      </w:rPr>
    </w:lvl>
    <w:lvl w:ilvl="3">
      <w:start w:val="0"/>
      <w:numFmt w:val="bullet"/>
      <w:lvlText w:val="•"/>
      <w:lvlJc w:val="left"/>
      <w:pPr>
        <w:ind w:left="3067" w:hanging="262"/>
      </w:pPr>
      <w:rPr>
        <w:rFonts w:hint="default"/>
        <w:lang w:val="zh-CN" w:eastAsia="zh-CN" w:bidi="zh-CN"/>
      </w:rPr>
    </w:lvl>
    <w:lvl w:ilvl="4">
      <w:start w:val="0"/>
      <w:numFmt w:val="bullet"/>
      <w:lvlText w:val="•"/>
      <w:lvlJc w:val="left"/>
      <w:pPr>
        <w:ind w:left="4056" w:hanging="262"/>
      </w:pPr>
      <w:rPr>
        <w:rFonts w:hint="default"/>
        <w:lang w:val="zh-CN" w:eastAsia="zh-CN" w:bidi="zh-CN"/>
      </w:rPr>
    </w:lvl>
    <w:lvl w:ilvl="5">
      <w:start w:val="0"/>
      <w:numFmt w:val="bullet"/>
      <w:lvlText w:val="•"/>
      <w:lvlJc w:val="left"/>
      <w:pPr>
        <w:ind w:left="5046" w:hanging="262"/>
      </w:pPr>
      <w:rPr>
        <w:rFonts w:hint="default"/>
        <w:lang w:val="zh-CN" w:eastAsia="zh-CN" w:bidi="zh-CN"/>
      </w:rPr>
    </w:lvl>
    <w:lvl w:ilvl="6">
      <w:start w:val="0"/>
      <w:numFmt w:val="bullet"/>
      <w:lvlText w:val="•"/>
      <w:lvlJc w:val="left"/>
      <w:pPr>
        <w:ind w:left="6035" w:hanging="262"/>
      </w:pPr>
      <w:rPr>
        <w:rFonts w:hint="default"/>
        <w:lang w:val="zh-CN" w:eastAsia="zh-CN" w:bidi="zh-CN"/>
      </w:rPr>
    </w:lvl>
    <w:lvl w:ilvl="7">
      <w:start w:val="0"/>
      <w:numFmt w:val="bullet"/>
      <w:lvlText w:val="•"/>
      <w:lvlJc w:val="left"/>
      <w:pPr>
        <w:ind w:left="7024" w:hanging="262"/>
      </w:pPr>
      <w:rPr>
        <w:rFonts w:hint="default"/>
        <w:lang w:val="zh-CN" w:eastAsia="zh-CN" w:bidi="zh-CN"/>
      </w:rPr>
    </w:lvl>
    <w:lvl w:ilvl="8">
      <w:start w:val="0"/>
      <w:numFmt w:val="bullet"/>
      <w:lvlText w:val="•"/>
      <w:lvlJc w:val="left"/>
      <w:pPr>
        <w:ind w:left="8013" w:hanging="262"/>
      </w:pPr>
      <w:rPr>
        <w:rFonts w:hint="default"/>
        <w:lang w:val="zh-CN" w:eastAsia="zh-CN" w:bidi="zh-C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AA342B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Times New Roman" w:eastAsia="Times New Roman" w:hAnsi="Times New Roman" w:cs="Times New Roman"/>
      <w:sz w:val="22"/>
      <w:szCs w:val="22"/>
      <w:lang w:val="zh-CN" w:eastAsia="zh-CN" w:bidi="zh-CN"/>
    </w:rPr>
  </w:style>
  <w:style w:type="paragraph" w:styleId="Heading1">
    <w:name w:val="heading 1"/>
    <w:basedOn w:val="Normal"/>
    <w:next w:val="Normal"/>
    <w:uiPriority w:val="1"/>
    <w:qFormat/>
    <w:pPr>
      <w:spacing w:before="37"/>
      <w:outlineLvl w:val="1"/>
    </w:pPr>
    <w:rPr>
      <w:rFonts w:ascii="宋体" w:eastAsia="宋体" w:hAnsi="宋体" w:cs="宋体"/>
      <w:b/>
      <w:bCs/>
      <w:sz w:val="32"/>
      <w:szCs w:val="32"/>
      <w:lang w:val="zh-CN" w:eastAsia="zh-CN" w:bidi="zh-CN"/>
    </w:rPr>
  </w:style>
  <w:style w:type="paragraph" w:styleId="Heading2">
    <w:name w:val="heading 2"/>
    <w:basedOn w:val="Normal"/>
    <w:next w:val="Normal"/>
    <w:uiPriority w:val="1"/>
    <w:qFormat/>
    <w:pPr>
      <w:ind w:left="100"/>
      <w:outlineLvl w:val="2"/>
    </w:pPr>
    <w:rPr>
      <w:rFonts w:ascii="宋体" w:eastAsia="宋体" w:hAnsi="宋体" w:cs="宋体"/>
      <w:b/>
      <w:bCs/>
      <w:sz w:val="24"/>
      <w:szCs w:val="24"/>
      <w:lang w:val="zh-CN" w:eastAsia="zh-CN" w:bidi="zh-CN"/>
    </w:rPr>
  </w:style>
  <w:style w:type="paragraph" w:styleId="Heading3">
    <w:name w:val="heading 3"/>
    <w:basedOn w:val="Normal"/>
    <w:next w:val="Normal"/>
    <w:uiPriority w:val="1"/>
    <w:qFormat/>
    <w:pPr>
      <w:ind w:left="100"/>
      <w:outlineLvl w:val="3"/>
    </w:pPr>
    <w:rPr>
      <w:rFonts w:ascii="宋体" w:eastAsia="宋体" w:hAnsi="宋体" w:cs="宋体"/>
      <w:b/>
      <w:bCs/>
      <w:sz w:val="21"/>
      <w:szCs w:val="21"/>
      <w:lang w:val="zh-CN" w:eastAsia="zh-CN" w:bidi="zh-CN"/>
    </w:rPr>
  </w:style>
  <w:style w:type="character" w:default="1" w:styleId="DefaultParagraphFont">
    <w:name w:val="Default Paragraph Font"/>
    <w:uiPriority w:val="1"/>
    <w:semiHidden/>
    <w:unhideWhenUsed/>
    <w:qFormat/>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qFormat/>
    <w:pPr>
      <w:spacing w:before="39"/>
      <w:ind w:left="100"/>
    </w:pPr>
    <w:rPr>
      <w:rFonts w:ascii="Times New Roman" w:eastAsia="Times New Roman" w:hAnsi="Times New Roman" w:cs="Times New Roman"/>
      <w:sz w:val="21"/>
      <w:szCs w:val="21"/>
      <w:lang w:val="zh-CN" w:eastAsia="zh-CN" w:bidi="zh-CN"/>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before="39"/>
      <w:ind w:left="702" w:hanging="246"/>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pPr>
      <w:spacing w:before="15"/>
      <w:ind w:left="50"/>
    </w:pPr>
    <w:rPr>
      <w:rFonts w:ascii="Times New Roman" w:eastAsia="Times New Roman" w:hAnsi="Times New Roman" w:cs="Times New Roman"/>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lenovo</dc:creator>
  <cp:lastModifiedBy>余岭蒲公英</cp:lastModifiedBy>
  <cp:revision>0</cp:revision>
  <dcterms:created xsi:type="dcterms:W3CDTF">2020-04-10T11:16:00Z</dcterms:created>
  <dcterms:modified xsi:type="dcterms:W3CDTF">2020-04-10T11:18:33Z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WPS 文字</vt:lpwstr>
  </property>
  <property fmtid="{D5CDD505-2E9C-101B-9397-08002B2CF9AE}" pid="4" name="KSOProductBuildVer">
    <vt:lpwstr>2052-11.3.0.8775</vt:lpwstr>
  </property>
  <property fmtid="{D5CDD505-2E9C-101B-9397-08002B2CF9AE}" pid="5" name="LastSaved">
    <vt:filetime>2020-04-10T00:00:00Z</vt:filetime>
  </property>
</Properties>
</file>