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jc w:val="center"/>
        <w:rPr>
          <w:rFonts w:ascii="Times New Roman" w:hAnsi="Times New Roman" w:eastAsia="宋体"/>
          <w:b/>
          <w:bCs/>
          <w:lang w:eastAsia="zh-CN"/>
        </w:rPr>
      </w:pPr>
      <w:r>
        <w:rPr>
          <w:rFonts w:ascii="Times New Roman" w:hAnsi="Times New Roman" w:eastAsia="宋体"/>
          <w:b/>
          <w:bCs/>
          <w:lang w:eastAsia="zh-CN"/>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12369800</wp:posOffset>
            </wp:positionV>
            <wp:extent cx="304800" cy="393700"/>
            <wp:effectExtent l="0" t="0" r="0" b="635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4"/>
                    <a:stretch>
                      <a:fillRect/>
                    </a:stretch>
                  </pic:blipFill>
                  <pic:spPr>
                    <a:xfrm>
                      <a:off x="0" y="0"/>
                      <a:ext cx="304800" cy="393700"/>
                    </a:xfrm>
                    <a:prstGeom prst="rect">
                      <a:avLst/>
                    </a:prstGeom>
                  </pic:spPr>
                </pic:pic>
              </a:graphicData>
            </a:graphic>
          </wp:anchor>
        </w:drawing>
      </w:r>
      <w:r>
        <w:rPr>
          <w:rFonts w:ascii="Times New Roman" w:hAnsi="Times New Roman" w:eastAsia="宋体"/>
          <w:b/>
          <w:bCs/>
          <w:lang w:eastAsia="zh-CN"/>
        </w:rPr>
        <w:t>嘉兴市2021~2022学年第一学期期末检测</w:t>
      </w:r>
    </w:p>
    <w:p>
      <w:pPr>
        <w:pStyle w:val="19"/>
        <w:jc w:val="center"/>
        <w:rPr>
          <w:rFonts w:ascii="Times New Roman" w:hAnsi="Times New Roman" w:eastAsia="宋体"/>
          <w:b/>
          <w:bCs/>
          <w:lang w:eastAsia="zh-CN"/>
        </w:rPr>
      </w:pPr>
      <w:r>
        <w:rPr>
          <w:rFonts w:ascii="Times New Roman" w:hAnsi="Times New Roman" w:eastAsia="宋体"/>
          <w:b/>
          <w:bCs/>
          <w:lang w:eastAsia="zh-CN"/>
        </w:rPr>
        <w:t xml:space="preserve">高二 </w:t>
      </w:r>
      <w:r>
        <w:rPr>
          <w:rFonts w:hint="eastAsia" w:ascii="Times New Roman" w:hAnsi="Times New Roman" w:eastAsia="宋体"/>
          <w:b/>
          <w:bCs/>
          <w:lang w:eastAsia="zh-CN"/>
        </w:rPr>
        <w:t xml:space="preserve">    </w:t>
      </w:r>
      <w:r>
        <w:rPr>
          <w:rFonts w:ascii="Times New Roman" w:hAnsi="Times New Roman" w:eastAsia="宋体"/>
          <w:b/>
          <w:bCs/>
          <w:lang w:eastAsia="zh-CN"/>
        </w:rPr>
        <w:t>英语（2022.1)</w:t>
      </w:r>
    </w:p>
    <w:p>
      <w:pPr>
        <w:pStyle w:val="19"/>
        <w:rPr>
          <w:rFonts w:ascii="Times New Roman" w:hAnsi="Times New Roman" w:eastAsia="宋体"/>
          <w:lang w:eastAsia="zh-CN"/>
        </w:rPr>
      </w:pPr>
      <w:r>
        <w:rPr>
          <w:rFonts w:ascii="Times New Roman" w:hAnsi="Times New Roman" w:eastAsia="宋体"/>
          <w:lang w:eastAsia="zh-CN"/>
        </w:rPr>
        <w:t>第一部分：听力（共两节，满分30分）</w:t>
      </w:r>
    </w:p>
    <w:p>
      <w:pPr>
        <w:pStyle w:val="19"/>
        <w:rPr>
          <w:rFonts w:ascii="Times New Roman" w:hAnsi="Times New Roman" w:eastAsia="宋体"/>
          <w:lang w:eastAsia="zh-CN"/>
        </w:rPr>
      </w:pPr>
      <w:r>
        <w:rPr>
          <w:rFonts w:ascii="Times New Roman" w:hAnsi="Times New Roman" w:eastAsia="宋体"/>
          <w:lang w:eastAsia="zh-CN"/>
        </w:rPr>
        <w:t>做题时，先将答案标在试卷上。录音内容结束后，你将有两分钟的时间将试卷上的答案转涂到答题纸上。</w:t>
      </w:r>
    </w:p>
    <w:p>
      <w:pPr>
        <w:pStyle w:val="19"/>
        <w:rPr>
          <w:rFonts w:ascii="Times New Roman" w:hAnsi="Times New Roman" w:eastAsia="宋体"/>
          <w:lang w:eastAsia="zh-CN"/>
        </w:rPr>
      </w:pPr>
      <w:r>
        <w:rPr>
          <w:rFonts w:ascii="Times New Roman" w:hAnsi="Times New Roman" w:eastAsia="宋体"/>
          <w:lang w:eastAsia="zh-CN"/>
        </w:rPr>
        <w:t>第一节（共5小题；每小题1.5分，满分7.5分）</w:t>
      </w:r>
    </w:p>
    <w:p>
      <w:pPr>
        <w:pStyle w:val="19"/>
        <w:rPr>
          <w:rFonts w:ascii="Times New Roman" w:hAnsi="Times New Roman" w:eastAsia="宋体"/>
          <w:lang w:eastAsia="zh-CN"/>
        </w:rPr>
      </w:pPr>
      <w:r>
        <w:rPr>
          <w:rFonts w:ascii="Times New Roman" w:hAnsi="Times New Roman" w:eastAsia="宋体"/>
          <w:lang w:eastAsia="zh-CN"/>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9"/>
        <w:rPr>
          <w:rFonts w:ascii="Times New Roman" w:hAnsi="Times New Roman" w:eastAsia="宋体"/>
        </w:rPr>
      </w:pPr>
      <w:r>
        <w:rPr>
          <w:rFonts w:ascii="Times New Roman" w:hAnsi="Times New Roman" w:eastAsia="宋体"/>
        </w:rPr>
        <w:t>1.What will the speakers eat for supper?</w:t>
      </w:r>
    </w:p>
    <w:p>
      <w:pPr>
        <w:pStyle w:val="19"/>
        <w:rPr>
          <w:rFonts w:ascii="Times New Roman" w:hAnsi="Times New Roman" w:eastAsia="宋体"/>
        </w:rPr>
      </w:pPr>
      <w:r>
        <w:rPr>
          <w:rFonts w:ascii="Times New Roman" w:hAnsi="Times New Roman" w:eastAsia="宋体"/>
        </w:rPr>
        <w:t>A. Pizza.</w:t>
      </w:r>
    </w:p>
    <w:p>
      <w:pPr>
        <w:pStyle w:val="19"/>
        <w:rPr>
          <w:rFonts w:ascii="Times New Roman" w:hAnsi="Times New Roman" w:eastAsia="宋体"/>
        </w:rPr>
      </w:pPr>
      <w:r>
        <w:rPr>
          <w:rFonts w:ascii="Times New Roman" w:hAnsi="Times New Roman" w:eastAsia="宋体"/>
        </w:rPr>
        <w:t>B. Salad.</w:t>
      </w:r>
    </w:p>
    <w:p>
      <w:pPr>
        <w:pStyle w:val="19"/>
        <w:rPr>
          <w:rFonts w:ascii="Times New Roman" w:hAnsi="Times New Roman" w:eastAsia="宋体"/>
        </w:rPr>
      </w:pPr>
      <w:r>
        <w:rPr>
          <w:rFonts w:ascii="Times New Roman" w:hAnsi="Times New Roman" w:eastAsia="宋体"/>
        </w:rPr>
        <w:t>C. Steak.</w:t>
      </w:r>
    </w:p>
    <w:p>
      <w:pPr>
        <w:pStyle w:val="19"/>
        <w:rPr>
          <w:rFonts w:ascii="Times New Roman" w:hAnsi="Times New Roman" w:eastAsia="宋体"/>
        </w:rPr>
      </w:pPr>
      <w:r>
        <w:rPr>
          <w:rFonts w:ascii="Times New Roman" w:hAnsi="Times New Roman" w:eastAsia="宋体"/>
        </w:rPr>
        <w:t>2.Where are the speakers most probably?</w:t>
      </w:r>
    </w:p>
    <w:p>
      <w:pPr>
        <w:pStyle w:val="19"/>
        <w:rPr>
          <w:rFonts w:ascii="Times New Roman" w:hAnsi="Times New Roman" w:eastAsia="宋体"/>
        </w:rPr>
      </w:pPr>
      <w:r>
        <w:rPr>
          <w:rFonts w:ascii="Times New Roman" w:hAnsi="Times New Roman" w:eastAsia="宋体"/>
        </w:rPr>
        <w:t>A. In a car.</w:t>
      </w:r>
    </w:p>
    <w:p>
      <w:pPr>
        <w:pStyle w:val="19"/>
        <w:rPr>
          <w:rFonts w:ascii="Times New Roman" w:hAnsi="Times New Roman" w:eastAsia="宋体"/>
        </w:rPr>
      </w:pPr>
      <w:r>
        <w:rPr>
          <w:rFonts w:ascii="Times New Roman" w:hAnsi="Times New Roman" w:eastAsia="宋体"/>
        </w:rPr>
        <w:t>B. In a shop.</w:t>
      </w:r>
    </w:p>
    <w:p>
      <w:pPr>
        <w:pStyle w:val="19"/>
        <w:rPr>
          <w:rFonts w:ascii="Times New Roman" w:hAnsi="Times New Roman" w:eastAsia="宋体"/>
        </w:rPr>
      </w:pPr>
      <w:r>
        <w:rPr>
          <w:rFonts w:ascii="Times New Roman" w:hAnsi="Times New Roman" w:eastAsia="宋体"/>
        </w:rPr>
        <w:t>C. In a plane.</w:t>
      </w:r>
    </w:p>
    <w:p>
      <w:pPr>
        <w:pStyle w:val="19"/>
        <w:rPr>
          <w:rFonts w:ascii="Times New Roman" w:hAnsi="Times New Roman" w:eastAsia="宋体"/>
        </w:rPr>
      </w:pPr>
      <w:r>
        <w:rPr>
          <w:rFonts w:ascii="Times New Roman" w:hAnsi="Times New Roman" w:eastAsia="宋体"/>
        </w:rPr>
        <w:t>3.What time is it now?</w:t>
      </w:r>
    </w:p>
    <w:p>
      <w:pPr>
        <w:pStyle w:val="19"/>
        <w:rPr>
          <w:rFonts w:ascii="Times New Roman" w:hAnsi="Times New Roman" w:eastAsia="宋体"/>
        </w:rPr>
      </w:pPr>
      <w:r>
        <w:rPr>
          <w:rFonts w:ascii="Times New Roman" w:hAnsi="Times New Roman" w:eastAsia="宋体"/>
        </w:rPr>
        <w:t>A. 8:00.</w:t>
      </w:r>
    </w:p>
    <w:p>
      <w:pPr>
        <w:pStyle w:val="19"/>
        <w:rPr>
          <w:rFonts w:ascii="Times New Roman" w:hAnsi="Times New Roman" w:eastAsia="宋体"/>
        </w:rPr>
      </w:pPr>
      <w:r>
        <w:rPr>
          <w:rFonts w:ascii="Times New Roman" w:hAnsi="Times New Roman" w:eastAsia="宋体"/>
        </w:rPr>
        <w:t>B. 9:00.</w:t>
      </w:r>
    </w:p>
    <w:p>
      <w:pPr>
        <w:pStyle w:val="19"/>
        <w:rPr>
          <w:rFonts w:ascii="Times New Roman" w:hAnsi="Times New Roman" w:eastAsia="宋体"/>
        </w:rPr>
      </w:pPr>
      <w:r>
        <w:rPr>
          <w:rFonts w:ascii="Times New Roman" w:hAnsi="Times New Roman" w:eastAsia="宋体"/>
        </w:rPr>
        <w:t>C. 10:00.</w:t>
      </w:r>
    </w:p>
    <w:p>
      <w:pPr>
        <w:pStyle w:val="19"/>
        <w:rPr>
          <w:rFonts w:ascii="Times New Roman" w:hAnsi="Times New Roman" w:eastAsia="宋体"/>
        </w:rPr>
      </w:pPr>
      <w:r>
        <w:rPr>
          <w:rFonts w:ascii="Times New Roman" w:hAnsi="Times New Roman" w:eastAsia="宋体"/>
        </w:rPr>
        <w:t>4.How will the woman get to the railway station?</w:t>
      </w:r>
    </w:p>
    <w:p>
      <w:pPr>
        <w:pStyle w:val="19"/>
        <w:rPr>
          <w:rFonts w:ascii="Times New Roman" w:hAnsi="Times New Roman" w:eastAsia="宋体"/>
        </w:rPr>
      </w:pPr>
      <w:r>
        <w:rPr>
          <w:rFonts w:ascii="Times New Roman" w:hAnsi="Times New Roman" w:eastAsia="宋体"/>
        </w:rPr>
        <w:t>A. By car.</w:t>
      </w:r>
    </w:p>
    <w:p>
      <w:pPr>
        <w:pStyle w:val="19"/>
        <w:rPr>
          <w:rFonts w:ascii="Times New Roman" w:hAnsi="Times New Roman" w:eastAsia="宋体"/>
        </w:rPr>
      </w:pPr>
      <w:r>
        <w:rPr>
          <w:rFonts w:ascii="Times New Roman" w:hAnsi="Times New Roman" w:eastAsia="宋体"/>
        </w:rPr>
        <w:t>B. By taxi.</w:t>
      </w:r>
    </w:p>
    <w:p>
      <w:pPr>
        <w:pStyle w:val="19"/>
        <w:rPr>
          <w:rFonts w:ascii="Times New Roman" w:hAnsi="Times New Roman" w:eastAsia="宋体"/>
        </w:rPr>
      </w:pPr>
      <w:r>
        <w:rPr>
          <w:rFonts w:ascii="Times New Roman" w:hAnsi="Times New Roman" w:eastAsia="宋体"/>
        </w:rPr>
        <w:t>C. By subway.</w:t>
      </w:r>
    </w:p>
    <w:p>
      <w:pPr>
        <w:pStyle w:val="19"/>
        <w:rPr>
          <w:rFonts w:ascii="Times New Roman" w:hAnsi="Times New Roman" w:eastAsia="宋体"/>
        </w:rPr>
      </w:pPr>
      <w:r>
        <w:rPr>
          <w:rFonts w:ascii="Times New Roman" w:hAnsi="Times New Roman" w:eastAsia="宋体"/>
        </w:rPr>
        <w:t>5.What is different about Lucy?</w:t>
      </w:r>
    </w:p>
    <w:p>
      <w:pPr>
        <w:pStyle w:val="19"/>
        <w:rPr>
          <w:rFonts w:ascii="Times New Roman" w:hAnsi="Times New Roman" w:eastAsia="宋体"/>
        </w:rPr>
      </w:pPr>
      <w:r>
        <w:rPr>
          <w:rFonts w:ascii="Times New Roman" w:hAnsi="Times New Roman" w:eastAsia="宋体"/>
        </w:rPr>
        <w:t>A. She looks younger.</w:t>
      </w:r>
    </w:p>
    <w:p>
      <w:pPr>
        <w:pStyle w:val="19"/>
        <w:rPr>
          <w:rFonts w:ascii="Times New Roman" w:hAnsi="Times New Roman" w:eastAsia="宋体"/>
        </w:rPr>
      </w:pPr>
      <w:r>
        <w:rPr>
          <w:rFonts w:ascii="Times New Roman" w:hAnsi="Times New Roman" w:eastAsia="宋体"/>
        </w:rPr>
        <w:t>B. She smiles more.</w:t>
      </w:r>
    </w:p>
    <w:p>
      <w:pPr>
        <w:pStyle w:val="19"/>
        <w:rPr>
          <w:rFonts w:ascii="Times New Roman" w:hAnsi="Times New Roman" w:eastAsia="宋体"/>
        </w:rPr>
      </w:pPr>
      <w:r>
        <w:rPr>
          <w:rFonts w:ascii="Times New Roman" w:hAnsi="Times New Roman" w:eastAsia="宋体"/>
        </w:rPr>
        <w:t>C. She gets thinner.</w:t>
      </w:r>
    </w:p>
    <w:p>
      <w:pPr>
        <w:pStyle w:val="19"/>
        <w:rPr>
          <w:rFonts w:ascii="Times New Roman" w:hAnsi="Times New Roman" w:eastAsia="宋体"/>
        </w:rPr>
      </w:pPr>
      <w:r>
        <w:rPr>
          <w:rFonts w:ascii="Times New Roman" w:hAnsi="Times New Roman" w:eastAsia="宋体"/>
        </w:rPr>
        <w:t>第二节（共15小题；每小题1.5分，满分22.5分）</w:t>
      </w:r>
    </w:p>
    <w:p>
      <w:pPr>
        <w:pStyle w:val="19"/>
        <w:rPr>
          <w:rFonts w:ascii="Times New Roman" w:hAnsi="Times New Roman" w:eastAsia="宋体"/>
          <w:lang w:eastAsia="zh-CN"/>
        </w:rPr>
      </w:pPr>
      <w:r>
        <w:rPr>
          <w:rFonts w:ascii="Times New Roman" w:hAnsi="Times New Roman" w:eastAsia="宋体"/>
          <w:lang w:eastAsia="zh-CN"/>
        </w:rPr>
        <w:t>听下面5段对话或独白。每段对话或独白后有几个小题，从题中所给的A、B、C三个选项中选出最佳选项，并标在试卷的相应位置。听每段对话或独白前，你将有时间阅读各个小题，每小题5秒钟；听完后，各小题给出5秒钟的作答时间。每段对话或独白读两遍。</w:t>
      </w:r>
    </w:p>
    <w:p>
      <w:pPr>
        <w:pStyle w:val="19"/>
        <w:rPr>
          <w:rFonts w:ascii="Times New Roman" w:hAnsi="Times New Roman" w:eastAsia="宋体"/>
          <w:lang w:eastAsia="zh-CN"/>
        </w:rPr>
      </w:pPr>
      <w:r>
        <w:rPr>
          <w:rFonts w:ascii="Times New Roman" w:hAnsi="Times New Roman" w:eastAsia="宋体"/>
          <w:lang w:eastAsia="zh-CN"/>
        </w:rPr>
        <w:t>听第6段材料，回答第6、7题。</w:t>
      </w:r>
    </w:p>
    <w:p>
      <w:pPr>
        <w:pStyle w:val="19"/>
        <w:rPr>
          <w:rFonts w:ascii="Times New Roman" w:hAnsi="Times New Roman" w:eastAsia="宋体"/>
        </w:rPr>
      </w:pPr>
      <w:r>
        <w:rPr>
          <w:rFonts w:ascii="Times New Roman" w:hAnsi="Times New Roman" w:eastAsia="宋体"/>
        </w:rPr>
        <w:t>6.When will the package be delivered again?</w:t>
      </w:r>
    </w:p>
    <w:p>
      <w:pPr>
        <w:pStyle w:val="19"/>
        <w:rPr>
          <w:rFonts w:ascii="Times New Roman" w:hAnsi="Times New Roman" w:eastAsia="宋体"/>
        </w:rPr>
      </w:pPr>
      <w:r>
        <w:rPr>
          <w:rFonts w:ascii="Times New Roman" w:hAnsi="Times New Roman" w:eastAsia="宋体"/>
        </w:rPr>
        <w:t>A. Tomorrow morning.</w:t>
      </w:r>
    </w:p>
    <w:p>
      <w:pPr>
        <w:pStyle w:val="19"/>
        <w:rPr>
          <w:rFonts w:ascii="Times New Roman" w:hAnsi="Times New Roman" w:eastAsia="宋体"/>
        </w:rPr>
      </w:pPr>
      <w:r>
        <w:rPr>
          <w:rFonts w:ascii="Times New Roman" w:hAnsi="Times New Roman" w:eastAsia="宋体"/>
        </w:rPr>
        <w:t>B. This afternoon.</w:t>
      </w:r>
    </w:p>
    <w:p>
      <w:pPr>
        <w:pStyle w:val="19"/>
        <w:rPr>
          <w:rFonts w:ascii="Times New Roman" w:hAnsi="Times New Roman" w:eastAsia="宋体"/>
        </w:rPr>
      </w:pPr>
      <w:r>
        <w:rPr>
          <w:rFonts w:ascii="Times New Roman" w:hAnsi="Times New Roman" w:eastAsia="宋体"/>
        </w:rPr>
        <w:t>C. At noon.</w:t>
      </w:r>
    </w:p>
    <w:p>
      <w:pPr>
        <w:pStyle w:val="19"/>
        <w:rPr>
          <w:rFonts w:ascii="Times New Roman" w:hAnsi="Times New Roman" w:eastAsia="宋体"/>
        </w:rPr>
      </w:pPr>
      <w:r>
        <w:rPr>
          <w:rFonts w:ascii="Times New Roman" w:hAnsi="Times New Roman" w:eastAsia="宋体"/>
        </w:rPr>
        <w:t>7.What is the woman going to do tonight?</w:t>
      </w:r>
    </w:p>
    <w:p>
      <w:pPr>
        <w:pStyle w:val="19"/>
        <w:rPr>
          <w:rFonts w:ascii="Times New Roman" w:hAnsi="Times New Roman" w:eastAsia="宋体"/>
        </w:rPr>
      </w:pPr>
      <w:r>
        <w:rPr>
          <w:rFonts w:ascii="Times New Roman" w:hAnsi="Times New Roman" w:eastAsia="宋体"/>
        </w:rPr>
        <w:t>A. Buy a dress.</w:t>
      </w:r>
    </w:p>
    <w:p>
      <w:pPr>
        <w:pStyle w:val="19"/>
        <w:rPr>
          <w:rFonts w:ascii="Times New Roman" w:hAnsi="Times New Roman" w:eastAsia="宋体"/>
        </w:rPr>
      </w:pPr>
      <w:r>
        <w:rPr>
          <w:rFonts w:ascii="Times New Roman" w:hAnsi="Times New Roman" w:eastAsia="宋体"/>
        </w:rPr>
        <w:t>B. Hang out with her friend.</w:t>
      </w:r>
    </w:p>
    <w:p>
      <w:pPr>
        <w:pStyle w:val="19"/>
        <w:rPr>
          <w:rFonts w:ascii="Times New Roman" w:hAnsi="Times New Roman" w:eastAsia="宋体"/>
        </w:rPr>
      </w:pPr>
      <w:r>
        <w:rPr>
          <w:rFonts w:ascii="Times New Roman" w:hAnsi="Times New Roman" w:eastAsia="宋体"/>
        </w:rPr>
        <w:t>C. Visit her neighbor.</w:t>
      </w:r>
    </w:p>
    <w:p>
      <w:pPr>
        <w:pStyle w:val="19"/>
        <w:rPr>
          <w:rFonts w:ascii="Times New Roman" w:hAnsi="Times New Roman" w:eastAsia="宋体"/>
        </w:rPr>
      </w:pPr>
      <w:r>
        <w:rPr>
          <w:rFonts w:ascii="Times New Roman" w:hAnsi="Times New Roman" w:eastAsia="宋体"/>
        </w:rPr>
        <w:t>听第7段材料，回答第8至10题。</w:t>
      </w:r>
    </w:p>
    <w:p>
      <w:pPr>
        <w:pStyle w:val="19"/>
        <w:rPr>
          <w:rFonts w:ascii="Times New Roman" w:hAnsi="Times New Roman" w:eastAsia="宋体"/>
        </w:rPr>
      </w:pPr>
      <w:r>
        <w:rPr>
          <w:rFonts w:ascii="Times New Roman" w:hAnsi="Times New Roman" w:eastAsia="宋体"/>
        </w:rPr>
        <w:t>8.What are the speakers mainly talking about?</w:t>
      </w:r>
    </w:p>
    <w:p>
      <w:pPr>
        <w:pStyle w:val="19"/>
        <w:rPr>
          <w:rFonts w:ascii="Times New Roman" w:hAnsi="Times New Roman" w:eastAsia="宋体"/>
        </w:rPr>
      </w:pPr>
      <w:r>
        <w:rPr>
          <w:rFonts w:ascii="Times New Roman" w:hAnsi="Times New Roman" w:eastAsia="宋体"/>
        </w:rPr>
        <w:t>A. How to enjoy music.</w:t>
      </w:r>
    </w:p>
    <w:p>
      <w:pPr>
        <w:pStyle w:val="19"/>
        <w:rPr>
          <w:rFonts w:ascii="Times New Roman" w:hAnsi="Times New Roman" w:eastAsia="宋体"/>
        </w:rPr>
      </w:pPr>
      <w:r>
        <w:rPr>
          <w:rFonts w:ascii="Times New Roman" w:hAnsi="Times New Roman" w:eastAsia="宋体"/>
        </w:rPr>
        <w:t>B. When to learn Italian.</w:t>
      </w:r>
    </w:p>
    <w:p>
      <w:pPr>
        <w:pStyle w:val="19"/>
        <w:rPr>
          <w:rFonts w:ascii="Times New Roman" w:hAnsi="Times New Roman" w:eastAsia="宋体"/>
        </w:rPr>
      </w:pPr>
      <w:r>
        <w:rPr>
          <w:rFonts w:ascii="Times New Roman" w:hAnsi="Times New Roman" w:eastAsia="宋体"/>
        </w:rPr>
        <w:t>C. Where to spend the vacation.</w:t>
      </w:r>
    </w:p>
    <w:p>
      <w:pPr>
        <w:pStyle w:val="19"/>
        <w:rPr>
          <w:rFonts w:ascii="Times New Roman" w:hAnsi="Times New Roman" w:eastAsia="宋体"/>
        </w:rPr>
      </w:pPr>
      <w:r>
        <w:rPr>
          <w:rFonts w:ascii="Times New Roman" w:hAnsi="Times New Roman" w:eastAsia="宋体"/>
        </w:rPr>
        <w:t>9. Why doesn't the woman want to go to Rome?</w:t>
      </w:r>
    </w:p>
    <w:p>
      <w:pPr>
        <w:pStyle w:val="19"/>
        <w:rPr>
          <w:rFonts w:ascii="Times New Roman" w:hAnsi="Times New Roman" w:eastAsia="宋体"/>
        </w:rPr>
      </w:pPr>
      <w:r>
        <w:rPr>
          <w:rFonts w:ascii="Times New Roman" w:hAnsi="Times New Roman" w:eastAsia="宋体"/>
        </w:rPr>
        <w:t>A. She is afraid of flying.</w:t>
      </w:r>
    </w:p>
    <w:p>
      <w:pPr>
        <w:pStyle w:val="19"/>
        <w:rPr>
          <w:rFonts w:ascii="Times New Roman" w:hAnsi="Times New Roman" w:eastAsia="宋体"/>
        </w:rPr>
      </w:pPr>
      <w:r>
        <w:rPr>
          <w:rFonts w:ascii="Times New Roman" w:hAnsi="Times New Roman" w:eastAsia="宋体"/>
        </w:rPr>
        <w:t>B. She dislikes Italian food.</w:t>
      </w:r>
    </w:p>
    <w:p>
      <w:pPr>
        <w:pStyle w:val="19"/>
        <w:rPr>
          <w:rFonts w:ascii="Times New Roman" w:hAnsi="Times New Roman" w:eastAsia="宋体"/>
        </w:rPr>
      </w:pPr>
      <w:r>
        <w:rPr>
          <w:rFonts w:ascii="Times New Roman" w:hAnsi="Times New Roman" w:eastAsia="宋体"/>
        </w:rPr>
        <w:t>C. She has no interest in history.</w:t>
      </w:r>
    </w:p>
    <w:p>
      <w:pPr>
        <w:pStyle w:val="19"/>
        <w:rPr>
          <w:rFonts w:ascii="Times New Roman" w:hAnsi="Times New Roman" w:eastAsia="宋体"/>
        </w:rPr>
      </w:pPr>
      <w:r>
        <w:rPr>
          <w:rFonts w:ascii="Times New Roman" w:hAnsi="Times New Roman" w:eastAsia="宋体"/>
        </w:rPr>
        <w:t>10.What is the woman probably interested in?</w:t>
      </w:r>
    </w:p>
    <w:p>
      <w:pPr>
        <w:pStyle w:val="19"/>
        <w:rPr>
          <w:rFonts w:ascii="Times New Roman" w:hAnsi="Times New Roman" w:eastAsia="宋体"/>
        </w:rPr>
      </w:pPr>
      <w:r>
        <w:rPr>
          <w:rFonts w:ascii="Times New Roman" w:hAnsi="Times New Roman" w:eastAsia="宋体"/>
        </w:rPr>
        <w:t>A. Relaxing music.</w:t>
      </w:r>
    </w:p>
    <w:p>
      <w:pPr>
        <w:pStyle w:val="19"/>
        <w:rPr>
          <w:rFonts w:ascii="Times New Roman" w:hAnsi="Times New Roman" w:eastAsia="宋体"/>
        </w:rPr>
      </w:pPr>
      <w:r>
        <w:rPr>
          <w:rFonts w:ascii="Times New Roman" w:hAnsi="Times New Roman" w:eastAsia="宋体"/>
        </w:rPr>
        <w:t>B. Great architecture.</w:t>
      </w:r>
    </w:p>
    <w:p>
      <w:pPr>
        <w:pStyle w:val="19"/>
        <w:rPr>
          <w:rFonts w:ascii="Times New Roman" w:hAnsi="Times New Roman" w:eastAsia="宋体"/>
        </w:rPr>
      </w:pPr>
      <w:r>
        <w:rPr>
          <w:rFonts w:ascii="Times New Roman" w:hAnsi="Times New Roman" w:eastAsia="宋体"/>
        </w:rPr>
        <w:t>C. Beautiful scenery.</w:t>
      </w:r>
    </w:p>
    <w:p>
      <w:pPr>
        <w:pStyle w:val="19"/>
        <w:rPr>
          <w:rFonts w:ascii="Times New Roman" w:hAnsi="Times New Roman" w:eastAsia="宋体"/>
        </w:rPr>
      </w:pPr>
      <w:r>
        <w:rPr>
          <w:rFonts w:ascii="Times New Roman" w:hAnsi="Times New Roman" w:eastAsia="宋体"/>
        </w:rPr>
        <w:t>听第8段材料，回答第11至13题。</w:t>
      </w:r>
    </w:p>
    <w:p>
      <w:pPr>
        <w:pStyle w:val="19"/>
        <w:rPr>
          <w:rFonts w:ascii="Times New Roman" w:hAnsi="Times New Roman" w:eastAsia="宋体"/>
        </w:rPr>
      </w:pPr>
      <w:r>
        <w:rPr>
          <w:rFonts w:ascii="Times New Roman" w:hAnsi="Times New Roman" w:eastAsia="宋体"/>
        </w:rPr>
        <w:t>11.How many places are mentioned in the conversation?</w:t>
      </w:r>
    </w:p>
    <w:p>
      <w:pPr>
        <w:pStyle w:val="19"/>
        <w:rPr>
          <w:rFonts w:ascii="Times New Roman" w:hAnsi="Times New Roman" w:eastAsia="宋体"/>
        </w:rPr>
      </w:pPr>
      <w:r>
        <w:rPr>
          <w:rFonts w:ascii="Times New Roman" w:hAnsi="Times New Roman" w:eastAsia="宋体"/>
        </w:rPr>
        <w:t>A. One.</w:t>
      </w:r>
    </w:p>
    <w:p>
      <w:pPr>
        <w:pStyle w:val="19"/>
        <w:rPr>
          <w:rFonts w:ascii="Times New Roman" w:hAnsi="Times New Roman" w:eastAsia="宋体"/>
        </w:rPr>
      </w:pPr>
      <w:r>
        <w:rPr>
          <w:rFonts w:ascii="Times New Roman" w:hAnsi="Times New Roman" w:eastAsia="宋体"/>
        </w:rPr>
        <w:t>B. Two.</w:t>
      </w:r>
    </w:p>
    <w:p>
      <w:pPr>
        <w:pStyle w:val="19"/>
        <w:rPr>
          <w:rFonts w:ascii="Times New Roman" w:hAnsi="Times New Roman" w:eastAsia="宋体"/>
        </w:rPr>
      </w:pPr>
      <w:r>
        <w:rPr>
          <w:rFonts w:ascii="Times New Roman" w:hAnsi="Times New Roman" w:eastAsia="宋体"/>
        </w:rPr>
        <w:t>C. Three.</w:t>
      </w:r>
    </w:p>
    <w:p>
      <w:pPr>
        <w:pStyle w:val="19"/>
        <w:rPr>
          <w:rFonts w:ascii="Times New Roman" w:hAnsi="Times New Roman" w:eastAsia="宋体"/>
        </w:rPr>
      </w:pPr>
      <w:r>
        <w:rPr>
          <w:rFonts w:ascii="Times New Roman" w:hAnsi="Times New Roman" w:eastAsia="宋体"/>
        </w:rPr>
        <w:t>12.What cost the speakers most?</w:t>
      </w:r>
    </w:p>
    <w:p>
      <w:pPr>
        <w:pStyle w:val="19"/>
        <w:rPr>
          <w:rFonts w:ascii="Times New Roman" w:hAnsi="Times New Roman" w:eastAsia="宋体"/>
        </w:rPr>
      </w:pPr>
      <w:r>
        <w:rPr>
          <w:rFonts w:ascii="Times New Roman" w:hAnsi="Times New Roman" w:eastAsia="宋体"/>
        </w:rPr>
        <w:t>B. The lovely strawberries.</w:t>
      </w:r>
    </w:p>
    <w:p>
      <w:pPr>
        <w:pStyle w:val="19"/>
        <w:rPr>
          <w:rFonts w:ascii="Times New Roman" w:hAnsi="Times New Roman" w:eastAsia="宋体"/>
        </w:rPr>
      </w:pPr>
      <w:r>
        <w:rPr>
          <w:rFonts w:ascii="Times New Roman" w:hAnsi="Times New Roman" w:eastAsia="宋体"/>
        </w:rPr>
        <w:t>C. The airmail letter.</w:t>
      </w:r>
    </w:p>
    <w:p>
      <w:pPr>
        <w:pStyle w:val="19"/>
        <w:rPr>
          <w:rFonts w:ascii="Times New Roman" w:hAnsi="Times New Roman" w:eastAsia="宋体"/>
        </w:rPr>
      </w:pPr>
      <w:r>
        <w:rPr>
          <w:rFonts w:ascii="Times New Roman" w:hAnsi="Times New Roman" w:eastAsia="宋体"/>
        </w:rPr>
        <w:t>A. The book of stamps.</w:t>
      </w:r>
    </w:p>
    <w:p>
      <w:pPr>
        <w:pStyle w:val="19"/>
        <w:rPr>
          <w:rFonts w:ascii="Times New Roman" w:hAnsi="Times New Roman" w:eastAsia="宋体"/>
        </w:rPr>
      </w:pPr>
      <w:r>
        <w:rPr>
          <w:rFonts w:ascii="Times New Roman" w:hAnsi="Times New Roman" w:eastAsia="宋体"/>
        </w:rPr>
        <w:t>13.How does the woman feel in the end?</w:t>
      </w:r>
    </w:p>
    <w:p>
      <w:pPr>
        <w:pStyle w:val="19"/>
        <w:rPr>
          <w:rFonts w:ascii="Times New Roman" w:hAnsi="Times New Roman" w:eastAsia="宋体"/>
        </w:rPr>
      </w:pPr>
      <w:r>
        <w:rPr>
          <w:rFonts w:ascii="Times New Roman" w:hAnsi="Times New Roman" w:eastAsia="宋体"/>
        </w:rPr>
        <w:t>B. Satisfied.</w:t>
      </w:r>
    </w:p>
    <w:p>
      <w:pPr>
        <w:pStyle w:val="19"/>
        <w:rPr>
          <w:rFonts w:ascii="Times New Roman" w:hAnsi="Times New Roman" w:eastAsia="宋体"/>
        </w:rPr>
      </w:pPr>
      <w:r>
        <w:rPr>
          <w:rFonts w:ascii="Times New Roman" w:hAnsi="Times New Roman" w:eastAsia="宋体"/>
        </w:rPr>
        <w:t>C. Tired.</w:t>
      </w:r>
    </w:p>
    <w:p>
      <w:pPr>
        <w:pStyle w:val="19"/>
        <w:rPr>
          <w:rFonts w:ascii="Times New Roman" w:hAnsi="Times New Roman" w:eastAsia="宋体"/>
        </w:rPr>
      </w:pPr>
      <w:r>
        <w:rPr>
          <w:rFonts w:ascii="Times New Roman" w:hAnsi="Times New Roman" w:eastAsia="宋体"/>
        </w:rPr>
        <w:t>A. Amazed.</w:t>
      </w:r>
    </w:p>
    <w:p>
      <w:pPr>
        <w:pStyle w:val="19"/>
        <w:rPr>
          <w:rFonts w:ascii="Times New Roman" w:hAnsi="Times New Roman" w:eastAsia="宋体"/>
          <w:lang w:eastAsia="zh-CN"/>
        </w:rPr>
      </w:pPr>
      <w:r>
        <w:rPr>
          <w:rFonts w:ascii="Times New Roman" w:hAnsi="Times New Roman" w:eastAsia="宋体"/>
          <w:lang w:eastAsia="zh-CN"/>
        </w:rPr>
        <w:t>听第9段材料，回答第14至17题。</w:t>
      </w:r>
    </w:p>
    <w:p>
      <w:pPr>
        <w:pStyle w:val="19"/>
        <w:rPr>
          <w:rFonts w:ascii="Times New Roman" w:hAnsi="Times New Roman" w:eastAsia="宋体"/>
        </w:rPr>
      </w:pPr>
      <w:r>
        <w:rPr>
          <w:rFonts w:ascii="Times New Roman" w:hAnsi="Times New Roman" w:eastAsia="宋体"/>
        </w:rPr>
        <w:t>14. What kind of backpack did the man lose?</w:t>
      </w:r>
    </w:p>
    <w:p>
      <w:pPr>
        <w:pStyle w:val="19"/>
        <w:rPr>
          <w:rFonts w:ascii="Times New Roman" w:hAnsi="Times New Roman" w:eastAsia="宋体"/>
        </w:rPr>
      </w:pPr>
      <w:r>
        <w:rPr>
          <w:rFonts w:ascii="Times New Roman" w:hAnsi="Times New Roman" w:eastAsia="宋体"/>
        </w:rPr>
        <w:t>A. A leather one.</w:t>
      </w:r>
    </w:p>
    <w:p>
      <w:pPr>
        <w:pStyle w:val="19"/>
        <w:rPr>
          <w:rFonts w:ascii="Times New Roman" w:hAnsi="Times New Roman" w:eastAsia="宋体"/>
        </w:rPr>
      </w:pPr>
      <w:r>
        <w:rPr>
          <w:rFonts w:ascii="Times New Roman" w:hAnsi="Times New Roman" w:eastAsia="宋体"/>
        </w:rPr>
        <w:t>B. A sports one.</w:t>
      </w:r>
    </w:p>
    <w:p>
      <w:pPr>
        <w:pStyle w:val="19"/>
        <w:rPr>
          <w:rFonts w:ascii="Times New Roman" w:hAnsi="Times New Roman" w:eastAsia="宋体"/>
        </w:rPr>
      </w:pPr>
      <w:r>
        <w:rPr>
          <w:rFonts w:ascii="Times New Roman" w:hAnsi="Times New Roman" w:eastAsia="宋体"/>
        </w:rPr>
        <w:t>C. A fashionable one.</w:t>
      </w:r>
    </w:p>
    <w:p>
      <w:pPr>
        <w:pStyle w:val="19"/>
        <w:rPr>
          <w:rFonts w:ascii="Times New Roman" w:hAnsi="Times New Roman" w:eastAsia="宋体"/>
        </w:rPr>
      </w:pPr>
      <w:r>
        <w:rPr>
          <w:rFonts w:ascii="Times New Roman" w:hAnsi="Times New Roman" w:eastAsia="宋体"/>
        </w:rPr>
        <w:t>15.Where is the pattern of the backpack?</w:t>
      </w:r>
    </w:p>
    <w:p>
      <w:pPr>
        <w:pStyle w:val="19"/>
        <w:rPr>
          <w:rFonts w:ascii="Times New Roman" w:hAnsi="Times New Roman" w:eastAsia="宋体"/>
        </w:rPr>
      </w:pPr>
      <w:r>
        <w:rPr>
          <w:rFonts w:ascii="Times New Roman" w:hAnsi="Times New Roman" w:eastAsia="宋体"/>
        </w:rPr>
        <w:t>A. On the front.</w:t>
      </w:r>
    </w:p>
    <w:p>
      <w:pPr>
        <w:pStyle w:val="19"/>
        <w:rPr>
          <w:rFonts w:ascii="Times New Roman" w:hAnsi="Times New Roman" w:eastAsia="宋体"/>
        </w:rPr>
      </w:pPr>
      <w:r>
        <w:rPr>
          <w:rFonts w:ascii="Times New Roman" w:hAnsi="Times New Roman" w:eastAsia="宋体"/>
        </w:rPr>
        <w:t>B. On the top.</w:t>
      </w:r>
    </w:p>
    <w:p>
      <w:pPr>
        <w:pStyle w:val="19"/>
        <w:rPr>
          <w:rFonts w:ascii="Times New Roman" w:hAnsi="Times New Roman" w:eastAsia="宋体"/>
        </w:rPr>
      </w:pPr>
      <w:r>
        <w:rPr>
          <w:rFonts w:ascii="Times New Roman" w:hAnsi="Times New Roman" w:eastAsia="宋体"/>
        </w:rPr>
        <w:t>C. On the back.</w:t>
      </w:r>
    </w:p>
    <w:p>
      <w:pPr>
        <w:pStyle w:val="19"/>
        <w:rPr>
          <w:rFonts w:ascii="Times New Roman" w:hAnsi="Times New Roman" w:eastAsia="宋体"/>
        </w:rPr>
      </w:pPr>
      <w:r>
        <w:rPr>
          <w:rFonts w:ascii="Times New Roman" w:hAnsi="Times New Roman" w:eastAsia="宋体"/>
        </w:rPr>
        <w:t>16.Which gift will be given to the man's mother?</w:t>
      </w:r>
    </w:p>
    <w:p>
      <w:pPr>
        <w:pStyle w:val="19"/>
        <w:rPr>
          <w:rFonts w:ascii="Times New Roman" w:hAnsi="Times New Roman" w:eastAsia="宋体"/>
        </w:rPr>
      </w:pPr>
      <w:r>
        <w:rPr>
          <w:rFonts w:ascii="Times New Roman" w:hAnsi="Times New Roman" w:eastAsia="宋体"/>
        </w:rPr>
        <w:t>A. Shoes.</w:t>
      </w:r>
    </w:p>
    <w:p>
      <w:pPr>
        <w:pStyle w:val="19"/>
        <w:rPr>
          <w:rFonts w:ascii="Times New Roman" w:hAnsi="Times New Roman" w:eastAsia="宋体"/>
        </w:rPr>
      </w:pPr>
      <w:r>
        <w:rPr>
          <w:rFonts w:ascii="Times New Roman" w:hAnsi="Times New Roman" w:eastAsia="宋体"/>
        </w:rPr>
        <w:t>B. Scarves.</w:t>
      </w:r>
    </w:p>
    <w:p>
      <w:pPr>
        <w:pStyle w:val="19"/>
        <w:rPr>
          <w:rFonts w:ascii="Times New Roman" w:hAnsi="Times New Roman" w:eastAsia="宋体"/>
        </w:rPr>
      </w:pPr>
      <w:r>
        <w:rPr>
          <w:rFonts w:ascii="Times New Roman" w:hAnsi="Times New Roman" w:eastAsia="宋体"/>
        </w:rPr>
        <w:t>C. Gloves.</w:t>
      </w:r>
    </w:p>
    <w:p>
      <w:pPr>
        <w:pStyle w:val="19"/>
        <w:rPr>
          <w:rFonts w:ascii="Times New Roman" w:hAnsi="Times New Roman" w:eastAsia="宋体"/>
        </w:rPr>
      </w:pPr>
      <w:r>
        <w:rPr>
          <w:rFonts w:ascii="Times New Roman" w:hAnsi="Times New Roman" w:eastAsia="宋体"/>
        </w:rPr>
        <w:t>17.What does the man think of the woman?</w:t>
      </w:r>
    </w:p>
    <w:p>
      <w:pPr>
        <w:pStyle w:val="19"/>
        <w:rPr>
          <w:rFonts w:ascii="Times New Roman" w:hAnsi="Times New Roman" w:eastAsia="宋体"/>
        </w:rPr>
      </w:pPr>
      <w:r>
        <w:rPr>
          <w:rFonts w:ascii="Times New Roman" w:hAnsi="Times New Roman" w:eastAsia="宋体"/>
        </w:rPr>
        <w:t>A. Responsible.</w:t>
      </w:r>
    </w:p>
    <w:p>
      <w:pPr>
        <w:pStyle w:val="19"/>
        <w:rPr>
          <w:rFonts w:ascii="Times New Roman" w:hAnsi="Times New Roman" w:eastAsia="宋体"/>
        </w:rPr>
      </w:pPr>
      <w:r>
        <w:rPr>
          <w:rFonts w:ascii="Times New Roman" w:hAnsi="Times New Roman" w:eastAsia="宋体"/>
        </w:rPr>
        <w:t>B. Humorous.</w:t>
      </w:r>
    </w:p>
    <w:p>
      <w:pPr>
        <w:pStyle w:val="19"/>
        <w:rPr>
          <w:rFonts w:ascii="Times New Roman" w:hAnsi="Times New Roman" w:eastAsia="宋体"/>
        </w:rPr>
      </w:pPr>
      <w:r>
        <w:rPr>
          <w:rFonts w:ascii="Times New Roman" w:hAnsi="Times New Roman" w:eastAsia="宋体"/>
        </w:rPr>
        <w:t>C. Patient.</w:t>
      </w:r>
    </w:p>
    <w:p>
      <w:pPr>
        <w:pStyle w:val="19"/>
        <w:rPr>
          <w:rFonts w:ascii="Times New Roman" w:hAnsi="Times New Roman" w:eastAsia="宋体"/>
          <w:lang w:eastAsia="zh-CN"/>
        </w:rPr>
      </w:pPr>
      <w:r>
        <w:rPr>
          <w:rFonts w:ascii="Times New Roman" w:hAnsi="Times New Roman" w:eastAsia="宋体"/>
          <w:lang w:eastAsia="zh-CN"/>
        </w:rPr>
        <w:t>听第10段材料，回答第18至20题。</w:t>
      </w:r>
    </w:p>
    <w:p>
      <w:pPr>
        <w:pStyle w:val="19"/>
        <w:rPr>
          <w:rFonts w:ascii="Times New Roman" w:hAnsi="Times New Roman" w:eastAsia="宋体"/>
        </w:rPr>
      </w:pPr>
      <w:r>
        <w:rPr>
          <w:rFonts w:ascii="Times New Roman" w:hAnsi="Times New Roman" w:eastAsia="宋体"/>
        </w:rPr>
        <w:t>18.What does Tom and Jerry mainly focus on?</w:t>
      </w:r>
    </w:p>
    <w:p>
      <w:pPr>
        <w:pStyle w:val="19"/>
        <w:rPr>
          <w:rFonts w:ascii="Times New Roman" w:hAnsi="Times New Roman" w:eastAsia="宋体"/>
        </w:rPr>
      </w:pPr>
      <w:r>
        <w:rPr>
          <w:rFonts w:ascii="Times New Roman" w:hAnsi="Times New Roman" w:eastAsia="宋体"/>
        </w:rPr>
        <w:t>A. The 161 famous short films.</w:t>
      </w:r>
    </w:p>
    <w:p>
      <w:pPr>
        <w:pStyle w:val="19"/>
        <w:rPr>
          <w:rFonts w:ascii="Times New Roman" w:hAnsi="Times New Roman" w:eastAsia="宋体"/>
        </w:rPr>
      </w:pPr>
      <w:r>
        <w:rPr>
          <w:rFonts w:ascii="Times New Roman" w:hAnsi="Times New Roman" w:eastAsia="宋体"/>
        </w:rPr>
        <w:t>B. The influence of two main roles.</w:t>
      </w:r>
    </w:p>
    <w:p>
      <w:pPr>
        <w:pStyle w:val="19"/>
        <w:rPr>
          <w:rFonts w:ascii="Times New Roman" w:hAnsi="Times New Roman" w:eastAsia="宋体"/>
        </w:rPr>
      </w:pPr>
      <w:r>
        <w:rPr>
          <w:rFonts w:ascii="Times New Roman" w:hAnsi="Times New Roman" w:eastAsia="宋体"/>
        </w:rPr>
        <w:t>C. The fights between a cat and a mouse.</w:t>
      </w:r>
    </w:p>
    <w:p>
      <w:pPr>
        <w:pStyle w:val="19"/>
        <w:rPr>
          <w:rFonts w:ascii="Times New Roman" w:hAnsi="Times New Roman" w:eastAsia="宋体"/>
        </w:rPr>
      </w:pPr>
      <w:r>
        <w:rPr>
          <w:rFonts w:ascii="Times New Roman" w:hAnsi="Times New Roman" w:eastAsia="宋体"/>
        </w:rPr>
        <w:t>19.When was Tom and Jerry first played in theaters?</w:t>
      </w:r>
    </w:p>
    <w:p>
      <w:pPr>
        <w:pStyle w:val="19"/>
        <w:rPr>
          <w:rFonts w:ascii="Times New Roman" w:hAnsi="Times New Roman" w:eastAsia="宋体"/>
        </w:rPr>
      </w:pPr>
      <w:r>
        <w:rPr>
          <w:rFonts w:ascii="Times New Roman" w:hAnsi="Times New Roman" w:eastAsia="宋体"/>
        </w:rPr>
        <w:t>A. In 1937.</w:t>
      </w:r>
    </w:p>
    <w:p>
      <w:pPr>
        <w:pStyle w:val="19"/>
        <w:rPr>
          <w:rFonts w:ascii="Times New Roman" w:hAnsi="Times New Roman" w:eastAsia="宋体"/>
        </w:rPr>
      </w:pPr>
      <w:r>
        <w:rPr>
          <w:rFonts w:ascii="Times New Roman" w:hAnsi="Times New Roman" w:eastAsia="宋体"/>
        </w:rPr>
        <w:t>B. In 1940.</w:t>
      </w:r>
    </w:p>
    <w:p>
      <w:pPr>
        <w:pStyle w:val="19"/>
        <w:rPr>
          <w:rFonts w:ascii="Times New Roman" w:hAnsi="Times New Roman" w:eastAsia="宋体"/>
        </w:rPr>
      </w:pPr>
      <w:r>
        <w:rPr>
          <w:rFonts w:ascii="Times New Roman" w:hAnsi="Times New Roman" w:eastAsia="宋体"/>
        </w:rPr>
        <w:t>C. In 1943.</w:t>
      </w:r>
    </w:p>
    <w:p>
      <w:pPr>
        <w:pStyle w:val="19"/>
        <w:rPr>
          <w:rFonts w:ascii="Times New Roman" w:hAnsi="Times New Roman" w:eastAsia="宋体"/>
        </w:rPr>
      </w:pPr>
      <w:r>
        <w:rPr>
          <w:rFonts w:ascii="Times New Roman" w:hAnsi="Times New Roman" w:eastAsia="宋体"/>
        </w:rPr>
        <w:t>20.What makes Tom and Jerry so popular in the speaker's opinion?</w:t>
      </w:r>
    </w:p>
    <w:p>
      <w:pPr>
        <w:pStyle w:val="19"/>
        <w:rPr>
          <w:rFonts w:ascii="Times New Roman" w:hAnsi="Times New Roman" w:eastAsia="宋体"/>
        </w:rPr>
      </w:pPr>
      <w:r>
        <w:rPr>
          <w:rFonts w:ascii="Times New Roman" w:hAnsi="Times New Roman" w:eastAsia="宋体"/>
        </w:rPr>
        <w:t>A. The colorful roles of the story itself.</w:t>
      </w:r>
    </w:p>
    <w:p>
      <w:pPr>
        <w:pStyle w:val="19"/>
        <w:rPr>
          <w:rFonts w:ascii="Times New Roman" w:hAnsi="Times New Roman" w:eastAsia="宋体"/>
        </w:rPr>
      </w:pPr>
      <w:r>
        <w:rPr>
          <w:rFonts w:ascii="Times New Roman" w:hAnsi="Times New Roman" w:eastAsia="宋体"/>
        </w:rPr>
        <w:t>B. The worldwide influence of the story.</w:t>
      </w:r>
    </w:p>
    <w:p>
      <w:pPr>
        <w:pStyle w:val="19"/>
        <w:rPr>
          <w:rFonts w:ascii="Times New Roman" w:hAnsi="Times New Roman" w:eastAsia="宋体"/>
        </w:rPr>
      </w:pPr>
      <w:r>
        <w:rPr>
          <w:rFonts w:ascii="Times New Roman" w:hAnsi="Times New Roman" w:eastAsia="宋体"/>
        </w:rPr>
        <w:t>C. The lively pictures and funny sounds.</w:t>
      </w:r>
    </w:p>
    <w:p>
      <w:pPr>
        <w:pStyle w:val="19"/>
        <w:rPr>
          <w:rFonts w:ascii="Times New Roman" w:hAnsi="Times New Roman" w:eastAsia="宋体"/>
          <w:lang w:eastAsia="zh-CN"/>
        </w:rPr>
      </w:pPr>
      <w:r>
        <w:rPr>
          <w:rFonts w:ascii="Times New Roman" w:hAnsi="Times New Roman" w:eastAsia="宋体"/>
          <w:lang w:eastAsia="zh-CN"/>
        </w:rPr>
        <w:t>第二部分：阅读理解（共两节，满分35分）</w:t>
      </w:r>
    </w:p>
    <w:p>
      <w:pPr>
        <w:pStyle w:val="19"/>
        <w:rPr>
          <w:rFonts w:ascii="Times New Roman" w:hAnsi="Times New Roman" w:eastAsia="宋体"/>
          <w:lang w:eastAsia="zh-CN"/>
        </w:rPr>
      </w:pPr>
      <w:r>
        <w:rPr>
          <w:rFonts w:ascii="Times New Roman" w:hAnsi="Times New Roman" w:eastAsia="宋体"/>
          <w:lang w:eastAsia="zh-CN"/>
        </w:rPr>
        <w:t>第一节（共10个小题；每小题2.5分，满分25分）</w:t>
      </w:r>
    </w:p>
    <w:p>
      <w:pPr>
        <w:pStyle w:val="19"/>
        <w:rPr>
          <w:rFonts w:ascii="Times New Roman" w:hAnsi="Times New Roman" w:eastAsia="宋体"/>
          <w:lang w:eastAsia="zh-CN"/>
        </w:rPr>
      </w:pPr>
      <w:r>
        <w:rPr>
          <w:rFonts w:ascii="Times New Roman" w:hAnsi="Times New Roman" w:eastAsia="宋体"/>
          <w:lang w:eastAsia="zh-CN"/>
        </w:rPr>
        <w:t>阅读下列短文，从每题所给的A、B、C和D四个选项中，选出最佳选项，并在答题纸上将该项涂黑。</w:t>
      </w:r>
    </w:p>
    <w:p>
      <w:pPr>
        <w:pStyle w:val="19"/>
        <w:jc w:val="center"/>
        <w:rPr>
          <w:rFonts w:ascii="Times New Roman" w:hAnsi="Times New Roman" w:eastAsia="宋体"/>
        </w:rPr>
      </w:pPr>
      <w:r>
        <w:rPr>
          <w:rFonts w:ascii="Times New Roman" w:hAnsi="Times New Roman" w:eastAsia="宋体"/>
        </w:rPr>
        <w:t>A</w:t>
      </w:r>
    </w:p>
    <w:p>
      <w:pPr>
        <w:pStyle w:val="19"/>
        <w:ind w:firstLine="440" w:firstLineChars="200"/>
        <w:jc w:val="both"/>
        <w:rPr>
          <w:rFonts w:ascii="Times New Roman" w:hAnsi="Times New Roman" w:eastAsia="宋体"/>
        </w:rPr>
      </w:pPr>
      <w:r>
        <w:rPr>
          <w:rFonts w:ascii="Times New Roman" w:hAnsi="Times New Roman" w:eastAsia="宋体"/>
        </w:rPr>
        <w:t>Manfred Steiner had a successful and productive career as a doctor, helping generations of medical students learn about hematology(血液学）</w:t>
      </w:r>
      <w:r>
        <w:rPr>
          <w:rFonts w:hint="eastAsia" w:ascii="Times New Roman" w:hAnsi="Times New Roman" w:eastAsia="宋体"/>
          <w:lang w:eastAsia="zh-CN"/>
        </w:rPr>
        <w:t>.</w:t>
      </w:r>
      <w:r>
        <w:rPr>
          <w:rFonts w:ascii="Times New Roman" w:hAnsi="Times New Roman" w:eastAsia="宋体"/>
          <w:lang w:eastAsia="zh-CN"/>
        </w:rPr>
        <w:t xml:space="preserve"> </w:t>
      </w:r>
      <w:r>
        <w:rPr>
          <w:rFonts w:ascii="Times New Roman" w:hAnsi="Times New Roman" w:eastAsia="宋体"/>
        </w:rPr>
        <w:t>But all along, he had a feeling he should be doing something else: studying physics. At age 89,he finally realized that dream, earning his Ph.D. in physics from Brown University.</w:t>
      </w:r>
    </w:p>
    <w:p>
      <w:pPr>
        <w:pStyle w:val="19"/>
        <w:ind w:firstLine="440" w:firstLineChars="200"/>
        <w:jc w:val="both"/>
        <w:rPr>
          <w:rFonts w:ascii="Times New Roman" w:hAnsi="Times New Roman" w:eastAsia="宋体"/>
        </w:rPr>
      </w:pPr>
      <w:r>
        <w:rPr>
          <w:rFonts w:ascii="Times New Roman" w:hAnsi="Times New Roman" w:eastAsia="宋体"/>
        </w:rPr>
        <w:t>“I always had this dream: Gee, someday I would like to become a physicist,” Steiner said in an interview with NPR.</w:t>
      </w:r>
    </w:p>
    <w:p>
      <w:pPr>
        <w:pStyle w:val="19"/>
        <w:ind w:firstLine="440" w:firstLineChars="200"/>
        <w:jc w:val="both"/>
        <w:rPr>
          <w:rFonts w:ascii="Times New Roman" w:hAnsi="Times New Roman" w:eastAsia="宋体"/>
        </w:rPr>
      </w:pPr>
      <w:r>
        <w:rPr>
          <w:rFonts w:ascii="Times New Roman" w:hAnsi="Times New Roman" w:eastAsia="宋体"/>
        </w:rPr>
        <w:t>Steiner was a teenager when World War II ended. By then, he was fascinated with physics. On the advice of his family, however, he decided to pursue a medical career instead. But during his studies in Vienna, physics still had a strong appeal to him. “When I was a medical student in the early 1950s,I used to steal into the physical institute, which was very close to the medical school,” he said, “and listen to some talks there.”</w:t>
      </w:r>
    </w:p>
    <w:p>
      <w:pPr>
        <w:pStyle w:val="19"/>
        <w:ind w:firstLine="440" w:firstLineChars="200"/>
        <w:jc w:val="both"/>
        <w:rPr>
          <w:rFonts w:ascii="Times New Roman" w:hAnsi="Times New Roman" w:eastAsia="宋体"/>
        </w:rPr>
      </w:pPr>
      <w:r>
        <w:rPr>
          <w:rFonts w:ascii="Times New Roman" w:hAnsi="Times New Roman" w:eastAsia="宋体"/>
        </w:rPr>
        <w:t>When asked what it was about physics that he enjoyed, Steiner replied quickly: precision (精确性）</w:t>
      </w:r>
      <w:r>
        <w:rPr>
          <w:rFonts w:hint="eastAsia" w:ascii="Times New Roman" w:hAnsi="Times New Roman" w:eastAsia="宋体"/>
          <w:lang w:eastAsia="zh-CN"/>
        </w:rPr>
        <w:t>.</w:t>
      </w:r>
      <w:r>
        <w:rPr>
          <w:rFonts w:ascii="Times New Roman" w:hAnsi="Times New Roman" w:eastAsia="宋体"/>
          <w:lang w:eastAsia="zh-CN"/>
        </w:rPr>
        <w:t xml:space="preserve"> </w:t>
      </w:r>
      <w:r>
        <w:rPr>
          <w:rFonts w:ascii="Times New Roman" w:hAnsi="Times New Roman" w:eastAsia="宋体"/>
        </w:rPr>
        <w:t>“Yet the physical  exactly were the same, holding for the two extremes," he added,“and that precision really always fascinated me.”</w:t>
      </w:r>
    </w:p>
    <w:p>
      <w:pPr>
        <w:pStyle w:val="19"/>
        <w:ind w:firstLine="440" w:firstLineChars="200"/>
        <w:jc w:val="both"/>
        <w:rPr>
          <w:rFonts w:ascii="Times New Roman" w:hAnsi="Times New Roman" w:eastAsia="宋体"/>
        </w:rPr>
      </w:pPr>
      <w:r>
        <w:rPr>
          <w:rFonts w:ascii="Times New Roman" w:hAnsi="Times New Roman" w:eastAsia="宋体"/>
        </w:rPr>
        <w:t>It was only after Steiner retired from his career in medicine in 2000 that he was finally able to study physics. Steiner worked slowly-he's a grandfather who likes to spend with his family, and health issues have been a concern-but the credits kept piling up. And before long, Steiner was eyeing yet another Ph.D. “You know, it took a long time,” he said. “But fortunately, I'm here now and I've overcome the problems.”</w:t>
      </w:r>
    </w:p>
    <w:p>
      <w:pPr>
        <w:pStyle w:val="19"/>
        <w:ind w:firstLine="440" w:firstLineChars="200"/>
        <w:jc w:val="both"/>
        <w:rPr>
          <w:rFonts w:ascii="Times New Roman" w:hAnsi="Times New Roman" w:eastAsia="宋体"/>
        </w:rPr>
      </w:pPr>
      <w:r>
        <w:rPr>
          <w:rFonts w:ascii="Times New Roman" w:hAnsi="Times New Roman" w:eastAsia="宋体"/>
        </w:rPr>
        <w:t>The physicists who worked with Steiner say his latest achievement is inspiring. For his part, Steiner is still working on publishing a dissertation(专题论文），and he wants to continue his research. “I would like to continue with it as long as my mind says OK.”</w:t>
      </w:r>
    </w:p>
    <w:p>
      <w:pPr>
        <w:pStyle w:val="19"/>
        <w:rPr>
          <w:rFonts w:ascii="Times New Roman" w:hAnsi="Times New Roman" w:eastAsia="宋体"/>
        </w:rPr>
      </w:pPr>
      <w:r>
        <w:rPr>
          <w:rFonts w:ascii="Times New Roman" w:hAnsi="Times New Roman" w:eastAsia="宋体"/>
        </w:rPr>
        <w:t>21.Why did Manfred Steiner want to be a physicist?</w:t>
      </w:r>
    </w:p>
    <w:p>
      <w:pPr>
        <w:pStyle w:val="19"/>
        <w:rPr>
          <w:rFonts w:ascii="Times New Roman" w:hAnsi="Times New Roman" w:eastAsia="宋体"/>
        </w:rPr>
      </w:pPr>
      <w:r>
        <w:rPr>
          <w:rFonts w:ascii="Times New Roman" w:hAnsi="Times New Roman" w:eastAsia="宋体"/>
        </w:rPr>
        <w:t>A. He intended to inspire his students.</w:t>
      </w:r>
    </w:p>
    <w:p>
      <w:pPr>
        <w:pStyle w:val="19"/>
        <w:rPr>
          <w:rFonts w:ascii="Times New Roman" w:hAnsi="Times New Roman" w:eastAsia="宋体"/>
        </w:rPr>
      </w:pPr>
      <w:r>
        <w:rPr>
          <w:rFonts w:ascii="Times New Roman" w:hAnsi="Times New Roman" w:eastAsia="宋体"/>
        </w:rPr>
        <w:t>B. He was influenced by his family.</w:t>
      </w:r>
    </w:p>
    <w:p>
      <w:pPr>
        <w:pStyle w:val="19"/>
        <w:rPr>
          <w:rFonts w:ascii="Times New Roman" w:hAnsi="Times New Roman" w:eastAsia="宋体"/>
        </w:rPr>
      </w:pPr>
      <w:r>
        <w:rPr>
          <w:rFonts w:ascii="Times New Roman" w:hAnsi="Times New Roman" w:eastAsia="宋体"/>
        </w:rPr>
        <w:t>C. He had a passion for physics.</w:t>
      </w:r>
    </w:p>
    <w:p>
      <w:pPr>
        <w:pStyle w:val="19"/>
        <w:rPr>
          <w:rFonts w:ascii="Times New Roman" w:hAnsi="Times New Roman" w:eastAsia="宋体"/>
        </w:rPr>
      </w:pPr>
      <w:r>
        <w:rPr>
          <w:rFonts w:ascii="Times New Roman" w:hAnsi="Times New Roman" w:eastAsia="宋体"/>
        </w:rPr>
        <w:t>D. He felt he was good at physics.</w:t>
      </w:r>
    </w:p>
    <w:p>
      <w:pPr>
        <w:pStyle w:val="19"/>
        <w:rPr>
          <w:rFonts w:ascii="Times New Roman" w:hAnsi="Times New Roman" w:eastAsia="宋体"/>
        </w:rPr>
      </w:pPr>
      <w:r>
        <w:rPr>
          <w:rFonts w:ascii="Times New Roman" w:hAnsi="Times New Roman" w:eastAsia="宋体"/>
        </w:rPr>
        <w:t>22.Which of the following best describes Manfred Steiner?</w:t>
      </w:r>
    </w:p>
    <w:p>
      <w:pPr>
        <w:pStyle w:val="19"/>
        <w:rPr>
          <w:rFonts w:ascii="Times New Roman" w:hAnsi="Times New Roman" w:eastAsia="宋体"/>
        </w:rPr>
      </w:pPr>
      <w:r>
        <w:rPr>
          <w:rFonts w:ascii="Times New Roman" w:hAnsi="Times New Roman" w:eastAsia="宋体"/>
        </w:rPr>
        <w:t>A. Considerate.</w:t>
      </w:r>
    </w:p>
    <w:p>
      <w:pPr>
        <w:pStyle w:val="19"/>
        <w:rPr>
          <w:rFonts w:ascii="Times New Roman" w:hAnsi="Times New Roman" w:eastAsia="宋体"/>
        </w:rPr>
      </w:pPr>
      <w:r>
        <w:rPr>
          <w:rFonts w:ascii="Times New Roman" w:hAnsi="Times New Roman" w:eastAsia="宋体"/>
        </w:rPr>
        <w:t>B. Determined.</w:t>
      </w:r>
    </w:p>
    <w:p>
      <w:pPr>
        <w:pStyle w:val="19"/>
        <w:rPr>
          <w:rFonts w:ascii="Times New Roman" w:hAnsi="Times New Roman" w:eastAsia="宋体"/>
        </w:rPr>
      </w:pPr>
      <w:r>
        <w:rPr>
          <w:rFonts w:ascii="Times New Roman" w:hAnsi="Times New Roman" w:eastAsia="宋体"/>
        </w:rPr>
        <w:t>C. Conventional.</w:t>
      </w:r>
    </w:p>
    <w:p>
      <w:pPr>
        <w:pStyle w:val="19"/>
        <w:rPr>
          <w:rFonts w:ascii="Times New Roman" w:hAnsi="Times New Roman" w:eastAsia="宋体"/>
        </w:rPr>
      </w:pPr>
      <w:r>
        <w:rPr>
          <w:rFonts w:ascii="Times New Roman" w:hAnsi="Times New Roman" w:eastAsia="宋体"/>
        </w:rPr>
        <w:t>D. Reliable.</w:t>
      </w:r>
    </w:p>
    <w:p>
      <w:pPr>
        <w:pStyle w:val="19"/>
        <w:rPr>
          <w:rFonts w:ascii="Times New Roman" w:hAnsi="Times New Roman" w:eastAsia="宋体"/>
        </w:rPr>
      </w:pPr>
      <w:r>
        <w:rPr>
          <w:rFonts w:ascii="Times New Roman" w:hAnsi="Times New Roman" w:eastAsia="宋体"/>
        </w:rPr>
        <w:t>23.What does Manfred Steiner's story tell us?</w:t>
      </w:r>
    </w:p>
    <w:p>
      <w:pPr>
        <w:pStyle w:val="19"/>
        <w:rPr>
          <w:rFonts w:ascii="Times New Roman" w:hAnsi="Times New Roman" w:eastAsia="宋体"/>
        </w:rPr>
      </w:pPr>
      <w:r>
        <w:rPr>
          <w:rFonts w:ascii="Times New Roman" w:hAnsi="Times New Roman" w:eastAsia="宋体"/>
        </w:rPr>
        <w:t>A. It's never too late to mend.</w:t>
      </w:r>
    </w:p>
    <w:p>
      <w:pPr>
        <w:pStyle w:val="19"/>
        <w:rPr>
          <w:rFonts w:ascii="Times New Roman" w:hAnsi="Times New Roman" w:eastAsia="宋体"/>
        </w:rPr>
      </w:pPr>
      <w:r>
        <w:rPr>
          <w:rFonts w:ascii="Times New Roman" w:hAnsi="Times New Roman" w:eastAsia="宋体"/>
        </w:rPr>
        <w:t>B. Education is the key to success.</w:t>
      </w:r>
    </w:p>
    <w:p>
      <w:pPr>
        <w:pStyle w:val="19"/>
        <w:rPr>
          <w:rFonts w:ascii="Times New Roman" w:hAnsi="Times New Roman" w:eastAsia="宋体"/>
        </w:rPr>
      </w:pPr>
      <w:r>
        <w:rPr>
          <w:rFonts w:ascii="Times New Roman" w:hAnsi="Times New Roman" w:eastAsia="宋体"/>
        </w:rPr>
        <w:t>C. He who laughs last, laughs longest.</w:t>
      </w:r>
    </w:p>
    <w:p>
      <w:pPr>
        <w:pStyle w:val="19"/>
        <w:rPr>
          <w:rFonts w:ascii="Times New Roman" w:hAnsi="Times New Roman" w:eastAsia="宋体"/>
        </w:rPr>
      </w:pPr>
      <w:r>
        <w:rPr>
          <w:rFonts w:ascii="Times New Roman" w:hAnsi="Times New Roman" w:eastAsia="宋体"/>
        </w:rPr>
        <w:t>D. Where there is a dream, there is a way.</w:t>
      </w:r>
    </w:p>
    <w:p>
      <w:pPr>
        <w:pStyle w:val="19"/>
        <w:jc w:val="center"/>
        <w:rPr>
          <w:rFonts w:ascii="Times New Roman" w:hAnsi="Times New Roman" w:eastAsia="宋体"/>
        </w:rPr>
      </w:pPr>
      <w:r>
        <w:rPr>
          <w:rFonts w:ascii="Times New Roman" w:hAnsi="Times New Roman" w:eastAsia="宋体"/>
        </w:rPr>
        <w:t>B</w:t>
      </w:r>
    </w:p>
    <w:p>
      <w:pPr>
        <w:pStyle w:val="19"/>
        <w:ind w:firstLine="440" w:firstLineChars="200"/>
        <w:jc w:val="both"/>
        <w:rPr>
          <w:rFonts w:ascii="Times New Roman" w:hAnsi="Times New Roman" w:eastAsia="宋体"/>
        </w:rPr>
      </w:pPr>
      <w:r>
        <w:rPr>
          <w:rFonts w:ascii="Times New Roman" w:hAnsi="Times New Roman" w:eastAsia="宋体"/>
        </w:rPr>
        <w:t>Carbon labels on food products and menus started making news in 2020.They contain information about carbon emissions (排放） and occasionally other supply chain details. Now the idea has been adapted for the tourism industry-where a growing number of companies are measuring and publishing the carbon footprint created on their tours, like local transportation, accommodation, food, activities, guides, staff and office operations.</w:t>
      </w:r>
    </w:p>
    <w:p>
      <w:pPr>
        <w:pStyle w:val="19"/>
        <w:ind w:firstLine="440" w:firstLineChars="200"/>
        <w:jc w:val="both"/>
        <w:rPr>
          <w:rFonts w:ascii="Times New Roman" w:hAnsi="Times New Roman" w:eastAsia="宋体"/>
        </w:rPr>
      </w:pPr>
      <w:r>
        <w:rPr>
          <w:rFonts w:ascii="Times New Roman" w:hAnsi="Times New Roman" w:eastAsia="宋体"/>
        </w:rPr>
        <w:t>“Because it's quite a new thing,” said Claire Copeman, co-founder of Adventure Tours UK, which publishes carbon emissions alongside their trip arrangements. “At the moment, when people do see it, it's an extra advantage. It's like, well, this trip looks great and I can see that it's low impact, and they like that.”</w:t>
      </w:r>
    </w:p>
    <w:p>
      <w:pPr>
        <w:pStyle w:val="19"/>
        <w:ind w:firstLine="440" w:firstLineChars="200"/>
        <w:jc w:val="both"/>
        <w:rPr>
          <w:rFonts w:ascii="Times New Roman" w:hAnsi="Times New Roman" w:eastAsia="宋体"/>
        </w:rPr>
      </w:pPr>
      <w:r>
        <w:rPr>
          <w:rFonts w:ascii="Times New Roman" w:hAnsi="Times New Roman" w:eastAsia="宋体"/>
        </w:rPr>
        <w:t xml:space="preserve">It's hard to say whether these labels will sway decision-making for travelers. However, consumers are increasingly concerned about companies' commitments to environmental protection; and clearly labeling carbon emissions is an open and objective way of communicating environmental commitments. </w:t>
      </w:r>
    </w:p>
    <w:p>
      <w:pPr>
        <w:pStyle w:val="19"/>
        <w:ind w:firstLine="440" w:firstLineChars="200"/>
        <w:jc w:val="both"/>
        <w:rPr>
          <w:rFonts w:ascii="Times New Roman" w:hAnsi="Times New Roman" w:eastAsia="宋体"/>
        </w:rPr>
      </w:pPr>
      <w:r>
        <w:rPr>
          <w:rFonts w:ascii="Times New Roman" w:hAnsi="Times New Roman" w:eastAsia="宋体"/>
        </w:rPr>
        <w:t xml:space="preserve">More importantly, measuring and publicly sharing the carbon footprint of trips is encouraging companies to actively find ways to reduce emissions even further. For example, some companies in UK are currently working with partners to make improvements throughout the supply chains and considering changes to some of their trips so that more nights are spent at low-energy hotels and less time is spent driving. </w:t>
      </w:r>
    </w:p>
    <w:p>
      <w:pPr>
        <w:pStyle w:val="19"/>
        <w:ind w:firstLine="440" w:firstLineChars="200"/>
        <w:jc w:val="both"/>
        <w:rPr>
          <w:rFonts w:ascii="Times New Roman" w:hAnsi="Times New Roman" w:eastAsia="宋体"/>
        </w:rPr>
      </w:pPr>
      <w:r>
        <w:rPr>
          <w:rFonts w:ascii="Times New Roman" w:hAnsi="Times New Roman" w:eastAsia="宋体"/>
        </w:rPr>
        <w:t>“Everything we do has a carbon footprint,” said Charlie Cotton, founder of ecollective, which helps travel companies measure and reduce their carbon footprint. “But, as a business, you want to be able to tell a customer, 'We're going to address the elephant in the room, and we have a plan in place to make sure that year on year our carbon footprint is going to get smaller and smaller.””</w:t>
      </w:r>
    </w:p>
    <w:p>
      <w:pPr>
        <w:pStyle w:val="19"/>
        <w:rPr>
          <w:rFonts w:ascii="Times New Roman" w:hAnsi="Times New Roman" w:eastAsia="宋体"/>
        </w:rPr>
      </w:pPr>
      <w:r>
        <w:rPr>
          <w:rFonts w:ascii="Times New Roman" w:hAnsi="Times New Roman" w:eastAsia="宋体"/>
        </w:rPr>
        <w:t>24.Why is the idea of carbon labels accepted by travel companies?</w:t>
      </w:r>
    </w:p>
    <w:p>
      <w:pPr>
        <w:pStyle w:val="19"/>
        <w:rPr>
          <w:rFonts w:ascii="Times New Roman" w:hAnsi="Times New Roman" w:eastAsia="宋体"/>
        </w:rPr>
      </w:pPr>
      <w:r>
        <w:rPr>
          <w:rFonts w:ascii="Times New Roman" w:hAnsi="Times New Roman" w:eastAsia="宋体"/>
        </w:rPr>
        <w:t>A. It draws people's attention to tourism.</w:t>
      </w:r>
    </w:p>
    <w:p>
      <w:pPr>
        <w:pStyle w:val="19"/>
        <w:rPr>
          <w:rFonts w:ascii="Times New Roman" w:hAnsi="Times New Roman" w:eastAsia="宋体"/>
        </w:rPr>
      </w:pPr>
      <w:r>
        <w:rPr>
          <w:rFonts w:ascii="Times New Roman" w:hAnsi="Times New Roman" w:eastAsia="宋体"/>
        </w:rPr>
        <w:t>B. It advocates low-budget trip arrangements.</w:t>
      </w:r>
    </w:p>
    <w:p>
      <w:pPr>
        <w:pStyle w:val="19"/>
        <w:rPr>
          <w:rFonts w:ascii="Times New Roman" w:hAnsi="Times New Roman" w:eastAsia="宋体"/>
        </w:rPr>
      </w:pPr>
      <w:r>
        <w:rPr>
          <w:rFonts w:ascii="Times New Roman" w:hAnsi="Times New Roman" w:eastAsia="宋体"/>
        </w:rPr>
        <w:t>C. It reflects the sense of environmental protection.</w:t>
      </w:r>
    </w:p>
    <w:p>
      <w:pPr>
        <w:pStyle w:val="19"/>
        <w:rPr>
          <w:rFonts w:ascii="Times New Roman" w:hAnsi="Times New Roman" w:eastAsia="宋体"/>
        </w:rPr>
      </w:pPr>
      <w:r>
        <w:rPr>
          <w:rFonts w:ascii="Times New Roman" w:hAnsi="Times New Roman" w:eastAsia="宋体"/>
        </w:rPr>
        <w:t>D. It meets the demands of different kinds of tourists.</w:t>
      </w:r>
    </w:p>
    <w:p>
      <w:pPr>
        <w:pStyle w:val="19"/>
        <w:rPr>
          <w:rFonts w:ascii="Times New Roman" w:hAnsi="Times New Roman" w:eastAsia="宋体"/>
        </w:rPr>
      </w:pPr>
      <w:r>
        <w:rPr>
          <w:rFonts w:ascii="Times New Roman" w:hAnsi="Times New Roman" w:eastAsia="宋体"/>
        </w:rPr>
        <w:t>25. What does the underlined word “sway” in paragraph 3 mean?</w:t>
      </w:r>
    </w:p>
    <w:p>
      <w:pPr>
        <w:pStyle w:val="19"/>
        <w:rPr>
          <w:rFonts w:ascii="Times New Roman" w:hAnsi="Times New Roman" w:eastAsia="宋体"/>
        </w:rPr>
      </w:pPr>
      <w:r>
        <w:rPr>
          <w:rFonts w:ascii="Times New Roman" w:hAnsi="Times New Roman" w:eastAsia="宋体"/>
        </w:rPr>
        <w:t>A. Affect.   B. Strengthen.   C. Involve.     D. Prohibit.</w:t>
      </w:r>
    </w:p>
    <w:p>
      <w:pPr>
        <w:pStyle w:val="19"/>
        <w:rPr>
          <w:rFonts w:ascii="Times New Roman" w:hAnsi="Times New Roman" w:eastAsia="宋体"/>
        </w:rPr>
      </w:pPr>
      <w:r>
        <w:rPr>
          <w:rFonts w:ascii="Times New Roman" w:hAnsi="Times New Roman" w:eastAsia="宋体"/>
        </w:rPr>
        <w:t>26.What do Charlie Cotton's words indicate?</w:t>
      </w:r>
    </w:p>
    <w:p>
      <w:pPr>
        <w:pStyle w:val="19"/>
        <w:rPr>
          <w:rFonts w:ascii="Times New Roman" w:hAnsi="Times New Roman" w:eastAsia="宋体"/>
        </w:rPr>
      </w:pPr>
      <w:r>
        <w:rPr>
          <w:rFonts w:ascii="Times New Roman" w:hAnsi="Times New Roman" w:eastAsia="宋体"/>
        </w:rPr>
        <w:t>A. The desire to protect wildlife.</w:t>
      </w:r>
    </w:p>
    <w:p>
      <w:pPr>
        <w:pStyle w:val="19"/>
        <w:rPr>
          <w:rFonts w:ascii="Times New Roman" w:hAnsi="Times New Roman" w:eastAsia="宋体"/>
        </w:rPr>
      </w:pPr>
      <w:r>
        <w:rPr>
          <w:rFonts w:ascii="Times New Roman" w:hAnsi="Times New Roman" w:eastAsia="宋体"/>
        </w:rPr>
        <w:t>B. The need to make a green plan.</w:t>
      </w:r>
    </w:p>
    <w:p>
      <w:pPr>
        <w:pStyle w:val="19"/>
        <w:rPr>
          <w:rFonts w:ascii="Times New Roman" w:hAnsi="Times New Roman" w:eastAsia="宋体"/>
        </w:rPr>
      </w:pPr>
      <w:r>
        <w:rPr>
          <w:rFonts w:ascii="Times New Roman" w:hAnsi="Times New Roman" w:eastAsia="宋体"/>
        </w:rPr>
        <w:t>C. The duty to keep customers well informed.</w:t>
      </w:r>
    </w:p>
    <w:p>
      <w:pPr>
        <w:pStyle w:val="19"/>
        <w:rPr>
          <w:rFonts w:ascii="Times New Roman" w:hAnsi="Times New Roman" w:eastAsia="宋体"/>
        </w:rPr>
      </w:pPr>
      <w:r>
        <w:rPr>
          <w:rFonts w:ascii="Times New Roman" w:hAnsi="Times New Roman" w:eastAsia="宋体"/>
        </w:rPr>
        <w:t>D. The determination to reduce carbon emissions.</w:t>
      </w:r>
    </w:p>
    <w:p>
      <w:pPr>
        <w:pStyle w:val="19"/>
        <w:jc w:val="center"/>
        <w:rPr>
          <w:rFonts w:ascii="Times New Roman" w:hAnsi="Times New Roman" w:eastAsia="宋体"/>
        </w:rPr>
      </w:pPr>
      <w:r>
        <w:rPr>
          <w:rFonts w:ascii="Times New Roman" w:hAnsi="Times New Roman" w:eastAsia="宋体"/>
        </w:rPr>
        <w:t>C</w:t>
      </w:r>
    </w:p>
    <w:p>
      <w:pPr>
        <w:pStyle w:val="19"/>
        <w:ind w:firstLine="440" w:firstLineChars="200"/>
        <w:jc w:val="both"/>
        <w:rPr>
          <w:rFonts w:ascii="Times New Roman" w:hAnsi="Times New Roman" w:eastAsia="宋体"/>
        </w:rPr>
      </w:pPr>
      <w:r>
        <w:rPr>
          <w:rFonts w:ascii="Times New Roman" w:hAnsi="Times New Roman" w:eastAsia="宋体"/>
        </w:rPr>
        <w:t>Johns Hopkins University researchers discovered precisely how spiders (蜘蛛）</w:t>
      </w:r>
      <w:r>
        <w:rPr>
          <w:rFonts w:hint="eastAsia" w:ascii="Times New Roman" w:hAnsi="Times New Roman" w:eastAsia="宋体"/>
          <w:lang w:eastAsia="zh-CN"/>
        </w:rPr>
        <w:t xml:space="preserve"> </w:t>
      </w:r>
      <w:r>
        <w:rPr>
          <w:rFonts w:ascii="Times New Roman" w:hAnsi="Times New Roman" w:eastAsia="宋体"/>
        </w:rPr>
        <w:t xml:space="preserve">build webs in the dark. Their creation of a web-building playbook brings new understanding of how creatures with small brains are able to create elegant and complex structures. </w:t>
      </w:r>
    </w:p>
    <w:p>
      <w:pPr>
        <w:pStyle w:val="19"/>
        <w:ind w:firstLine="440" w:firstLineChars="200"/>
        <w:jc w:val="both"/>
        <w:rPr>
          <w:rFonts w:ascii="Times New Roman" w:hAnsi="Times New Roman" w:eastAsia="宋体"/>
        </w:rPr>
      </w:pPr>
      <w:r>
        <w:rPr>
          <w:rFonts w:ascii="Times New Roman" w:hAnsi="Times New Roman" w:eastAsia="宋体"/>
        </w:rPr>
        <w:t>Web-building spiders, which build blindly using only the sense of touch, have attracted humans for centuries. “The first step to understanding that is to study the behaviors and skills involved,” said Andrew Gordus, a Johns Hopkins behavioral biologist, “But until now it has never been done, mainly because of the challenge of detecting and recording the actions.”</w:t>
      </w:r>
    </w:p>
    <w:p>
      <w:pPr>
        <w:pStyle w:val="19"/>
        <w:ind w:firstLine="440" w:firstLineChars="200"/>
        <w:jc w:val="both"/>
        <w:rPr>
          <w:rFonts w:ascii="Times New Roman" w:hAnsi="Times New Roman" w:eastAsia="宋体"/>
        </w:rPr>
      </w:pPr>
      <w:r>
        <w:rPr>
          <w:rFonts w:ascii="Times New Roman" w:hAnsi="Times New Roman" w:eastAsia="宋体"/>
        </w:rPr>
        <w:t>His team studied a spider native to the western United States. To observe the spiders during their nighttime web-building work, the lab designed a stage with infrared (红外线的）</w:t>
      </w:r>
      <w:r>
        <w:rPr>
          <w:rFonts w:hint="eastAsia" w:ascii="Times New Roman" w:hAnsi="Times New Roman" w:eastAsia="宋体"/>
          <w:lang w:eastAsia="zh-CN"/>
        </w:rPr>
        <w:t xml:space="preserve"> </w:t>
      </w:r>
      <w:r>
        <w:rPr>
          <w:rFonts w:ascii="Times New Roman" w:hAnsi="Times New Roman" w:eastAsia="宋体"/>
        </w:rPr>
        <w:t>cameras and infrared lights. They monitored and recorded six spiders every night and tracked millions of individual leg actions. “Even if you video record it, that's a lot of legs to track,”said lead author Abel Corver. “It's just too much to go through every frame (帧）</w:t>
      </w:r>
      <w:r>
        <w:rPr>
          <w:rFonts w:hint="eastAsia" w:ascii="Times New Roman" w:hAnsi="Times New Roman" w:eastAsia="宋体"/>
          <w:lang w:eastAsia="zh-CN"/>
        </w:rPr>
        <w:t xml:space="preserve"> </w:t>
      </w:r>
      <w:r>
        <w:rPr>
          <w:rFonts w:ascii="Times New Roman" w:hAnsi="Times New Roman" w:eastAsia="宋体"/>
        </w:rPr>
        <w:t>and mark the leg points by hand so we trained machine vision software to detect the actions of the spider, frame by frame, so that we could record everything the legs do to build an entire web.”</w:t>
      </w:r>
    </w:p>
    <w:p>
      <w:pPr>
        <w:pStyle w:val="19"/>
        <w:ind w:firstLine="440" w:firstLineChars="200"/>
        <w:jc w:val="both"/>
        <w:rPr>
          <w:rFonts w:ascii="Times New Roman" w:hAnsi="Times New Roman" w:eastAsia="宋体"/>
        </w:rPr>
      </w:pPr>
      <w:r>
        <w:rPr>
          <w:rFonts w:ascii="Times New Roman" w:hAnsi="Times New Roman" w:eastAsia="宋体"/>
        </w:rPr>
        <w:t xml:space="preserve">They found that web-making behaviors are so similar across spiders that the researchers were able to predict the part of a web a spider was working on just from seeing the position of a leg. “Even if the final structure is a little different, the rules they use to build the web are the same,” Gordus said, “which confirms the rules are in their brains.” </w:t>
      </w:r>
    </w:p>
    <w:p>
      <w:pPr>
        <w:pStyle w:val="19"/>
        <w:ind w:left="220" w:leftChars="100" w:firstLine="220" w:firstLineChars="100"/>
        <w:jc w:val="both"/>
        <w:rPr>
          <w:rFonts w:ascii="Times New Roman" w:hAnsi="Times New Roman" w:eastAsia="宋体"/>
        </w:rPr>
      </w:pPr>
      <w:r>
        <w:rPr>
          <w:rFonts w:ascii="Times New Roman" w:hAnsi="Times New Roman" w:eastAsia="宋体"/>
        </w:rPr>
        <w:t>Future work for the lab includes experiments with drugs to determine which circuits (回路）in the spider's brain are responsible for the various stages of web-building. Corver said, “This work could help us understand larger brain systems, including humans.”</w:t>
      </w:r>
    </w:p>
    <w:p>
      <w:pPr>
        <w:pStyle w:val="19"/>
        <w:rPr>
          <w:rFonts w:ascii="Times New Roman" w:hAnsi="Times New Roman" w:eastAsia="宋体"/>
        </w:rPr>
      </w:pPr>
      <w:r>
        <w:rPr>
          <w:rFonts w:ascii="Times New Roman" w:hAnsi="Times New Roman" w:eastAsia="宋体"/>
        </w:rPr>
        <w:t>27.What was the challenge in the previous studies on spiders' web-building?</w:t>
      </w:r>
    </w:p>
    <w:p>
      <w:pPr>
        <w:pStyle w:val="19"/>
        <w:rPr>
          <w:rFonts w:ascii="Times New Roman" w:hAnsi="Times New Roman" w:eastAsia="宋体"/>
        </w:rPr>
      </w:pPr>
      <w:r>
        <w:rPr>
          <w:rFonts w:ascii="Times New Roman" w:hAnsi="Times New Roman" w:eastAsia="宋体"/>
        </w:rPr>
        <w:t>A. Testing spiders' brains.</w:t>
      </w:r>
    </w:p>
    <w:p>
      <w:pPr>
        <w:pStyle w:val="19"/>
        <w:rPr>
          <w:rFonts w:ascii="Times New Roman" w:hAnsi="Times New Roman" w:eastAsia="宋体"/>
        </w:rPr>
      </w:pPr>
      <w:r>
        <w:rPr>
          <w:rFonts w:ascii="Times New Roman" w:hAnsi="Times New Roman" w:eastAsia="宋体"/>
        </w:rPr>
        <w:t>B. Tracking spiders' actions.</w:t>
      </w:r>
    </w:p>
    <w:p>
      <w:pPr>
        <w:pStyle w:val="19"/>
        <w:rPr>
          <w:rFonts w:ascii="Times New Roman" w:hAnsi="Times New Roman" w:eastAsia="宋体"/>
        </w:rPr>
      </w:pPr>
      <w:r>
        <w:rPr>
          <w:rFonts w:ascii="Times New Roman" w:hAnsi="Times New Roman" w:eastAsia="宋体"/>
        </w:rPr>
        <w:t>C. Observing spiders' webs at night.</w:t>
      </w:r>
    </w:p>
    <w:p>
      <w:pPr>
        <w:pStyle w:val="19"/>
        <w:rPr>
          <w:rFonts w:ascii="Times New Roman" w:hAnsi="Times New Roman" w:eastAsia="宋体"/>
        </w:rPr>
      </w:pPr>
      <w:r>
        <w:rPr>
          <w:rFonts w:ascii="Times New Roman" w:hAnsi="Times New Roman" w:eastAsia="宋体"/>
        </w:rPr>
        <w:t>D. Improving spiders' sense of touch.</w:t>
      </w:r>
    </w:p>
    <w:p>
      <w:pPr>
        <w:pStyle w:val="19"/>
        <w:rPr>
          <w:rFonts w:ascii="Times New Roman" w:hAnsi="Times New Roman" w:eastAsia="宋体"/>
        </w:rPr>
      </w:pPr>
      <w:r>
        <w:rPr>
          <w:rFonts w:ascii="Times New Roman" w:hAnsi="Times New Roman" w:eastAsia="宋体"/>
        </w:rPr>
        <w:t>28. What is a crucial step in the study led by Gordus?</w:t>
      </w:r>
    </w:p>
    <w:p>
      <w:pPr>
        <w:pStyle w:val="19"/>
        <w:rPr>
          <w:rFonts w:ascii="Times New Roman" w:hAnsi="Times New Roman" w:eastAsia="宋体"/>
        </w:rPr>
      </w:pPr>
      <w:r>
        <w:rPr>
          <w:rFonts w:ascii="Times New Roman" w:hAnsi="Times New Roman" w:eastAsia="宋体"/>
        </w:rPr>
        <w:t>A. Relying on the aid of special software.</w:t>
      </w:r>
    </w:p>
    <w:p>
      <w:pPr>
        <w:pStyle w:val="19"/>
        <w:rPr>
          <w:rFonts w:ascii="Times New Roman" w:hAnsi="Times New Roman" w:eastAsia="宋体"/>
        </w:rPr>
      </w:pPr>
      <w:r>
        <w:rPr>
          <w:rFonts w:ascii="Times New Roman" w:hAnsi="Times New Roman" w:eastAsia="宋体"/>
        </w:rPr>
        <w:t>B. Monitoring the safety of spiders.</w:t>
      </w:r>
    </w:p>
    <w:p>
      <w:pPr>
        <w:pStyle w:val="19"/>
        <w:rPr>
          <w:rFonts w:ascii="Times New Roman" w:hAnsi="Times New Roman" w:eastAsia="宋体"/>
        </w:rPr>
      </w:pPr>
      <w:r>
        <w:rPr>
          <w:rFonts w:ascii="Times New Roman" w:hAnsi="Times New Roman" w:eastAsia="宋体"/>
        </w:rPr>
        <w:t>C. Comparing varieties of spider webs.</w:t>
      </w:r>
    </w:p>
    <w:p>
      <w:pPr>
        <w:pStyle w:val="19"/>
        <w:rPr>
          <w:rFonts w:ascii="Times New Roman" w:hAnsi="Times New Roman" w:eastAsia="宋体"/>
        </w:rPr>
      </w:pPr>
      <w:r>
        <w:rPr>
          <w:rFonts w:ascii="Times New Roman" w:hAnsi="Times New Roman" w:eastAsia="宋体"/>
        </w:rPr>
        <w:t>D. Designing a set of infrared cameras.</w:t>
      </w:r>
    </w:p>
    <w:p>
      <w:pPr>
        <w:pStyle w:val="19"/>
        <w:rPr>
          <w:rFonts w:ascii="Times New Roman" w:hAnsi="Times New Roman" w:eastAsia="宋体"/>
        </w:rPr>
      </w:pPr>
      <w:r>
        <w:rPr>
          <w:rFonts w:ascii="Times New Roman" w:hAnsi="Times New Roman" w:eastAsia="宋体"/>
        </w:rPr>
        <w:t>29.What is contained in the future study according to paragraph 5?</w:t>
      </w:r>
    </w:p>
    <w:p>
      <w:pPr>
        <w:pStyle w:val="19"/>
        <w:rPr>
          <w:rFonts w:ascii="Times New Roman" w:hAnsi="Times New Roman" w:eastAsia="宋体"/>
        </w:rPr>
      </w:pPr>
      <w:r>
        <w:rPr>
          <w:rFonts w:ascii="Times New Roman" w:hAnsi="Times New Roman" w:eastAsia="宋体"/>
        </w:rPr>
        <w:t>A. The environment for humans.</w:t>
      </w:r>
    </w:p>
    <w:p>
      <w:pPr>
        <w:pStyle w:val="19"/>
        <w:rPr>
          <w:rFonts w:ascii="Times New Roman" w:hAnsi="Times New Roman" w:eastAsia="宋体"/>
        </w:rPr>
      </w:pPr>
      <w:r>
        <w:rPr>
          <w:rFonts w:ascii="Times New Roman" w:hAnsi="Times New Roman" w:eastAsia="宋体"/>
        </w:rPr>
        <w:t>B. The behavior of various spiders.</w:t>
      </w:r>
    </w:p>
    <w:p>
      <w:pPr>
        <w:pStyle w:val="19"/>
        <w:rPr>
          <w:rFonts w:ascii="Times New Roman" w:hAnsi="Times New Roman" w:eastAsia="宋体"/>
        </w:rPr>
      </w:pPr>
      <w:r>
        <w:rPr>
          <w:rFonts w:ascii="Times New Roman" w:hAnsi="Times New Roman" w:eastAsia="宋体"/>
        </w:rPr>
        <w:t>C. The drug for brain diseases.</w:t>
      </w:r>
    </w:p>
    <w:p>
      <w:pPr>
        <w:pStyle w:val="19"/>
        <w:rPr>
          <w:rFonts w:ascii="Times New Roman" w:hAnsi="Times New Roman" w:eastAsia="宋体"/>
        </w:rPr>
      </w:pPr>
      <w:r>
        <w:rPr>
          <w:rFonts w:ascii="Times New Roman" w:hAnsi="Times New Roman" w:eastAsia="宋体"/>
        </w:rPr>
        <w:t>D. The brain system of spiders.</w:t>
      </w:r>
    </w:p>
    <w:p>
      <w:pPr>
        <w:pStyle w:val="19"/>
        <w:rPr>
          <w:rFonts w:ascii="Times New Roman" w:hAnsi="Times New Roman" w:eastAsia="宋体"/>
        </w:rPr>
      </w:pPr>
      <w:r>
        <w:rPr>
          <w:rFonts w:ascii="Times New Roman" w:hAnsi="Times New Roman" w:eastAsia="宋体"/>
        </w:rPr>
        <w:t>30.What can be a suitable title for the text?</w:t>
      </w:r>
    </w:p>
    <w:p>
      <w:pPr>
        <w:pStyle w:val="19"/>
        <w:rPr>
          <w:rFonts w:ascii="Times New Roman" w:hAnsi="Times New Roman" w:eastAsia="宋体"/>
        </w:rPr>
      </w:pPr>
      <w:r>
        <w:rPr>
          <w:rFonts w:ascii="Times New Roman" w:hAnsi="Times New Roman" w:eastAsia="宋体"/>
        </w:rPr>
        <w:t>A. Spiders, Elegant Creatures</w:t>
      </w:r>
    </w:p>
    <w:p>
      <w:pPr>
        <w:pStyle w:val="19"/>
        <w:rPr>
          <w:rFonts w:ascii="Times New Roman" w:hAnsi="Times New Roman" w:eastAsia="宋体"/>
        </w:rPr>
      </w:pPr>
      <w:r>
        <w:rPr>
          <w:rFonts w:ascii="Times New Roman" w:hAnsi="Times New Roman" w:eastAsia="宋体"/>
        </w:rPr>
        <w:t>B. Small Brains, Amazing Skills</w:t>
      </w:r>
    </w:p>
    <w:p>
      <w:pPr>
        <w:pStyle w:val="19"/>
        <w:rPr>
          <w:rFonts w:ascii="Times New Roman" w:hAnsi="Times New Roman" w:eastAsia="宋体"/>
        </w:rPr>
      </w:pPr>
      <w:r>
        <w:rPr>
          <w:rFonts w:ascii="Times New Roman" w:hAnsi="Times New Roman" w:eastAsia="宋体"/>
        </w:rPr>
        <w:t>C. Spiders' Web Secrets Uncovered</w:t>
      </w:r>
    </w:p>
    <w:p>
      <w:pPr>
        <w:pStyle w:val="19"/>
        <w:rPr>
          <w:rFonts w:ascii="Times New Roman" w:hAnsi="Times New Roman" w:eastAsia="宋体"/>
        </w:rPr>
      </w:pPr>
      <w:r>
        <w:rPr>
          <w:rFonts w:ascii="Times New Roman" w:hAnsi="Times New Roman" w:eastAsia="宋体"/>
        </w:rPr>
        <w:t>D. Spiders' Web-building Ability Developed</w:t>
      </w:r>
    </w:p>
    <w:p>
      <w:pPr>
        <w:pStyle w:val="19"/>
        <w:rPr>
          <w:rFonts w:ascii="Times New Roman" w:hAnsi="Times New Roman" w:eastAsia="宋体"/>
          <w:lang w:eastAsia="zh-CN"/>
        </w:rPr>
      </w:pPr>
      <w:r>
        <w:rPr>
          <w:rFonts w:ascii="Times New Roman" w:hAnsi="Times New Roman" w:eastAsia="宋体"/>
          <w:lang w:eastAsia="zh-CN"/>
        </w:rPr>
        <w:t>第二节（共5个小题；每小题2分，满分10分）</w:t>
      </w:r>
    </w:p>
    <w:p>
      <w:pPr>
        <w:pStyle w:val="19"/>
        <w:rPr>
          <w:rFonts w:ascii="Times New Roman" w:hAnsi="Times New Roman" w:eastAsia="宋体"/>
          <w:lang w:eastAsia="zh-CN"/>
        </w:rPr>
      </w:pPr>
      <w:r>
        <w:rPr>
          <w:rFonts w:ascii="Times New Roman" w:hAnsi="Times New Roman" w:eastAsia="宋体"/>
          <w:lang w:eastAsia="zh-CN"/>
        </w:rPr>
        <w:t>根据短文内容，从短文后的选项中选出能填入空白处的最佳选项。选项中有两项为多余选项。</w:t>
      </w:r>
    </w:p>
    <w:p>
      <w:pPr>
        <w:pStyle w:val="19"/>
        <w:ind w:firstLine="440" w:firstLineChars="200"/>
        <w:jc w:val="both"/>
        <w:rPr>
          <w:rFonts w:ascii="Times New Roman" w:hAnsi="Times New Roman" w:eastAsia="宋体"/>
        </w:rPr>
      </w:pPr>
      <w:r>
        <w:rPr>
          <w:rFonts w:ascii="Times New Roman" w:hAnsi="Times New Roman" w:eastAsia="宋体"/>
        </w:rPr>
        <w:t>It seems like some people are born with a good sense of direction while others are always getting lost.</w:t>
      </w:r>
      <w:r>
        <w:rPr>
          <w:rFonts w:ascii="Times New Roman" w:hAnsi="Times New Roman" w:eastAsia="宋体"/>
          <w:u w:val="single"/>
        </w:rPr>
        <w:t>31</w:t>
      </w:r>
      <w:r>
        <w:rPr>
          <w:rFonts w:ascii="Times New Roman" w:hAnsi="Times New Roman" w:eastAsia="宋体"/>
        </w:rPr>
        <w:t xml:space="preserve"> You can improve your sense of direction. You just need to work at it.</w:t>
      </w:r>
    </w:p>
    <w:p>
      <w:pPr>
        <w:pStyle w:val="19"/>
        <w:ind w:firstLine="440" w:firstLineChars="200"/>
        <w:jc w:val="both"/>
        <w:rPr>
          <w:rFonts w:ascii="Times New Roman" w:hAnsi="Times New Roman" w:eastAsia="宋体"/>
        </w:rPr>
      </w:pPr>
      <w:r>
        <w:rPr>
          <w:rFonts w:ascii="Times New Roman" w:hAnsi="Times New Roman" w:eastAsia="宋体"/>
        </w:rPr>
        <w:t>Nowadays, of course, it's convenient to rely on GPS rather than commit a long, complex route to memory.</w:t>
      </w:r>
      <w:r>
        <w:rPr>
          <w:rFonts w:ascii="Times New Roman" w:hAnsi="Times New Roman" w:eastAsia="宋体"/>
          <w:u w:val="single"/>
        </w:rPr>
        <w:t>32</w:t>
      </w:r>
      <w:r>
        <w:rPr>
          <w:rFonts w:ascii="Times New Roman" w:hAnsi="Times New Roman" w:eastAsia="宋体"/>
        </w:rPr>
        <w:t xml:space="preserve"> Studying a larger map and remembering the route before you set out does have its benefits. The amount of mental energy it requires means it's more likely to stick in your mind. Looking at Google Maps on a big screen or even studying a paper map also allows you to get a sense of that all-important bigger picture and how everywhere fits together.</w:t>
      </w:r>
    </w:p>
    <w:p>
      <w:pPr>
        <w:pStyle w:val="19"/>
        <w:ind w:firstLine="440" w:firstLineChars="200"/>
        <w:jc w:val="both"/>
        <w:rPr>
          <w:rFonts w:ascii="Times New Roman" w:hAnsi="Times New Roman" w:eastAsia="宋体"/>
        </w:rPr>
      </w:pPr>
      <w:r>
        <w:rPr>
          <w:rFonts w:ascii="Times New Roman" w:hAnsi="Times New Roman" w:eastAsia="宋体"/>
          <w:u w:val="single"/>
        </w:rPr>
        <w:t>33</w:t>
      </w:r>
      <w:r>
        <w:rPr>
          <w:rFonts w:ascii="Times New Roman" w:hAnsi="Times New Roman" w:eastAsia="宋体"/>
        </w:rPr>
        <w:t xml:space="preserve"> It's also important to notice what's around you-in all directions. Instead of staring straight ahead, make sure you look up, down and behind you as well. This will come in particularly useful when you're doing the journey in reverse (倒退）－even if it's just finding your way back from the toilet in a restaurant. Another tip? Taking photographs or writing notes at key locations can help you keep them in your memory.</w:t>
      </w:r>
    </w:p>
    <w:p>
      <w:pPr>
        <w:pStyle w:val="19"/>
        <w:ind w:firstLine="440" w:firstLineChars="200"/>
        <w:jc w:val="both"/>
        <w:rPr>
          <w:rFonts w:ascii="Times New Roman" w:hAnsi="Times New Roman" w:eastAsia="宋体"/>
        </w:rPr>
      </w:pPr>
      <w:r>
        <w:rPr>
          <w:rFonts w:ascii="Times New Roman" w:hAnsi="Times New Roman" w:eastAsia="宋体"/>
        </w:rPr>
        <w:t xml:space="preserve">Finally, try to relax when you're on unfamiliar ground. </w:t>
      </w:r>
      <w:r>
        <w:rPr>
          <w:rFonts w:ascii="Times New Roman" w:hAnsi="Times New Roman" w:eastAsia="宋体"/>
          <w:u w:val="single"/>
        </w:rPr>
        <w:t>34</w:t>
      </w:r>
      <w:r>
        <w:rPr>
          <w:rFonts w:ascii="Times New Roman" w:hAnsi="Times New Roman" w:eastAsia="宋体"/>
        </w:rPr>
        <w:t xml:space="preserve"> But this sudden anxiety will only prevent you from calmly working out which way to go. Besides, getting lost is one of the best ways to discover new places and add more detail to that ever-growing mental map, both of which will help you have a better sense of direction in the long term. </w:t>
      </w:r>
    </w:p>
    <w:p>
      <w:pPr>
        <w:pStyle w:val="19"/>
        <w:ind w:firstLine="440" w:firstLineChars="200"/>
        <w:jc w:val="both"/>
        <w:rPr>
          <w:rFonts w:ascii="Times New Roman" w:hAnsi="Times New Roman" w:eastAsia="宋体"/>
          <w:lang w:eastAsia="zh-CN"/>
        </w:rPr>
      </w:pPr>
      <w:r>
        <w:rPr>
          <w:rFonts w:ascii="Times New Roman" w:hAnsi="Times New Roman" w:eastAsia="宋体"/>
        </w:rPr>
        <w:t xml:space="preserve">Your sense of direction is a use-it-or-lose-it skill. If you only stick to the routes you already know, it's never going to get any better. </w:t>
      </w:r>
      <w:r>
        <w:rPr>
          <w:rFonts w:ascii="Times New Roman" w:hAnsi="Times New Roman" w:eastAsia="宋体"/>
          <w:u w:val="single"/>
        </w:rPr>
        <w:t>35</w:t>
      </w:r>
    </w:p>
    <w:p>
      <w:pPr>
        <w:pStyle w:val="19"/>
        <w:rPr>
          <w:rFonts w:ascii="Times New Roman" w:hAnsi="Times New Roman" w:eastAsia="宋体"/>
        </w:rPr>
      </w:pPr>
      <w:r>
        <w:rPr>
          <w:rFonts w:ascii="Times New Roman" w:hAnsi="Times New Roman" w:eastAsia="宋体"/>
        </w:rPr>
        <w:t>A. Don't just look where you're going.</w:t>
      </w:r>
    </w:p>
    <w:p>
      <w:pPr>
        <w:pStyle w:val="19"/>
        <w:rPr>
          <w:rFonts w:ascii="Times New Roman" w:hAnsi="Times New Roman" w:eastAsia="宋体"/>
        </w:rPr>
      </w:pPr>
      <w:r>
        <w:rPr>
          <w:rFonts w:ascii="Times New Roman" w:hAnsi="Times New Roman" w:eastAsia="宋体"/>
        </w:rPr>
        <w:t>B. So now it's the time to start exploring!</w:t>
      </w:r>
    </w:p>
    <w:p>
      <w:pPr>
        <w:pStyle w:val="19"/>
        <w:rPr>
          <w:rFonts w:ascii="Times New Roman" w:hAnsi="Times New Roman" w:eastAsia="宋体"/>
        </w:rPr>
      </w:pPr>
      <w:r>
        <w:rPr>
          <w:rFonts w:ascii="Times New Roman" w:hAnsi="Times New Roman" w:eastAsia="宋体"/>
        </w:rPr>
        <w:t>C. If you're one of the “lost” ones, have no fear.</w:t>
      </w:r>
    </w:p>
    <w:p>
      <w:pPr>
        <w:pStyle w:val="19"/>
        <w:rPr>
          <w:rFonts w:ascii="Times New Roman" w:hAnsi="Times New Roman" w:eastAsia="宋体"/>
        </w:rPr>
      </w:pPr>
      <w:r>
        <w:rPr>
          <w:rFonts w:ascii="Times New Roman" w:hAnsi="Times New Roman" w:eastAsia="宋体"/>
        </w:rPr>
        <w:t>D. Anxiety plays a role in our sense of direction, too.</w:t>
      </w:r>
    </w:p>
    <w:p>
      <w:pPr>
        <w:pStyle w:val="19"/>
        <w:rPr>
          <w:rFonts w:ascii="Times New Roman" w:hAnsi="Times New Roman" w:eastAsia="宋体"/>
        </w:rPr>
      </w:pPr>
      <w:r>
        <w:rPr>
          <w:rFonts w:ascii="Times New Roman" w:hAnsi="Times New Roman" w:eastAsia="宋体"/>
        </w:rPr>
        <w:t>E. It's all too easy to get anxious if you suspect you may be lost.</w:t>
      </w:r>
    </w:p>
    <w:p>
      <w:pPr>
        <w:pStyle w:val="19"/>
        <w:rPr>
          <w:rFonts w:ascii="Times New Roman" w:hAnsi="Times New Roman" w:eastAsia="宋体"/>
        </w:rPr>
      </w:pPr>
      <w:r>
        <w:rPr>
          <w:rFonts w:ascii="Times New Roman" w:hAnsi="Times New Roman" w:eastAsia="宋体"/>
        </w:rPr>
        <w:t>F. Developing a good sense of direction usually takes much practice.</w:t>
      </w:r>
    </w:p>
    <w:p>
      <w:pPr>
        <w:pStyle w:val="19"/>
        <w:rPr>
          <w:rFonts w:ascii="Times New Roman" w:hAnsi="Times New Roman" w:eastAsia="宋体"/>
        </w:rPr>
      </w:pPr>
      <w:r>
        <w:rPr>
          <w:rFonts w:ascii="Times New Roman" w:hAnsi="Times New Roman" w:eastAsia="宋体"/>
        </w:rPr>
        <w:t>G. But ignore it if you really want to improve your sense of direction.</w:t>
      </w:r>
    </w:p>
    <w:p>
      <w:pPr>
        <w:pStyle w:val="19"/>
        <w:rPr>
          <w:rFonts w:ascii="Times New Roman" w:hAnsi="Times New Roman" w:eastAsia="宋体"/>
          <w:lang w:eastAsia="zh-CN"/>
        </w:rPr>
      </w:pPr>
      <w:r>
        <w:rPr>
          <w:rFonts w:ascii="Times New Roman" w:hAnsi="Times New Roman" w:eastAsia="宋体"/>
          <w:lang w:eastAsia="zh-CN"/>
        </w:rPr>
        <w:t>第三部分：语言运用（共两节，满分45分）</w:t>
      </w:r>
    </w:p>
    <w:p>
      <w:pPr>
        <w:pStyle w:val="19"/>
        <w:rPr>
          <w:rFonts w:ascii="Times New Roman" w:hAnsi="Times New Roman" w:eastAsia="宋体"/>
          <w:lang w:eastAsia="zh-CN"/>
        </w:rPr>
      </w:pPr>
      <w:r>
        <w:rPr>
          <w:rFonts w:ascii="Times New Roman" w:hAnsi="Times New Roman" w:eastAsia="宋体"/>
          <w:lang w:eastAsia="zh-CN"/>
        </w:rPr>
        <w:t>第一节：完形填空（共20个小题；每小题1.5分，满分30分）</w:t>
      </w:r>
    </w:p>
    <w:p>
      <w:pPr>
        <w:pStyle w:val="19"/>
        <w:rPr>
          <w:rFonts w:ascii="Times New Roman" w:hAnsi="Times New Roman" w:eastAsia="宋体"/>
          <w:lang w:eastAsia="zh-CN"/>
        </w:rPr>
      </w:pPr>
      <w:r>
        <w:rPr>
          <w:rFonts w:ascii="Times New Roman" w:hAnsi="Times New Roman" w:eastAsia="宋体"/>
          <w:lang w:eastAsia="zh-CN"/>
        </w:rPr>
        <w:t>阅读下面短文，从短文后各题所给的A、B、C和D四个选项中，选出可以填入空白处的最佳选项，并在答题纸上将该项涂黑。</w:t>
      </w:r>
    </w:p>
    <w:p>
      <w:pPr>
        <w:pStyle w:val="19"/>
        <w:ind w:firstLine="440" w:firstLineChars="200"/>
        <w:jc w:val="both"/>
        <w:rPr>
          <w:rFonts w:ascii="Times New Roman" w:hAnsi="Times New Roman" w:eastAsia="宋体"/>
        </w:rPr>
      </w:pPr>
      <w:r>
        <w:rPr>
          <w:rFonts w:ascii="Times New Roman" w:hAnsi="Times New Roman" w:eastAsia="宋体"/>
        </w:rPr>
        <w:t xml:space="preserve">The first time my mom came over to babysit Alice, our newborn daughter, for a couple of hours, all I wanted to do was take my elderly Brooklyn out for a walk. </w:t>
      </w:r>
    </w:p>
    <w:p>
      <w:pPr>
        <w:pStyle w:val="19"/>
        <w:ind w:firstLine="440" w:firstLineChars="200"/>
        <w:jc w:val="both"/>
        <w:rPr>
          <w:rFonts w:ascii="Times New Roman" w:hAnsi="Times New Roman" w:eastAsia="宋体"/>
        </w:rPr>
      </w:pPr>
      <w:r>
        <w:rPr>
          <w:rFonts w:ascii="Times New Roman" w:hAnsi="Times New Roman" w:eastAsia="宋体"/>
        </w:rPr>
        <w:t xml:space="preserve">Brooklyn was </w:t>
      </w:r>
      <w:r>
        <w:rPr>
          <w:rFonts w:ascii="Times New Roman" w:hAnsi="Times New Roman" w:eastAsia="宋体"/>
          <w:u w:val="single"/>
        </w:rPr>
        <w:t>36</w:t>
      </w:r>
      <w:r>
        <w:rPr>
          <w:rFonts w:ascii="Times New Roman" w:hAnsi="Times New Roman" w:eastAsia="宋体"/>
        </w:rPr>
        <w:t xml:space="preserve"> my dog. Fourteen years ago, when I first saw her in the pet store, I knew it was a done deal: we were </w:t>
      </w:r>
      <w:r>
        <w:rPr>
          <w:rFonts w:ascii="Times New Roman" w:hAnsi="Times New Roman" w:eastAsia="宋体"/>
          <w:u w:val="single"/>
        </w:rPr>
        <w:t>37</w:t>
      </w:r>
      <w:r>
        <w:rPr>
          <w:rFonts w:ascii="Times New Roman" w:hAnsi="Times New Roman" w:eastAsia="宋体"/>
        </w:rPr>
        <w:t xml:space="preserve">.I had never had a pet </w:t>
      </w:r>
      <w:r>
        <w:rPr>
          <w:rFonts w:ascii="Times New Roman" w:hAnsi="Times New Roman" w:eastAsia="宋体"/>
          <w:u w:val="single"/>
        </w:rPr>
        <w:t>38</w:t>
      </w:r>
      <w:r>
        <w:rPr>
          <w:rFonts w:ascii="Times New Roman" w:hAnsi="Times New Roman" w:eastAsia="宋体"/>
        </w:rPr>
        <w:t xml:space="preserve">, but I welcomed everything about it. I </w:t>
      </w:r>
      <w:r>
        <w:rPr>
          <w:rFonts w:ascii="Times New Roman" w:hAnsi="Times New Roman" w:eastAsia="宋体"/>
          <w:u w:val="single"/>
        </w:rPr>
        <w:t>39</w:t>
      </w:r>
      <w:r>
        <w:rPr>
          <w:rFonts w:ascii="Times New Roman" w:hAnsi="Times New Roman" w:eastAsia="宋体"/>
        </w:rPr>
        <w:t xml:space="preserve"> her whole life in photos. And during large </w:t>
      </w:r>
      <w:r>
        <w:rPr>
          <w:rFonts w:ascii="Times New Roman" w:hAnsi="Times New Roman" w:eastAsia="宋体"/>
          <w:u w:val="single"/>
        </w:rPr>
        <w:t>40</w:t>
      </w:r>
      <w:r>
        <w:rPr>
          <w:rFonts w:ascii="Times New Roman" w:hAnsi="Times New Roman" w:eastAsia="宋体"/>
        </w:rPr>
        <w:t xml:space="preserve"> gatherings, seeing me with baby Brooklyn, my favourite aunt would tell me one day I would be a great </w:t>
      </w:r>
      <w:r>
        <w:rPr>
          <w:rFonts w:ascii="Times New Roman" w:hAnsi="Times New Roman" w:eastAsia="宋体"/>
          <w:u w:val="single"/>
        </w:rPr>
        <w:t>41</w:t>
      </w:r>
      <w:r>
        <w:rPr>
          <w:rFonts w:ascii="Times New Roman" w:hAnsi="Times New Roman" w:eastAsia="宋体"/>
        </w:rPr>
        <w:t>.</w:t>
      </w:r>
    </w:p>
    <w:p>
      <w:pPr>
        <w:pStyle w:val="19"/>
        <w:ind w:firstLine="440" w:firstLineChars="200"/>
        <w:jc w:val="both"/>
        <w:rPr>
          <w:rFonts w:ascii="Times New Roman" w:hAnsi="Times New Roman" w:eastAsia="宋体"/>
        </w:rPr>
      </w:pPr>
      <w:r>
        <w:rPr>
          <w:rFonts w:ascii="Times New Roman" w:hAnsi="Times New Roman" w:eastAsia="宋体"/>
        </w:rPr>
        <w:t xml:space="preserve">Brooklyn was </w:t>
      </w:r>
      <w:r>
        <w:rPr>
          <w:rFonts w:ascii="Times New Roman" w:hAnsi="Times New Roman" w:eastAsia="宋体"/>
          <w:u w:val="single"/>
        </w:rPr>
        <w:t>42</w:t>
      </w:r>
      <w:r>
        <w:rPr>
          <w:rFonts w:ascii="Times New Roman" w:hAnsi="Times New Roman" w:eastAsia="宋体"/>
        </w:rPr>
        <w:t xml:space="preserve"> getting old and grey when my daughter was born, but she </w:t>
      </w:r>
      <w:r>
        <w:rPr>
          <w:rFonts w:ascii="Times New Roman" w:hAnsi="Times New Roman" w:eastAsia="宋体"/>
          <w:u w:val="single"/>
        </w:rPr>
        <w:t>43</w:t>
      </w:r>
      <w:r>
        <w:rPr>
          <w:rFonts w:ascii="Times New Roman" w:hAnsi="Times New Roman" w:eastAsia="宋体"/>
        </w:rPr>
        <w:t xml:space="preserve"> the new baby with gentleness. However, as my daughter </w:t>
      </w:r>
      <w:r>
        <w:rPr>
          <w:rFonts w:ascii="Times New Roman" w:hAnsi="Times New Roman" w:eastAsia="宋体"/>
          <w:u w:val="single"/>
        </w:rPr>
        <w:t>44</w:t>
      </w:r>
      <w:r>
        <w:rPr>
          <w:rFonts w:ascii="Times New Roman" w:hAnsi="Times New Roman" w:eastAsia="宋体"/>
        </w:rPr>
        <w:t xml:space="preserve"> more and more space in my life, Brooklyn's place in it began to </w:t>
      </w:r>
      <w:r>
        <w:rPr>
          <w:rFonts w:ascii="Times New Roman" w:hAnsi="Times New Roman" w:eastAsia="宋体"/>
          <w:u w:val="single"/>
        </w:rPr>
        <w:t>45</w:t>
      </w:r>
      <w:r>
        <w:rPr>
          <w:rFonts w:ascii="Times New Roman" w:hAnsi="Times New Roman" w:eastAsia="宋体"/>
        </w:rPr>
        <w:t xml:space="preserve">. And the less of a priority she became, the further I felt from my old self and the things that used to be </w:t>
      </w:r>
      <w:r>
        <w:rPr>
          <w:rFonts w:ascii="Times New Roman" w:hAnsi="Times New Roman" w:eastAsia="宋体"/>
          <w:u w:val="single"/>
        </w:rPr>
        <w:t>46</w:t>
      </w:r>
      <w:r>
        <w:rPr>
          <w:rFonts w:ascii="Times New Roman" w:hAnsi="Times New Roman" w:eastAsia="宋体"/>
        </w:rPr>
        <w:t xml:space="preserve"> to me. </w:t>
      </w:r>
    </w:p>
    <w:p>
      <w:pPr>
        <w:pStyle w:val="19"/>
        <w:ind w:firstLine="440" w:firstLineChars="200"/>
        <w:jc w:val="both"/>
        <w:rPr>
          <w:rFonts w:ascii="Times New Roman" w:hAnsi="Times New Roman" w:eastAsia="宋体"/>
        </w:rPr>
      </w:pPr>
      <w:r>
        <w:rPr>
          <w:rFonts w:ascii="Times New Roman" w:hAnsi="Times New Roman" w:eastAsia="宋体"/>
        </w:rPr>
        <w:t>By the time she was nearly 17, she was in a(n)</w:t>
      </w:r>
      <w:r>
        <w:rPr>
          <w:rFonts w:ascii="Times New Roman" w:hAnsi="Times New Roman" w:eastAsia="宋体"/>
          <w:u w:val="single"/>
        </w:rPr>
        <w:t>47</w:t>
      </w:r>
      <w:r>
        <w:rPr>
          <w:rFonts w:ascii="Times New Roman" w:hAnsi="Times New Roman" w:eastAsia="宋体"/>
        </w:rPr>
        <w:t xml:space="preserve"> condition. The day she died, she was in so much </w:t>
      </w:r>
      <w:r>
        <w:rPr>
          <w:rFonts w:ascii="Times New Roman" w:hAnsi="Times New Roman" w:eastAsia="宋体"/>
          <w:u w:val="single"/>
        </w:rPr>
        <w:t>48</w:t>
      </w:r>
      <w:r>
        <w:rPr>
          <w:rFonts w:ascii="Times New Roman" w:hAnsi="Times New Roman" w:eastAsia="宋体"/>
        </w:rPr>
        <w:t xml:space="preserve">. I fought back my tears and buried my </w:t>
      </w:r>
      <w:r>
        <w:rPr>
          <w:rFonts w:ascii="Times New Roman" w:hAnsi="Times New Roman" w:eastAsia="宋体"/>
          <w:u w:val="single"/>
        </w:rPr>
        <w:t>49</w:t>
      </w:r>
      <w:r>
        <w:rPr>
          <w:rFonts w:ascii="Times New Roman" w:hAnsi="Times New Roman" w:eastAsia="宋体"/>
        </w:rPr>
        <w:t xml:space="preserve"> in her fur as I carried her to the </w:t>
      </w:r>
      <w:r>
        <w:rPr>
          <w:rFonts w:ascii="Times New Roman" w:hAnsi="Times New Roman" w:eastAsia="宋体"/>
          <w:u w:val="single"/>
        </w:rPr>
        <w:t>50</w:t>
      </w:r>
      <w:r>
        <w:rPr>
          <w:rFonts w:ascii="Times New Roman" w:hAnsi="Times New Roman" w:eastAsia="宋体"/>
        </w:rPr>
        <w:t xml:space="preserve">.When the pet doctor gave her two shots that would make her </w:t>
      </w:r>
      <w:r>
        <w:rPr>
          <w:rFonts w:ascii="Times New Roman" w:hAnsi="Times New Roman" w:eastAsia="宋体"/>
          <w:u w:val="single"/>
        </w:rPr>
        <w:t>51</w:t>
      </w:r>
      <w:r>
        <w:rPr>
          <w:rFonts w:ascii="Times New Roman" w:hAnsi="Times New Roman" w:eastAsia="宋体"/>
        </w:rPr>
        <w:t xml:space="preserve"> forever, I watched her big brown eyes go </w:t>
      </w:r>
      <w:r>
        <w:rPr>
          <w:rFonts w:ascii="Times New Roman" w:hAnsi="Times New Roman" w:eastAsia="宋体"/>
          <w:u w:val="single"/>
        </w:rPr>
        <w:t>52</w:t>
      </w:r>
      <w:r>
        <w:rPr>
          <w:rFonts w:ascii="Times New Roman" w:hAnsi="Times New Roman" w:eastAsia="宋体"/>
        </w:rPr>
        <w:t xml:space="preserve">.“Rest now, my baby, I </w:t>
      </w:r>
      <w:r>
        <w:rPr>
          <w:rFonts w:ascii="Times New Roman" w:hAnsi="Times New Roman" w:eastAsia="宋体"/>
          <w:u w:val="single"/>
        </w:rPr>
        <w:t>53</w:t>
      </w:r>
      <w:r>
        <w:rPr>
          <w:rFonts w:ascii="Times New Roman" w:hAnsi="Times New Roman" w:eastAsia="宋体"/>
        </w:rPr>
        <w:t xml:space="preserve"> to her.</w:t>
      </w:r>
    </w:p>
    <w:p>
      <w:pPr>
        <w:pStyle w:val="19"/>
        <w:ind w:firstLine="440" w:firstLineChars="200"/>
        <w:jc w:val="both"/>
        <w:rPr>
          <w:rFonts w:ascii="Times New Roman" w:hAnsi="Times New Roman" w:eastAsia="宋体"/>
        </w:rPr>
      </w:pPr>
      <w:r>
        <w:rPr>
          <w:rFonts w:ascii="Times New Roman" w:hAnsi="Times New Roman" w:eastAsia="宋体"/>
        </w:rPr>
        <w:t xml:space="preserve">Four years later, I still </w:t>
      </w:r>
      <w:r>
        <w:rPr>
          <w:rFonts w:ascii="Times New Roman" w:hAnsi="Times New Roman" w:eastAsia="宋体"/>
          <w:u w:val="single"/>
        </w:rPr>
        <w:t>54</w:t>
      </w:r>
      <w:r>
        <w:rPr>
          <w:rFonts w:ascii="Times New Roman" w:hAnsi="Times New Roman" w:eastAsia="宋体"/>
        </w:rPr>
        <w:t xml:space="preserve"> that dog every day, because she was the one who taught me the heart-breaking beauty of being </w:t>
      </w:r>
      <w:r>
        <w:rPr>
          <w:rFonts w:ascii="Times New Roman" w:hAnsi="Times New Roman" w:eastAsia="宋体"/>
          <w:u w:val="single"/>
        </w:rPr>
        <w:t>55</w:t>
      </w:r>
      <w:r>
        <w:rPr>
          <w:rFonts w:ascii="Times New Roman" w:hAnsi="Times New Roman" w:eastAsia="宋体"/>
        </w:rPr>
        <w:t xml:space="preserve"> by another living being.</w:t>
      </w:r>
    </w:p>
    <w:p>
      <w:pPr>
        <w:pStyle w:val="19"/>
        <w:rPr>
          <w:rFonts w:ascii="Times New Roman" w:hAnsi="Times New Roman" w:eastAsia="宋体"/>
        </w:rPr>
      </w:pPr>
      <w:r>
        <w:rPr>
          <w:rFonts w:ascii="Times New Roman" w:hAnsi="Times New Roman" w:eastAsia="宋体"/>
        </w:rPr>
        <w:t>36.A. actually</w:t>
      </w:r>
      <w:r>
        <w:rPr>
          <w:rFonts w:ascii="Times New Roman" w:hAnsi="Times New Roman" w:eastAsia="宋体"/>
        </w:rPr>
        <w:tab/>
      </w:r>
      <w:r>
        <w:rPr>
          <w:rFonts w:ascii="Times New Roman" w:hAnsi="Times New Roman" w:eastAsia="宋体"/>
        </w:rPr>
        <w:tab/>
      </w:r>
      <w:r>
        <w:rPr>
          <w:rFonts w:ascii="Times New Roman" w:hAnsi="Times New Roman" w:eastAsia="宋体"/>
        </w:rPr>
        <w:t>B. merely</w:t>
      </w:r>
      <w:r>
        <w:rPr>
          <w:rFonts w:ascii="Times New Roman" w:hAnsi="Times New Roman" w:eastAsia="宋体"/>
        </w:rPr>
        <w:tab/>
      </w:r>
      <w:r>
        <w:rPr>
          <w:rFonts w:ascii="Times New Roman" w:hAnsi="Times New Roman" w:eastAsia="宋体"/>
        </w:rPr>
        <w:tab/>
      </w:r>
      <w:r>
        <w:rPr>
          <w:rFonts w:ascii="Times New Roman" w:hAnsi="Times New Roman" w:eastAsia="宋体"/>
        </w:rPr>
        <w:t>C. surely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apparently</w:t>
      </w:r>
    </w:p>
    <w:p>
      <w:pPr>
        <w:pStyle w:val="19"/>
        <w:rPr>
          <w:rFonts w:ascii="Times New Roman" w:hAnsi="Times New Roman" w:eastAsia="宋体"/>
        </w:rPr>
      </w:pPr>
      <w:r>
        <w:rPr>
          <w:rFonts w:ascii="Times New Roman" w:hAnsi="Times New Roman" w:eastAsia="宋体"/>
        </w:rPr>
        <w:t>37.A. recognized</w:t>
      </w:r>
      <w:r>
        <w:rPr>
          <w:rFonts w:ascii="Times New Roman" w:hAnsi="Times New Roman" w:eastAsia="宋体"/>
        </w:rPr>
        <w:tab/>
      </w:r>
      <w:r>
        <w:rPr>
          <w:rFonts w:ascii="Times New Roman" w:hAnsi="Times New Roman" w:eastAsia="宋体"/>
        </w:rPr>
        <w:t>B. perceived</w:t>
      </w:r>
      <w:r>
        <w:rPr>
          <w:rFonts w:ascii="Times New Roman" w:hAnsi="Times New Roman" w:eastAsia="宋体"/>
        </w:rPr>
        <w:tab/>
      </w:r>
      <w:r>
        <w:rPr>
          <w:rFonts w:ascii="Times New Roman" w:hAnsi="Times New Roman" w:eastAsia="宋体"/>
        </w:rPr>
        <w:tab/>
      </w:r>
      <w:r>
        <w:rPr>
          <w:rFonts w:ascii="Times New Roman" w:hAnsi="Times New Roman" w:eastAsia="宋体"/>
        </w:rPr>
        <w:t>C. reunited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attached</w:t>
      </w:r>
    </w:p>
    <w:p>
      <w:pPr>
        <w:pStyle w:val="19"/>
        <w:rPr>
          <w:rFonts w:ascii="Times New Roman" w:hAnsi="Times New Roman" w:eastAsia="宋体"/>
        </w:rPr>
      </w:pPr>
      <w:r>
        <w:rPr>
          <w:rFonts w:ascii="Times New Roman" w:hAnsi="Times New Roman" w:eastAsia="宋体"/>
        </w:rPr>
        <w:t>38.A. standing by</w:t>
      </w:r>
      <w:r>
        <w:rPr>
          <w:rFonts w:ascii="Times New Roman" w:hAnsi="Times New Roman" w:eastAsia="宋体"/>
        </w:rPr>
        <w:tab/>
      </w:r>
      <w:r>
        <w:rPr>
          <w:rFonts w:ascii="Times New Roman" w:hAnsi="Times New Roman" w:eastAsia="宋体"/>
        </w:rPr>
        <w:t>B. moving about</w:t>
      </w:r>
      <w:r>
        <w:rPr>
          <w:rFonts w:ascii="Times New Roman" w:hAnsi="Times New Roman" w:eastAsia="宋体"/>
        </w:rPr>
        <w:tab/>
      </w:r>
      <w:r>
        <w:rPr>
          <w:rFonts w:ascii="Times New Roman" w:hAnsi="Times New Roman" w:eastAsia="宋体"/>
        </w:rPr>
        <w:t>C. growing up</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fitting in</w:t>
      </w:r>
    </w:p>
    <w:p>
      <w:pPr>
        <w:pStyle w:val="19"/>
        <w:rPr>
          <w:rFonts w:ascii="Times New Roman" w:hAnsi="Times New Roman" w:eastAsia="宋体"/>
        </w:rPr>
      </w:pPr>
      <w:r>
        <w:rPr>
          <w:rFonts w:ascii="Times New Roman" w:hAnsi="Times New Roman" w:eastAsia="宋体"/>
        </w:rPr>
        <w:t>39.A. protected</w:t>
      </w:r>
      <w:r>
        <w:rPr>
          <w:rFonts w:ascii="Times New Roman" w:hAnsi="Times New Roman" w:eastAsia="宋体"/>
        </w:rPr>
        <w:tab/>
      </w:r>
      <w:r>
        <w:rPr>
          <w:rFonts w:ascii="Times New Roman" w:hAnsi="Times New Roman" w:eastAsia="宋体"/>
        </w:rPr>
        <w:tab/>
      </w:r>
      <w:r>
        <w:rPr>
          <w:rFonts w:ascii="Times New Roman" w:hAnsi="Times New Roman" w:eastAsia="宋体"/>
        </w:rPr>
        <w:t>B. identified</w:t>
      </w:r>
      <w:r>
        <w:rPr>
          <w:rFonts w:ascii="Times New Roman" w:hAnsi="Times New Roman" w:eastAsia="宋体"/>
        </w:rPr>
        <w:tab/>
      </w:r>
      <w:r>
        <w:rPr>
          <w:rFonts w:ascii="Times New Roman" w:hAnsi="Times New Roman" w:eastAsia="宋体"/>
        </w:rPr>
        <w:tab/>
      </w:r>
      <w:r>
        <w:rPr>
          <w:rFonts w:ascii="Times New Roman" w:hAnsi="Times New Roman" w:eastAsia="宋体"/>
        </w:rPr>
        <w:t>C. documented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recalled</w:t>
      </w:r>
    </w:p>
    <w:p>
      <w:pPr>
        <w:pStyle w:val="19"/>
        <w:rPr>
          <w:rFonts w:ascii="Times New Roman" w:hAnsi="Times New Roman" w:eastAsia="宋体"/>
        </w:rPr>
      </w:pPr>
      <w:r>
        <w:rPr>
          <w:rFonts w:ascii="Times New Roman" w:hAnsi="Times New Roman" w:eastAsia="宋体"/>
        </w:rPr>
        <w:t>40.A. company</w:t>
      </w:r>
      <w:r>
        <w:rPr>
          <w:rFonts w:ascii="Times New Roman" w:hAnsi="Times New Roman" w:eastAsia="宋体"/>
        </w:rPr>
        <w:tab/>
      </w:r>
      <w:r>
        <w:rPr>
          <w:rFonts w:ascii="Times New Roman" w:hAnsi="Times New Roman" w:eastAsia="宋体"/>
        </w:rPr>
        <w:tab/>
      </w:r>
      <w:r>
        <w:rPr>
          <w:rFonts w:ascii="Times New Roman" w:hAnsi="Times New Roman" w:eastAsia="宋体"/>
        </w:rPr>
        <w:t>B. family</w:t>
      </w:r>
      <w:r>
        <w:rPr>
          <w:rFonts w:ascii="Times New Roman" w:hAnsi="Times New Roman" w:eastAsia="宋体"/>
        </w:rPr>
        <w:tab/>
      </w:r>
      <w:r>
        <w:rPr>
          <w:rFonts w:ascii="Times New Roman" w:hAnsi="Times New Roman" w:eastAsia="宋体"/>
        </w:rPr>
        <w:tab/>
      </w:r>
      <w:r>
        <w:rPr>
          <w:rFonts w:ascii="Times New Roman" w:hAnsi="Times New Roman" w:eastAsia="宋体"/>
        </w:rPr>
        <w:t>C. school</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club</w:t>
      </w:r>
    </w:p>
    <w:p>
      <w:pPr>
        <w:pStyle w:val="19"/>
        <w:rPr>
          <w:rFonts w:ascii="Times New Roman" w:hAnsi="Times New Roman" w:eastAsia="宋体"/>
        </w:rPr>
      </w:pPr>
      <w:r>
        <w:rPr>
          <w:rFonts w:ascii="Times New Roman" w:hAnsi="Times New Roman" w:eastAsia="宋体"/>
        </w:rPr>
        <w:t>41.A. doctor</w:t>
      </w:r>
      <w:r>
        <w:rPr>
          <w:rFonts w:ascii="Times New Roman" w:hAnsi="Times New Roman" w:eastAsia="宋体"/>
        </w:rPr>
        <w:tab/>
      </w:r>
      <w:r>
        <w:rPr>
          <w:rFonts w:ascii="Times New Roman" w:hAnsi="Times New Roman" w:eastAsia="宋体"/>
        </w:rPr>
        <w:tab/>
      </w:r>
      <w:r>
        <w:rPr>
          <w:rFonts w:ascii="Times New Roman" w:hAnsi="Times New Roman" w:eastAsia="宋体"/>
        </w:rPr>
        <w:t>B. friend</w:t>
      </w:r>
      <w:r>
        <w:rPr>
          <w:rFonts w:ascii="Times New Roman" w:hAnsi="Times New Roman" w:eastAsia="宋体"/>
        </w:rPr>
        <w:tab/>
      </w:r>
      <w:r>
        <w:rPr>
          <w:rFonts w:ascii="Times New Roman" w:hAnsi="Times New Roman" w:eastAsia="宋体"/>
        </w:rPr>
        <w:tab/>
      </w:r>
      <w:r>
        <w:rPr>
          <w:rFonts w:ascii="Times New Roman" w:hAnsi="Times New Roman" w:eastAsia="宋体"/>
        </w:rPr>
        <w:t>C. mother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neighbour</w:t>
      </w:r>
    </w:p>
    <w:p>
      <w:pPr>
        <w:pStyle w:val="19"/>
        <w:rPr>
          <w:rFonts w:ascii="Times New Roman" w:hAnsi="Times New Roman" w:eastAsia="宋体"/>
        </w:rPr>
      </w:pPr>
      <w:r>
        <w:rPr>
          <w:rFonts w:ascii="Times New Roman" w:hAnsi="Times New Roman" w:eastAsia="宋体"/>
        </w:rPr>
        <w:t>42.A. also</w:t>
      </w:r>
      <w:r>
        <w:rPr>
          <w:rFonts w:ascii="Times New Roman" w:hAnsi="Times New Roman" w:eastAsia="宋体"/>
        </w:rPr>
        <w:tab/>
      </w:r>
      <w:r>
        <w:rPr>
          <w:rFonts w:ascii="Times New Roman" w:hAnsi="Times New Roman" w:eastAsia="宋体"/>
        </w:rPr>
        <w:tab/>
      </w:r>
      <w:r>
        <w:rPr>
          <w:rFonts w:ascii="Times New Roman" w:hAnsi="Times New Roman" w:eastAsia="宋体"/>
        </w:rPr>
        <w:t>B. already</w:t>
      </w:r>
      <w:r>
        <w:rPr>
          <w:rFonts w:ascii="Times New Roman" w:hAnsi="Times New Roman" w:eastAsia="宋体"/>
        </w:rPr>
        <w:tab/>
      </w:r>
      <w:r>
        <w:rPr>
          <w:rFonts w:ascii="Times New Roman" w:hAnsi="Times New Roman" w:eastAsia="宋体"/>
        </w:rPr>
        <w:tab/>
      </w:r>
      <w:r>
        <w:rPr>
          <w:rFonts w:ascii="Times New Roman" w:hAnsi="Times New Roman" w:eastAsia="宋体"/>
        </w:rPr>
        <w:t>C. instead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even</w:t>
      </w:r>
    </w:p>
    <w:p>
      <w:pPr>
        <w:pStyle w:val="19"/>
        <w:rPr>
          <w:rFonts w:ascii="Times New Roman" w:hAnsi="Times New Roman" w:eastAsia="宋体"/>
        </w:rPr>
      </w:pPr>
      <w:r>
        <w:rPr>
          <w:rFonts w:ascii="Times New Roman" w:hAnsi="Times New Roman" w:eastAsia="宋体"/>
        </w:rPr>
        <w:t>43.A. welcomed</w:t>
      </w:r>
      <w:r>
        <w:rPr>
          <w:rFonts w:ascii="Times New Roman" w:hAnsi="Times New Roman" w:eastAsia="宋体"/>
        </w:rPr>
        <w:tab/>
      </w:r>
      <w:r>
        <w:rPr>
          <w:rFonts w:ascii="Times New Roman" w:hAnsi="Times New Roman" w:eastAsia="宋体"/>
        </w:rPr>
        <w:t>B. hugged</w:t>
      </w:r>
      <w:r>
        <w:rPr>
          <w:rFonts w:ascii="Times New Roman" w:hAnsi="Times New Roman" w:eastAsia="宋体"/>
        </w:rPr>
        <w:tab/>
      </w:r>
      <w:r>
        <w:rPr>
          <w:rFonts w:ascii="Times New Roman" w:hAnsi="Times New Roman" w:eastAsia="宋体"/>
        </w:rPr>
        <w:tab/>
      </w:r>
      <w:r>
        <w:rPr>
          <w:rFonts w:ascii="Times New Roman" w:hAnsi="Times New Roman" w:eastAsia="宋体"/>
        </w:rPr>
        <w:t>C. fed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satisfied</w:t>
      </w:r>
    </w:p>
    <w:p>
      <w:pPr>
        <w:pStyle w:val="19"/>
        <w:rPr>
          <w:rFonts w:ascii="Times New Roman" w:hAnsi="Times New Roman" w:eastAsia="宋体"/>
        </w:rPr>
      </w:pPr>
      <w:r>
        <w:rPr>
          <w:rFonts w:ascii="Times New Roman" w:hAnsi="Times New Roman" w:eastAsia="宋体"/>
        </w:rPr>
        <w:t>44.A. saved</w:t>
      </w:r>
      <w:r>
        <w:rPr>
          <w:rFonts w:ascii="Times New Roman" w:hAnsi="Times New Roman" w:eastAsia="宋体"/>
        </w:rPr>
        <w:tab/>
      </w:r>
      <w:r>
        <w:rPr>
          <w:rFonts w:ascii="Times New Roman" w:hAnsi="Times New Roman" w:eastAsia="宋体"/>
        </w:rPr>
        <w:tab/>
      </w:r>
      <w:r>
        <w:rPr>
          <w:rFonts w:ascii="Times New Roman" w:hAnsi="Times New Roman" w:eastAsia="宋体"/>
        </w:rPr>
        <w:t>B. explored</w:t>
      </w:r>
      <w:r>
        <w:rPr>
          <w:rFonts w:ascii="Times New Roman" w:hAnsi="Times New Roman" w:eastAsia="宋体"/>
        </w:rPr>
        <w:tab/>
      </w:r>
      <w:r>
        <w:rPr>
          <w:rFonts w:ascii="Times New Roman" w:hAnsi="Times New Roman" w:eastAsia="宋体"/>
        </w:rPr>
        <w:tab/>
      </w:r>
      <w:r>
        <w:rPr>
          <w:rFonts w:ascii="Times New Roman" w:hAnsi="Times New Roman" w:eastAsia="宋体"/>
        </w:rPr>
        <w:t>C. created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occupied</w:t>
      </w:r>
    </w:p>
    <w:p>
      <w:pPr>
        <w:pStyle w:val="19"/>
        <w:rPr>
          <w:rFonts w:ascii="Times New Roman" w:hAnsi="Times New Roman" w:eastAsia="宋体"/>
        </w:rPr>
      </w:pPr>
      <w:r>
        <w:rPr>
          <w:rFonts w:ascii="Times New Roman" w:hAnsi="Times New Roman" w:eastAsia="宋体"/>
        </w:rPr>
        <w:t>45.A. expand</w:t>
      </w:r>
      <w:r>
        <w:rPr>
          <w:rFonts w:ascii="Times New Roman" w:hAnsi="Times New Roman" w:eastAsia="宋体"/>
        </w:rPr>
        <w:tab/>
      </w:r>
      <w:r>
        <w:rPr>
          <w:rFonts w:ascii="Times New Roman" w:hAnsi="Times New Roman" w:eastAsia="宋体"/>
        </w:rPr>
        <w:tab/>
      </w:r>
      <w:r>
        <w:rPr>
          <w:rFonts w:ascii="Times New Roman" w:hAnsi="Times New Roman" w:eastAsia="宋体"/>
        </w:rPr>
        <w:t>B. disappear</w:t>
      </w:r>
      <w:r>
        <w:rPr>
          <w:rFonts w:ascii="Times New Roman" w:hAnsi="Times New Roman" w:eastAsia="宋体"/>
        </w:rPr>
        <w:tab/>
      </w:r>
      <w:r>
        <w:rPr>
          <w:rFonts w:ascii="Times New Roman" w:hAnsi="Times New Roman" w:eastAsia="宋体"/>
        </w:rPr>
        <w:tab/>
      </w:r>
      <w:r>
        <w:rPr>
          <w:rFonts w:ascii="Times New Roman" w:hAnsi="Times New Roman" w:eastAsia="宋体"/>
        </w:rPr>
        <w:t>C. shift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fall</w:t>
      </w:r>
    </w:p>
    <w:p>
      <w:pPr>
        <w:pStyle w:val="19"/>
        <w:rPr>
          <w:rFonts w:ascii="Times New Roman" w:hAnsi="Times New Roman" w:eastAsia="宋体"/>
        </w:rPr>
      </w:pPr>
      <w:r>
        <w:rPr>
          <w:rFonts w:ascii="Times New Roman" w:hAnsi="Times New Roman" w:eastAsia="宋体"/>
        </w:rPr>
        <w:t>46.A. simple</w:t>
      </w:r>
      <w:r>
        <w:rPr>
          <w:rFonts w:ascii="Times New Roman" w:hAnsi="Times New Roman" w:eastAsia="宋体"/>
        </w:rPr>
        <w:tab/>
      </w:r>
      <w:r>
        <w:rPr>
          <w:rFonts w:ascii="Times New Roman" w:hAnsi="Times New Roman" w:eastAsia="宋体"/>
        </w:rPr>
        <w:tab/>
      </w:r>
      <w:r>
        <w:rPr>
          <w:rFonts w:ascii="Times New Roman" w:hAnsi="Times New Roman" w:eastAsia="宋体"/>
        </w:rPr>
        <w:t>B. tiring</w:t>
      </w:r>
      <w:r>
        <w:rPr>
          <w:rFonts w:ascii="Times New Roman" w:hAnsi="Times New Roman" w:eastAsia="宋体"/>
        </w:rPr>
        <w:tab/>
      </w:r>
      <w:r>
        <w:rPr>
          <w:rFonts w:ascii="Times New Roman" w:hAnsi="Times New Roman" w:eastAsia="宋体"/>
        </w:rPr>
        <w:tab/>
      </w:r>
      <w:r>
        <w:rPr>
          <w:rFonts w:ascii="Times New Roman" w:hAnsi="Times New Roman" w:eastAsia="宋体"/>
        </w:rPr>
        <w:t>C. important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safe</w:t>
      </w:r>
    </w:p>
    <w:p>
      <w:pPr>
        <w:pStyle w:val="19"/>
        <w:rPr>
          <w:rFonts w:ascii="Times New Roman" w:hAnsi="Times New Roman" w:eastAsia="宋体"/>
        </w:rPr>
      </w:pPr>
      <w:r>
        <w:rPr>
          <w:rFonts w:ascii="Times New Roman" w:hAnsi="Times New Roman" w:eastAsia="宋体"/>
        </w:rPr>
        <w:t>47.A. critical</w:t>
      </w:r>
      <w:r>
        <w:rPr>
          <w:rFonts w:ascii="Times New Roman" w:hAnsi="Times New Roman" w:eastAsia="宋体"/>
        </w:rPr>
        <w:tab/>
      </w:r>
      <w:r>
        <w:rPr>
          <w:rFonts w:ascii="Times New Roman" w:hAnsi="Times New Roman" w:eastAsia="宋体"/>
        </w:rPr>
        <w:tab/>
      </w:r>
      <w:r>
        <w:rPr>
          <w:rFonts w:ascii="Times New Roman" w:hAnsi="Times New Roman" w:eastAsia="宋体"/>
        </w:rPr>
        <w:t>B. fair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steady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original</w:t>
      </w:r>
    </w:p>
    <w:p>
      <w:pPr>
        <w:pStyle w:val="19"/>
        <w:rPr>
          <w:rFonts w:ascii="Times New Roman" w:hAnsi="Times New Roman" w:eastAsia="宋体"/>
        </w:rPr>
      </w:pPr>
      <w:r>
        <w:rPr>
          <w:rFonts w:ascii="Times New Roman" w:hAnsi="Times New Roman" w:eastAsia="宋体"/>
        </w:rPr>
        <w:t>48.A. pain</w:t>
      </w:r>
      <w:r>
        <w:rPr>
          <w:rFonts w:ascii="Times New Roman" w:hAnsi="Times New Roman" w:eastAsia="宋体"/>
        </w:rPr>
        <w:tab/>
      </w:r>
      <w:r>
        <w:rPr>
          <w:rFonts w:ascii="Times New Roman" w:hAnsi="Times New Roman" w:eastAsia="宋体"/>
        </w:rPr>
        <w:tab/>
      </w:r>
      <w:r>
        <w:rPr>
          <w:rFonts w:ascii="Times New Roman" w:hAnsi="Times New Roman" w:eastAsia="宋体"/>
        </w:rPr>
        <w:t>B. anger</w:t>
      </w:r>
      <w:r>
        <w:rPr>
          <w:rFonts w:ascii="Times New Roman" w:hAnsi="Times New Roman" w:eastAsia="宋体"/>
        </w:rPr>
        <w:tab/>
      </w:r>
      <w:r>
        <w:rPr>
          <w:rFonts w:ascii="Times New Roman" w:hAnsi="Times New Roman" w:eastAsia="宋体"/>
        </w:rPr>
        <w:tab/>
      </w:r>
      <w:r>
        <w:rPr>
          <w:rFonts w:ascii="Times New Roman" w:hAnsi="Times New Roman" w:eastAsia="宋体"/>
        </w:rPr>
        <w:t>C. trouble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danger</w:t>
      </w:r>
    </w:p>
    <w:p>
      <w:pPr>
        <w:pStyle w:val="19"/>
        <w:rPr>
          <w:rFonts w:ascii="Times New Roman" w:hAnsi="Times New Roman" w:eastAsia="宋体"/>
        </w:rPr>
      </w:pPr>
      <w:r>
        <w:rPr>
          <w:rFonts w:ascii="Times New Roman" w:hAnsi="Times New Roman" w:eastAsia="宋体"/>
        </w:rPr>
        <w:t>49.A. hands</w:t>
      </w:r>
      <w:r>
        <w:rPr>
          <w:rFonts w:ascii="Times New Roman" w:hAnsi="Times New Roman" w:eastAsia="宋体"/>
        </w:rPr>
        <w:tab/>
      </w:r>
      <w:r>
        <w:rPr>
          <w:rFonts w:ascii="Times New Roman" w:hAnsi="Times New Roman" w:eastAsia="宋体"/>
        </w:rPr>
        <w:tab/>
      </w:r>
      <w:r>
        <w:rPr>
          <w:rFonts w:ascii="Times New Roman" w:hAnsi="Times New Roman" w:eastAsia="宋体"/>
        </w:rPr>
        <w:t>B. face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body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feet</w:t>
      </w:r>
    </w:p>
    <w:p>
      <w:pPr>
        <w:pStyle w:val="19"/>
        <w:rPr>
          <w:rFonts w:ascii="Times New Roman" w:hAnsi="Times New Roman" w:eastAsia="宋体"/>
        </w:rPr>
      </w:pPr>
      <w:r>
        <w:rPr>
          <w:rFonts w:ascii="Times New Roman" w:hAnsi="Times New Roman" w:eastAsia="宋体"/>
        </w:rPr>
        <w:t>50.A. farm</w:t>
      </w:r>
      <w:r>
        <w:rPr>
          <w:rFonts w:ascii="Times New Roman" w:hAnsi="Times New Roman" w:eastAsia="宋体"/>
        </w:rPr>
        <w:tab/>
      </w:r>
      <w:r>
        <w:rPr>
          <w:rFonts w:ascii="Times New Roman" w:hAnsi="Times New Roman" w:eastAsia="宋体"/>
        </w:rPr>
        <w:tab/>
      </w:r>
      <w:r>
        <w:rPr>
          <w:rFonts w:ascii="Times New Roman" w:hAnsi="Times New Roman" w:eastAsia="宋体"/>
        </w:rPr>
        <w:t>B. park</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zoo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hospital</w:t>
      </w:r>
    </w:p>
    <w:p>
      <w:pPr>
        <w:pStyle w:val="19"/>
        <w:rPr>
          <w:rFonts w:ascii="Times New Roman" w:hAnsi="Times New Roman" w:eastAsia="宋体"/>
        </w:rPr>
      </w:pPr>
      <w:r>
        <w:rPr>
          <w:rFonts w:ascii="Times New Roman" w:hAnsi="Times New Roman" w:eastAsia="宋体"/>
        </w:rPr>
        <w:t>51.A. cheer up</w:t>
      </w:r>
      <w:r>
        <w:rPr>
          <w:rFonts w:ascii="Times New Roman" w:hAnsi="Times New Roman" w:eastAsia="宋体"/>
        </w:rPr>
        <w:tab/>
      </w:r>
      <w:r>
        <w:rPr>
          <w:rFonts w:ascii="Times New Roman" w:hAnsi="Times New Roman" w:eastAsia="宋体"/>
        </w:rPr>
        <w:tab/>
      </w:r>
      <w:r>
        <w:rPr>
          <w:rFonts w:ascii="Times New Roman" w:hAnsi="Times New Roman" w:eastAsia="宋体"/>
        </w:rPr>
        <w:t>B. fall asleep</w:t>
      </w:r>
      <w:r>
        <w:rPr>
          <w:rFonts w:ascii="Times New Roman" w:hAnsi="Times New Roman" w:eastAsia="宋体"/>
        </w:rPr>
        <w:tab/>
      </w:r>
      <w:r>
        <w:rPr>
          <w:rFonts w:ascii="Times New Roman" w:hAnsi="Times New Roman" w:eastAsia="宋体"/>
        </w:rPr>
        <w:tab/>
      </w:r>
      <w:r>
        <w:rPr>
          <w:rFonts w:ascii="Times New Roman" w:hAnsi="Times New Roman" w:eastAsia="宋体"/>
        </w:rPr>
        <w:t>C. hold on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keep quiet</w:t>
      </w:r>
    </w:p>
    <w:p>
      <w:pPr>
        <w:pStyle w:val="19"/>
        <w:rPr>
          <w:rFonts w:ascii="Times New Roman" w:hAnsi="Times New Roman" w:eastAsia="宋体"/>
        </w:rPr>
      </w:pPr>
      <w:r>
        <w:rPr>
          <w:rFonts w:ascii="Times New Roman" w:hAnsi="Times New Roman" w:eastAsia="宋体"/>
        </w:rPr>
        <w:t>52.A. cold</w:t>
      </w:r>
      <w:r>
        <w:rPr>
          <w:rFonts w:ascii="Times New Roman" w:hAnsi="Times New Roman" w:eastAsia="宋体"/>
        </w:rPr>
        <w:tab/>
      </w:r>
      <w:r>
        <w:rPr>
          <w:rFonts w:ascii="Times New Roman" w:hAnsi="Times New Roman" w:eastAsia="宋体"/>
        </w:rPr>
        <w:tab/>
      </w:r>
      <w:r>
        <w:rPr>
          <w:rFonts w:ascii="Times New Roman" w:hAnsi="Times New Roman" w:eastAsia="宋体"/>
        </w:rPr>
        <w:t>B. blank</w:t>
      </w:r>
      <w:r>
        <w:rPr>
          <w:rFonts w:ascii="Times New Roman" w:hAnsi="Times New Roman" w:eastAsia="宋体"/>
        </w:rPr>
        <w:tab/>
      </w:r>
      <w:r>
        <w:rPr>
          <w:rFonts w:ascii="Times New Roman" w:hAnsi="Times New Roman" w:eastAsia="宋体"/>
        </w:rPr>
        <w:tab/>
      </w:r>
      <w:r>
        <w:rPr>
          <w:rFonts w:ascii="Times New Roman" w:hAnsi="Times New Roman" w:eastAsia="宋体"/>
        </w:rPr>
        <w:t>C. still</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blind</w:t>
      </w:r>
    </w:p>
    <w:p>
      <w:pPr>
        <w:pStyle w:val="19"/>
        <w:rPr>
          <w:rFonts w:ascii="Times New Roman" w:hAnsi="Times New Roman" w:eastAsia="宋体"/>
        </w:rPr>
      </w:pPr>
      <w:r>
        <w:rPr>
          <w:rFonts w:ascii="Times New Roman" w:hAnsi="Times New Roman" w:eastAsia="宋体"/>
        </w:rPr>
        <w:t>53.A. whispered</w:t>
      </w:r>
      <w:r>
        <w:rPr>
          <w:rFonts w:ascii="Times New Roman" w:hAnsi="Times New Roman" w:eastAsia="宋体"/>
        </w:rPr>
        <w:tab/>
      </w:r>
      <w:r>
        <w:rPr>
          <w:rFonts w:ascii="Times New Roman" w:hAnsi="Times New Roman" w:eastAsia="宋体"/>
        </w:rPr>
        <w:t>B. sighed</w:t>
      </w:r>
      <w:r>
        <w:rPr>
          <w:rFonts w:ascii="Times New Roman" w:hAnsi="Times New Roman" w:eastAsia="宋体"/>
        </w:rPr>
        <w:tab/>
      </w:r>
      <w:r>
        <w:rPr>
          <w:rFonts w:ascii="Times New Roman" w:hAnsi="Times New Roman" w:eastAsia="宋体"/>
        </w:rPr>
        <w:tab/>
      </w:r>
      <w:r>
        <w:rPr>
          <w:rFonts w:ascii="Times New Roman" w:hAnsi="Times New Roman" w:eastAsia="宋体"/>
        </w:rPr>
        <w:t>C. whistled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nodded</w:t>
      </w:r>
    </w:p>
    <w:p>
      <w:pPr>
        <w:pStyle w:val="19"/>
        <w:rPr>
          <w:rFonts w:ascii="Times New Roman" w:hAnsi="Times New Roman" w:eastAsia="宋体"/>
        </w:rPr>
      </w:pPr>
      <w:r>
        <w:rPr>
          <w:rFonts w:ascii="Times New Roman" w:hAnsi="Times New Roman" w:eastAsia="宋体"/>
        </w:rPr>
        <w:t>54.A. attend</w:t>
      </w:r>
      <w:r>
        <w:rPr>
          <w:rFonts w:ascii="Times New Roman" w:hAnsi="Times New Roman" w:eastAsia="宋体"/>
        </w:rPr>
        <w:tab/>
      </w:r>
      <w:r>
        <w:rPr>
          <w:rFonts w:ascii="Times New Roman" w:hAnsi="Times New Roman" w:eastAsia="宋体"/>
        </w:rPr>
        <w:tab/>
      </w:r>
      <w:r>
        <w:rPr>
          <w:rFonts w:ascii="Times New Roman" w:hAnsi="Times New Roman" w:eastAsia="宋体"/>
        </w:rPr>
        <w:t>B. greet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guard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miss</w:t>
      </w:r>
    </w:p>
    <w:p>
      <w:pPr>
        <w:pStyle w:val="19"/>
        <w:rPr>
          <w:rFonts w:ascii="Times New Roman" w:hAnsi="Times New Roman" w:eastAsia="宋体"/>
          <w:lang w:eastAsia="zh-CN"/>
        </w:rPr>
      </w:pPr>
      <w:r>
        <w:rPr>
          <w:rFonts w:ascii="Times New Roman" w:hAnsi="Times New Roman" w:eastAsia="宋体"/>
        </w:rPr>
        <w:t>55.A. admired</w:t>
      </w:r>
      <w:r>
        <w:rPr>
          <w:rFonts w:ascii="Times New Roman" w:hAnsi="Times New Roman" w:eastAsia="宋体"/>
        </w:rPr>
        <w:tab/>
      </w:r>
      <w:r>
        <w:rPr>
          <w:rFonts w:ascii="Times New Roman" w:hAnsi="Times New Roman" w:eastAsia="宋体"/>
        </w:rPr>
        <w:tab/>
      </w:r>
      <w:r>
        <w:rPr>
          <w:rFonts w:ascii="Times New Roman" w:hAnsi="Times New Roman" w:eastAsia="宋体"/>
        </w:rPr>
        <w:t>B. needed</w:t>
      </w:r>
      <w:r>
        <w:rPr>
          <w:rFonts w:ascii="Times New Roman" w:hAnsi="Times New Roman" w:eastAsia="宋体"/>
        </w:rPr>
        <w:tab/>
      </w:r>
      <w:r>
        <w:rPr>
          <w:rFonts w:ascii="Times New Roman" w:hAnsi="Times New Roman" w:eastAsia="宋体"/>
        </w:rPr>
        <w:tab/>
      </w:r>
      <w:r>
        <w:rPr>
          <w:rFonts w:ascii="Times New Roman" w:hAnsi="Times New Roman" w:eastAsia="宋体"/>
        </w:rPr>
        <w:t>C. approved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w:t>
      </w:r>
      <w:r>
        <w:rPr>
          <w:rFonts w:ascii="Times New Roman" w:hAnsi="Times New Roman" w:eastAsia="宋体"/>
          <w:lang w:eastAsia="zh-CN"/>
        </w:rPr>
        <w:t xml:space="preserve"> remembered</w:t>
      </w:r>
    </w:p>
    <w:p>
      <w:pPr>
        <w:pStyle w:val="19"/>
        <w:rPr>
          <w:rFonts w:ascii="Times New Roman" w:hAnsi="Times New Roman" w:eastAsia="宋体"/>
          <w:lang w:eastAsia="zh-CN"/>
        </w:rPr>
      </w:pPr>
      <w:r>
        <w:rPr>
          <w:rFonts w:ascii="Times New Roman" w:hAnsi="Times New Roman" w:eastAsia="宋体"/>
          <w:lang w:eastAsia="zh-CN"/>
        </w:rPr>
        <w:t>第二节（共10个小题；每小题1.5分，满分15分）</w:t>
      </w:r>
    </w:p>
    <w:p>
      <w:pPr>
        <w:pStyle w:val="19"/>
        <w:rPr>
          <w:rFonts w:ascii="Times New Roman" w:hAnsi="Times New Roman" w:eastAsia="宋体"/>
          <w:lang w:eastAsia="zh-CN"/>
        </w:rPr>
      </w:pPr>
      <w:r>
        <w:rPr>
          <w:rFonts w:ascii="Times New Roman" w:hAnsi="Times New Roman" w:eastAsia="宋体"/>
          <w:lang w:eastAsia="zh-CN"/>
        </w:rPr>
        <w:t>阅读下面材料，在空白处填入适当的内容（1个单词）或括号内单词的正确形式。</w:t>
      </w:r>
    </w:p>
    <w:p>
      <w:pPr>
        <w:pStyle w:val="19"/>
        <w:ind w:firstLine="440" w:firstLineChars="200"/>
        <w:jc w:val="both"/>
        <w:rPr>
          <w:rFonts w:ascii="Times New Roman" w:hAnsi="Times New Roman" w:eastAsia="宋体"/>
          <w:lang w:eastAsia="zh-CN"/>
        </w:rPr>
      </w:pPr>
      <w:r>
        <w:rPr>
          <w:rFonts w:ascii="Times New Roman" w:hAnsi="Times New Roman" w:eastAsia="宋体"/>
        </w:rPr>
        <w:t xml:space="preserve">Wild animals are equipped with a variety of techniques to avoid becoming lunch for a much </w:t>
      </w:r>
      <w:r>
        <w:rPr>
          <w:rFonts w:ascii="Times New Roman" w:hAnsi="Times New Roman" w:eastAsia="宋体"/>
          <w:u w:val="single"/>
        </w:rPr>
        <w:t>56</w:t>
      </w:r>
      <w:r>
        <w:rPr>
          <w:rFonts w:ascii="Times New Roman" w:hAnsi="Times New Roman" w:eastAsia="宋体"/>
        </w:rPr>
        <w:t xml:space="preserve"> (big), toothier animal. The most well-known </w:t>
      </w:r>
      <w:r>
        <w:rPr>
          <w:rFonts w:ascii="Times New Roman" w:hAnsi="Times New Roman" w:eastAsia="宋体"/>
          <w:u w:val="single"/>
        </w:rPr>
        <w:t>57</w:t>
      </w:r>
      <w:r>
        <w:rPr>
          <w:rFonts w:ascii="Times New Roman" w:hAnsi="Times New Roman" w:eastAsia="宋体"/>
        </w:rPr>
        <w:t xml:space="preserve"> (method) include the classic “fight” and “flight”</w:t>
      </w:r>
      <w:r>
        <w:rPr>
          <w:rFonts w:hint="eastAsia" w:ascii="Times New Roman" w:hAnsi="Times New Roman" w:eastAsia="宋体"/>
          <w:lang w:eastAsia="zh-CN"/>
        </w:rPr>
        <w:t>,</w:t>
      </w:r>
      <w:r>
        <w:rPr>
          <w:rFonts w:ascii="Times New Roman" w:hAnsi="Times New Roman" w:eastAsia="宋体"/>
          <w:lang w:eastAsia="zh-CN"/>
        </w:rPr>
        <w:t xml:space="preserve"> </w:t>
      </w:r>
      <w:r>
        <w:rPr>
          <w:rFonts w:ascii="Times New Roman" w:hAnsi="Times New Roman" w:eastAsia="宋体"/>
        </w:rPr>
        <w:t>as well as “freeze”.</w:t>
      </w:r>
    </w:p>
    <w:p>
      <w:pPr>
        <w:pStyle w:val="19"/>
        <w:ind w:firstLine="440" w:firstLineChars="200"/>
        <w:jc w:val="both"/>
        <w:rPr>
          <w:rFonts w:ascii="Times New Roman" w:hAnsi="Times New Roman" w:eastAsia="宋体"/>
        </w:rPr>
      </w:pPr>
      <w:r>
        <w:rPr>
          <w:rFonts w:ascii="Times New Roman" w:hAnsi="Times New Roman" w:eastAsia="宋体"/>
        </w:rPr>
        <w:t xml:space="preserve">A team of researchers wondered </w:t>
      </w:r>
      <w:r>
        <w:rPr>
          <w:rFonts w:ascii="Times New Roman" w:hAnsi="Times New Roman" w:eastAsia="宋体"/>
          <w:u w:val="single"/>
        </w:rPr>
        <w:t>58</w:t>
      </w:r>
      <w:r>
        <w:rPr>
          <w:rFonts w:ascii="Times New Roman" w:hAnsi="Times New Roman" w:eastAsia="宋体"/>
        </w:rPr>
        <w:t xml:space="preserve"> closeness to people might influence those survival strategies. </w:t>
      </w:r>
      <w:r>
        <w:rPr>
          <w:rFonts w:ascii="Times New Roman" w:hAnsi="Times New Roman" w:eastAsia="宋体"/>
          <w:u w:val="single"/>
        </w:rPr>
        <w:t>59</w:t>
      </w:r>
      <w:r>
        <w:rPr>
          <w:rFonts w:ascii="Times New Roman" w:hAnsi="Times New Roman" w:eastAsia="宋体"/>
        </w:rPr>
        <w:t xml:space="preserve"> (find) out, Blumstein and his workmates combined information from 173 studies of more than 100 species, </w:t>
      </w:r>
      <w:r>
        <w:rPr>
          <w:rFonts w:ascii="Times New Roman" w:hAnsi="Times New Roman" w:eastAsia="宋体"/>
          <w:u w:val="single"/>
        </w:rPr>
        <w:t>60</w:t>
      </w:r>
      <w:r>
        <w:rPr>
          <w:rFonts w:ascii="Times New Roman" w:hAnsi="Times New Roman" w:eastAsia="宋体"/>
        </w:rPr>
        <w:t xml:space="preserve"> (include) mammals, birds, fish and so on.</w:t>
      </w:r>
    </w:p>
    <w:p>
      <w:pPr>
        <w:pStyle w:val="19"/>
        <w:ind w:firstLine="440" w:firstLineChars="200"/>
        <w:jc w:val="both"/>
        <w:rPr>
          <w:rFonts w:ascii="Times New Roman" w:hAnsi="Times New Roman" w:eastAsia="宋体"/>
        </w:rPr>
      </w:pPr>
      <w:r>
        <w:rPr>
          <w:rFonts w:ascii="Times New Roman" w:hAnsi="Times New Roman" w:eastAsia="宋体"/>
        </w:rPr>
        <w:t>It turns out that the animals react in a similar way to life among humans: they lose their anti-predator (躲避掠食者</w:t>
      </w:r>
      <w:r>
        <w:rPr>
          <w:rFonts w:hint="eastAsia" w:ascii="Times New Roman" w:hAnsi="Times New Roman" w:eastAsia="宋体"/>
          <w:lang w:eastAsia="zh-CN"/>
        </w:rPr>
        <w:t xml:space="preserve"> </w:t>
      </w:r>
      <w:r>
        <w:rPr>
          <w:rFonts w:ascii="Times New Roman" w:hAnsi="Times New Roman" w:eastAsia="宋体"/>
        </w:rPr>
        <w:t xml:space="preserve">）characteristics. That pattern is </w:t>
      </w:r>
      <w:r>
        <w:rPr>
          <w:rFonts w:ascii="Times New Roman" w:hAnsi="Times New Roman" w:eastAsia="宋体"/>
          <w:u w:val="single"/>
        </w:rPr>
        <w:t>61</w:t>
      </w:r>
      <w:r>
        <w:rPr>
          <w:rFonts w:ascii="Times New Roman" w:hAnsi="Times New Roman" w:eastAsia="宋体"/>
        </w:rPr>
        <w:t xml:space="preserve"> (especial)obvious for social species. This behavioral change is perhaps unsurprising when it's the result of domestication (驯化）</w:t>
      </w:r>
      <w:r>
        <w:rPr>
          <w:rFonts w:hint="eastAsia" w:ascii="Times New Roman" w:hAnsi="Times New Roman" w:eastAsia="宋体"/>
          <w:lang w:eastAsia="zh-CN"/>
        </w:rPr>
        <w:t>,</w:t>
      </w:r>
      <w:r>
        <w:rPr>
          <w:rFonts w:ascii="Times New Roman" w:hAnsi="Times New Roman" w:eastAsia="宋体"/>
          <w:lang w:eastAsia="zh-CN"/>
        </w:rPr>
        <w:t xml:space="preserve"> </w:t>
      </w:r>
      <w:r>
        <w:rPr>
          <w:rFonts w:ascii="Times New Roman" w:hAnsi="Times New Roman" w:eastAsia="宋体"/>
          <w:u w:val="single"/>
        </w:rPr>
        <w:t>62</w:t>
      </w:r>
      <w:r>
        <w:rPr>
          <w:rFonts w:ascii="Times New Roman" w:hAnsi="Times New Roman" w:eastAsia="宋体"/>
        </w:rPr>
        <w:t xml:space="preserve"> means training or adapting an animal to live in a human environment and be </w:t>
      </w:r>
      <w:r>
        <w:rPr>
          <w:rFonts w:ascii="Times New Roman" w:hAnsi="Times New Roman" w:eastAsia="宋体"/>
          <w:u w:val="single"/>
        </w:rPr>
        <w:t>63</w:t>
      </w:r>
      <w:r>
        <w:rPr>
          <w:rFonts w:ascii="Times New Roman" w:hAnsi="Times New Roman" w:eastAsia="宋体"/>
        </w:rPr>
        <w:t xml:space="preserve"> (use) to humans.</w:t>
      </w:r>
    </w:p>
    <w:p>
      <w:pPr>
        <w:pStyle w:val="19"/>
        <w:ind w:firstLine="440" w:firstLineChars="200"/>
        <w:jc w:val="both"/>
        <w:rPr>
          <w:rFonts w:ascii="Times New Roman" w:hAnsi="Times New Roman" w:eastAsia="宋体"/>
        </w:rPr>
      </w:pPr>
      <w:r>
        <w:rPr>
          <w:rFonts w:ascii="Times New Roman" w:hAnsi="Times New Roman" w:eastAsia="宋体"/>
        </w:rPr>
        <w:t>Urbanization (城市化）</w:t>
      </w:r>
      <w:r>
        <w:rPr>
          <w:rFonts w:hint="eastAsia" w:ascii="Times New Roman" w:hAnsi="Times New Roman" w:eastAsia="宋体"/>
          <w:lang w:eastAsia="zh-CN"/>
        </w:rPr>
        <w:t xml:space="preserve"> </w:t>
      </w:r>
      <w:r>
        <w:rPr>
          <w:rFonts w:ascii="Times New Roman" w:hAnsi="Times New Roman" w:eastAsia="宋体"/>
        </w:rPr>
        <w:t xml:space="preserve">alone results </w:t>
      </w:r>
      <w:r>
        <w:rPr>
          <w:rFonts w:ascii="Times New Roman" w:hAnsi="Times New Roman" w:eastAsia="宋体"/>
          <w:u w:val="single"/>
        </w:rPr>
        <w:t>64</w:t>
      </w:r>
      <w:r>
        <w:rPr>
          <w:rFonts w:ascii="Times New Roman" w:hAnsi="Times New Roman" w:eastAsia="宋体"/>
        </w:rPr>
        <w:t xml:space="preserve"> a similar change, though much more slowly. If the urbanization process </w:t>
      </w:r>
      <w:r>
        <w:rPr>
          <w:rFonts w:ascii="Times New Roman" w:hAnsi="Times New Roman" w:eastAsia="宋体"/>
          <w:u w:val="single"/>
        </w:rPr>
        <w:t>65</w:t>
      </w:r>
      <w:r>
        <w:rPr>
          <w:rFonts w:ascii="Times New Roman" w:hAnsi="Times New Roman" w:eastAsia="宋体"/>
        </w:rPr>
        <w:t xml:space="preserve"> (help) animals better coexist with people, it can be to their benefit. But if it makes them weaker or easier to be hurt by their nonhuman predators, it can be a real problem.</w:t>
      </w:r>
    </w:p>
    <w:p>
      <w:pPr>
        <w:pStyle w:val="19"/>
        <w:rPr>
          <w:rFonts w:ascii="Times New Roman" w:hAnsi="Times New Roman" w:eastAsia="宋体"/>
          <w:lang w:eastAsia="zh-CN"/>
        </w:rPr>
      </w:pPr>
      <w:r>
        <w:rPr>
          <w:rFonts w:ascii="Times New Roman" w:hAnsi="Times New Roman" w:eastAsia="宋体"/>
          <w:lang w:eastAsia="zh-CN"/>
        </w:rPr>
        <w:t>第四部分：写作（共两节，满分40分）</w:t>
      </w:r>
    </w:p>
    <w:p>
      <w:pPr>
        <w:pStyle w:val="19"/>
        <w:rPr>
          <w:rFonts w:ascii="Times New Roman" w:hAnsi="Times New Roman" w:eastAsia="宋体"/>
          <w:lang w:eastAsia="zh-CN"/>
        </w:rPr>
      </w:pPr>
      <w:r>
        <w:rPr>
          <w:rFonts w:ascii="Times New Roman" w:hAnsi="Times New Roman" w:eastAsia="宋体"/>
          <w:lang w:eastAsia="zh-CN"/>
        </w:rPr>
        <w:t>第一节：应用文写作（满分15分）</w:t>
      </w:r>
    </w:p>
    <w:p>
      <w:pPr>
        <w:pStyle w:val="19"/>
        <w:rPr>
          <w:rFonts w:ascii="Times New Roman" w:hAnsi="Times New Roman" w:eastAsia="宋体"/>
          <w:lang w:eastAsia="zh-CN"/>
        </w:rPr>
      </w:pPr>
      <w:r>
        <w:rPr>
          <w:rFonts w:ascii="Times New Roman" w:hAnsi="Times New Roman" w:eastAsia="宋体"/>
          <w:lang w:eastAsia="zh-CN"/>
        </w:rPr>
        <w:t>你校文学社将招募新成员。假定你是负责人，请写一则启事刊登在校英语报上，内容包括：</w:t>
      </w:r>
    </w:p>
    <w:p>
      <w:pPr>
        <w:pStyle w:val="19"/>
        <w:rPr>
          <w:rFonts w:ascii="Times New Roman" w:hAnsi="Times New Roman" w:eastAsia="宋体"/>
          <w:lang w:eastAsia="zh-CN"/>
        </w:rPr>
      </w:pPr>
      <w:r>
        <w:rPr>
          <w:rFonts w:ascii="Times New Roman" w:hAnsi="Times New Roman" w:eastAsia="宋体"/>
          <w:lang w:eastAsia="zh-CN"/>
        </w:rPr>
        <w:t>1.文学社简介；2.入社条件；3.报名时间、方式。</w:t>
      </w:r>
    </w:p>
    <w:p>
      <w:pPr>
        <w:pStyle w:val="19"/>
        <w:rPr>
          <w:rFonts w:ascii="Times New Roman" w:hAnsi="Times New Roman" w:eastAsia="宋体"/>
          <w:lang w:eastAsia="zh-CN"/>
        </w:rPr>
      </w:pPr>
      <w:r>
        <w:rPr>
          <w:rFonts w:ascii="Times New Roman" w:hAnsi="Times New Roman" w:eastAsia="宋体"/>
          <w:lang w:eastAsia="zh-CN"/>
        </w:rPr>
        <w:t>注意：</w:t>
      </w:r>
    </w:p>
    <w:p>
      <w:pPr>
        <w:pStyle w:val="19"/>
        <w:rPr>
          <w:rFonts w:ascii="Times New Roman" w:hAnsi="Times New Roman" w:eastAsia="宋体"/>
          <w:lang w:eastAsia="zh-CN"/>
        </w:rPr>
      </w:pPr>
      <w:r>
        <w:rPr>
          <w:rFonts w:ascii="Times New Roman" w:hAnsi="Times New Roman" w:eastAsia="宋体"/>
          <w:lang w:eastAsia="zh-CN"/>
        </w:rPr>
        <w:t>1.词数80左右（标题已给出，不计入总词数）；</w:t>
      </w:r>
    </w:p>
    <w:p>
      <w:pPr>
        <w:pStyle w:val="19"/>
        <w:rPr>
          <w:rFonts w:ascii="Times New Roman" w:hAnsi="Times New Roman" w:eastAsia="宋体"/>
          <w:lang w:eastAsia="zh-CN"/>
        </w:rPr>
      </w:pPr>
      <w:r>
        <w:rPr>
          <w:rFonts w:ascii="Times New Roman" w:hAnsi="Times New Roman" w:eastAsia="宋体"/>
          <w:lang w:eastAsia="zh-CN"/>
        </w:rPr>
        <w:t>2.可适当增加细节，以使行文连贯。</w:t>
      </w:r>
    </w:p>
    <w:p>
      <w:pPr>
        <w:pStyle w:val="19"/>
        <w:jc w:val="center"/>
        <w:rPr>
          <w:rFonts w:ascii="Times New Roman" w:hAnsi="Times New Roman" w:eastAsia="宋体"/>
          <w:b/>
          <w:bCs/>
        </w:rPr>
      </w:pPr>
      <w:r>
        <w:rPr>
          <w:rFonts w:ascii="Times New Roman" w:hAnsi="Times New Roman" w:eastAsia="宋体"/>
          <w:b/>
          <w:bCs/>
        </w:rPr>
        <w:t>Literature Lovers Wanted</w:t>
      </w:r>
    </w:p>
    <w:p>
      <w:pPr>
        <w:pStyle w:val="19"/>
        <w:rPr>
          <w:rFonts w:ascii="Times New Roman" w:hAnsi="Times New Roman" w:eastAsia="宋体"/>
          <w:lang w:eastAsia="zh-CN"/>
        </w:rPr>
      </w:pPr>
      <w:r>
        <w:rPr>
          <w:rFonts w:ascii="Times New Roman" w:hAnsi="Times New Roman" w:eastAsia="宋体"/>
          <w:lang w:eastAsia="zh-CN"/>
        </w:rPr>
        <w:t>第二节：读后续写（满分25分）</w:t>
      </w:r>
    </w:p>
    <w:p>
      <w:pPr>
        <w:pStyle w:val="19"/>
        <w:rPr>
          <w:rFonts w:ascii="Times New Roman" w:hAnsi="Times New Roman" w:eastAsia="宋体"/>
          <w:lang w:eastAsia="zh-CN"/>
        </w:rPr>
      </w:pPr>
      <w:r>
        <w:rPr>
          <w:rFonts w:ascii="Times New Roman" w:hAnsi="Times New Roman" w:eastAsia="宋体"/>
          <w:lang w:eastAsia="zh-CN"/>
        </w:rPr>
        <w:t>阅读下面短文，根据所给情节进行续写，使之构成一个完整的故事。</w:t>
      </w:r>
    </w:p>
    <w:p>
      <w:pPr>
        <w:pStyle w:val="19"/>
        <w:ind w:firstLine="440" w:firstLineChars="200"/>
        <w:jc w:val="both"/>
        <w:rPr>
          <w:rFonts w:ascii="Times New Roman" w:hAnsi="Times New Roman" w:eastAsia="宋体"/>
        </w:rPr>
      </w:pPr>
      <w:r>
        <w:rPr>
          <w:rFonts w:ascii="Times New Roman" w:hAnsi="Times New Roman" w:eastAsia="宋体"/>
        </w:rPr>
        <w:t xml:space="preserve">Prissy Baker was in Oscar Miller's store on New Year's morning, buying matches when her uncle, </w:t>
      </w:r>
      <w:r>
        <w:rPr>
          <w:rFonts w:ascii="Times New Roman" w:hAnsi="Times New Roman" w:eastAsia="宋体"/>
          <w:u w:val="single"/>
        </w:rPr>
        <w:t>Richard</w:t>
      </w:r>
      <w:r>
        <w:rPr>
          <w:rFonts w:ascii="Times New Roman" w:hAnsi="Times New Roman" w:eastAsia="宋体"/>
        </w:rPr>
        <w:t xml:space="preserve"> Baker, came in. He did not look at Prissy, nor did she wish him a happy </w:t>
      </w:r>
      <w:r>
        <w:rPr>
          <w:rFonts w:ascii="Times New Roman" w:hAnsi="Times New Roman" w:eastAsia="宋体"/>
          <w:u w:val="single"/>
        </w:rPr>
        <w:t>New Year</w:t>
      </w:r>
      <w:r>
        <w:rPr>
          <w:rFonts w:ascii="Times New Roman" w:hAnsi="Times New Roman" w:eastAsia="宋体"/>
        </w:rPr>
        <w:t>; she would not have dared.</w:t>
      </w:r>
    </w:p>
    <w:p>
      <w:pPr>
        <w:pStyle w:val="19"/>
        <w:ind w:firstLine="440" w:firstLineChars="200"/>
        <w:jc w:val="both"/>
        <w:rPr>
          <w:rFonts w:ascii="Times New Roman" w:hAnsi="Times New Roman" w:eastAsia="宋体"/>
        </w:rPr>
      </w:pPr>
      <w:r>
        <w:rPr>
          <w:rFonts w:ascii="Times New Roman" w:hAnsi="Times New Roman" w:eastAsia="宋体"/>
        </w:rPr>
        <w:t xml:space="preserve">Uncle Richard had not been speaking with Prissy or her father since the two brothers' </w:t>
      </w:r>
      <w:r>
        <w:rPr>
          <w:rFonts w:ascii="Times New Roman" w:hAnsi="Times New Roman" w:eastAsia="宋体"/>
          <w:u w:val="single"/>
        </w:rPr>
        <w:t>quarrel</w:t>
      </w:r>
      <w:r>
        <w:rPr>
          <w:rFonts w:ascii="Times New Roman" w:hAnsi="Times New Roman" w:eastAsia="宋体"/>
        </w:rPr>
        <w:t xml:space="preserve"> over the division of a piece of property eight years ago. The fault had been mainly on Richard's side, but he was too stubborn (固执的）</w:t>
      </w:r>
      <w:r>
        <w:rPr>
          <w:rFonts w:hint="eastAsia" w:ascii="Times New Roman" w:hAnsi="Times New Roman" w:eastAsia="宋体"/>
          <w:lang w:eastAsia="zh-CN"/>
        </w:rPr>
        <w:t xml:space="preserve"> </w:t>
      </w:r>
      <w:r>
        <w:rPr>
          <w:rFonts w:ascii="Times New Roman" w:hAnsi="Times New Roman" w:eastAsia="宋体"/>
        </w:rPr>
        <w:t xml:space="preserve">to </w:t>
      </w:r>
      <w:r>
        <w:rPr>
          <w:rFonts w:ascii="Times New Roman" w:hAnsi="Times New Roman" w:eastAsia="宋体"/>
          <w:u w:val="single"/>
        </w:rPr>
        <w:t>admit</w:t>
      </w:r>
      <w:r>
        <w:rPr>
          <w:rFonts w:ascii="Times New Roman" w:hAnsi="Times New Roman" w:eastAsia="宋体"/>
        </w:rPr>
        <w:t xml:space="preserve"> it.</w:t>
      </w:r>
    </w:p>
    <w:p>
      <w:pPr>
        <w:pStyle w:val="19"/>
        <w:ind w:firstLine="440" w:firstLineChars="200"/>
        <w:jc w:val="both"/>
        <w:rPr>
          <w:rFonts w:ascii="Times New Roman" w:hAnsi="Times New Roman" w:eastAsia="宋体"/>
        </w:rPr>
      </w:pPr>
      <w:r>
        <w:rPr>
          <w:rFonts w:ascii="Times New Roman" w:hAnsi="Times New Roman" w:eastAsia="宋体"/>
        </w:rPr>
        <w:t xml:space="preserve">He was actually a big, strong-looking man-an uncle to be </w:t>
      </w:r>
      <w:r>
        <w:rPr>
          <w:rFonts w:ascii="Times New Roman" w:hAnsi="Times New Roman" w:eastAsia="宋体"/>
          <w:u w:val="single"/>
        </w:rPr>
        <w:t>proud</w:t>
      </w:r>
      <w:r>
        <w:rPr>
          <w:rFonts w:ascii="Times New Roman" w:hAnsi="Times New Roman" w:eastAsia="宋体"/>
        </w:rPr>
        <w:t xml:space="preserve"> of, Prissy thought, if only he were like what he used to be himself. He was the only uncle Prissy had, and when she was a little girl they had been great friends; but that was before the quarrel.</w:t>
      </w:r>
    </w:p>
    <w:p>
      <w:pPr>
        <w:pStyle w:val="19"/>
        <w:ind w:firstLine="440" w:firstLineChars="200"/>
        <w:jc w:val="both"/>
        <w:rPr>
          <w:rFonts w:ascii="Times New Roman" w:hAnsi="Times New Roman" w:eastAsia="宋体"/>
          <w:lang w:eastAsia="zh-CN"/>
        </w:rPr>
      </w:pPr>
      <w:r>
        <w:rPr>
          <w:rFonts w:ascii="Times New Roman" w:hAnsi="Times New Roman" w:eastAsia="宋体"/>
        </w:rPr>
        <w:t>Richard Baker informed Mr. Miller he was on his way to Navarre to deliver a load of pork. “New Year's Day would be pretty much the same as any other day to you,” said Mr. Miller, for Richard Baker was a bachelor (单身汉）</w:t>
      </w:r>
      <w:r>
        <w:rPr>
          <w:rFonts w:hint="eastAsia" w:ascii="Times New Roman" w:hAnsi="Times New Roman" w:eastAsia="宋体"/>
          <w:lang w:eastAsia="zh-CN"/>
        </w:rPr>
        <w:t>.</w:t>
      </w:r>
    </w:p>
    <w:p>
      <w:pPr>
        <w:pStyle w:val="19"/>
        <w:ind w:firstLine="440" w:firstLineChars="200"/>
        <w:jc w:val="both"/>
        <w:rPr>
          <w:rFonts w:ascii="Times New Roman" w:hAnsi="Times New Roman" w:eastAsia="宋体"/>
        </w:rPr>
      </w:pPr>
      <w:r>
        <w:rPr>
          <w:rFonts w:ascii="Times New Roman" w:hAnsi="Times New Roman" w:eastAsia="宋体"/>
        </w:rPr>
        <w:t xml:space="preserve">“Well, I always like a good </w:t>
      </w:r>
      <w:r>
        <w:rPr>
          <w:rFonts w:ascii="Times New Roman" w:hAnsi="Times New Roman" w:eastAsia="宋体"/>
          <w:u w:val="single"/>
        </w:rPr>
        <w:t>dinner</w:t>
      </w:r>
      <w:r>
        <w:rPr>
          <w:rFonts w:ascii="Times New Roman" w:hAnsi="Times New Roman" w:eastAsia="宋体"/>
        </w:rPr>
        <w:t xml:space="preserve"> on New Year's Day,” said Richard Baker. “It's about the only way I can </w:t>
      </w:r>
      <w:r>
        <w:rPr>
          <w:rFonts w:ascii="Times New Roman" w:hAnsi="Times New Roman" w:eastAsia="宋体"/>
          <w:u w:val="single"/>
        </w:rPr>
        <w:t>celebrate</w:t>
      </w:r>
      <w:r>
        <w:rPr>
          <w:rFonts w:ascii="Times New Roman" w:hAnsi="Times New Roman" w:eastAsia="宋体"/>
        </w:rPr>
        <w:t>. I got everything ready last night but I have to send the pork now. I won't get back from Navarre before one o'clock, so I guess I'll have to put up with a cold bite.”</w:t>
      </w:r>
    </w:p>
    <w:p>
      <w:pPr>
        <w:pStyle w:val="19"/>
        <w:ind w:firstLine="440" w:firstLineChars="200"/>
        <w:jc w:val="both"/>
        <w:rPr>
          <w:rFonts w:ascii="Times New Roman" w:hAnsi="Times New Roman" w:eastAsia="宋体"/>
        </w:rPr>
      </w:pPr>
      <w:r>
        <w:rPr>
          <w:rFonts w:ascii="Times New Roman" w:hAnsi="Times New Roman" w:eastAsia="宋体"/>
        </w:rPr>
        <w:t xml:space="preserve">After her uncle had driven away, Prissy walked thoughtfully home. She did not mean to </w:t>
      </w:r>
      <w:r>
        <w:rPr>
          <w:rFonts w:ascii="Times New Roman" w:hAnsi="Times New Roman" w:eastAsia="宋体"/>
          <w:u w:val="single"/>
        </w:rPr>
        <w:t>cook</w:t>
      </w:r>
      <w:r>
        <w:rPr>
          <w:rFonts w:ascii="Times New Roman" w:hAnsi="Times New Roman" w:eastAsia="宋体"/>
        </w:rPr>
        <w:t xml:space="preserve"> a dinner, for her father had to meet a friend and would be gone the whole day. There was nobody else to cook dinner for. Prissy's mother had died when Prissy was a baby.</w:t>
      </w:r>
    </w:p>
    <w:p>
      <w:pPr>
        <w:pStyle w:val="19"/>
        <w:ind w:firstLine="440" w:firstLineChars="200"/>
        <w:jc w:val="both"/>
        <w:rPr>
          <w:rFonts w:ascii="Times New Roman" w:hAnsi="Times New Roman" w:eastAsia="宋体"/>
        </w:rPr>
      </w:pPr>
      <w:r>
        <w:rPr>
          <w:rFonts w:ascii="Times New Roman" w:hAnsi="Times New Roman" w:eastAsia="宋体"/>
        </w:rPr>
        <w:t xml:space="preserve">But as she walked home, she could not help thinking about Uncle Richard. He would certainly have cold New Year, cold enough to freeze the whole coming year. She felt </w:t>
      </w:r>
      <w:r>
        <w:rPr>
          <w:rFonts w:ascii="Times New Roman" w:hAnsi="Times New Roman" w:eastAsia="宋体"/>
          <w:u w:val="single"/>
        </w:rPr>
        <w:t>sorry</w:t>
      </w:r>
      <w:r>
        <w:rPr>
          <w:rFonts w:ascii="Times New Roman" w:hAnsi="Times New Roman" w:eastAsia="宋体"/>
        </w:rPr>
        <w:t xml:space="preserve"> for him, picturing him returning from Navarre, cold and </w:t>
      </w:r>
      <w:r>
        <w:rPr>
          <w:rFonts w:ascii="Times New Roman" w:hAnsi="Times New Roman" w:eastAsia="宋体"/>
          <w:u w:val="single"/>
        </w:rPr>
        <w:t>hungry</w:t>
      </w:r>
      <w:r>
        <w:rPr>
          <w:rFonts w:ascii="Times New Roman" w:hAnsi="Times New Roman" w:eastAsia="宋体"/>
        </w:rPr>
        <w:t>, to find a fireless house and an uncooked dinner.</w:t>
      </w:r>
    </w:p>
    <w:p>
      <w:pPr>
        <w:pStyle w:val="19"/>
        <w:rPr>
          <w:rFonts w:ascii="Times New Roman" w:hAnsi="Times New Roman" w:eastAsia="宋体"/>
        </w:rPr>
      </w:pPr>
      <w:r>
        <w:rPr>
          <w:rFonts w:ascii="Times New Roman" w:hAnsi="Times New Roman" w:eastAsia="宋体"/>
        </w:rPr>
        <w:t>注意：</w:t>
      </w:r>
    </w:p>
    <w:p>
      <w:pPr>
        <w:pStyle w:val="19"/>
        <w:rPr>
          <w:rFonts w:ascii="Times New Roman" w:hAnsi="Times New Roman" w:eastAsia="宋体"/>
          <w:lang w:eastAsia="zh-CN"/>
        </w:rPr>
      </w:pPr>
      <w:r>
        <w:rPr>
          <w:rFonts w:ascii="Times New Roman" w:hAnsi="Times New Roman" w:eastAsia="宋体"/>
          <w:lang w:eastAsia="zh-CN"/>
        </w:rPr>
        <w:t>1.所续写短文的词数应为150左右；</w:t>
      </w:r>
    </w:p>
    <w:p>
      <w:pPr>
        <w:pStyle w:val="19"/>
        <w:rPr>
          <w:rFonts w:ascii="Times New Roman" w:hAnsi="Times New Roman" w:eastAsia="宋体"/>
          <w:lang w:eastAsia="zh-CN"/>
        </w:rPr>
      </w:pPr>
      <w:r>
        <w:rPr>
          <w:rFonts w:ascii="Times New Roman" w:hAnsi="Times New Roman" w:eastAsia="宋体"/>
          <w:lang w:eastAsia="zh-CN"/>
        </w:rPr>
        <w:t>2.至少使用5个短文中标有下划线的关键词语；</w:t>
      </w:r>
    </w:p>
    <w:p>
      <w:pPr>
        <w:pStyle w:val="19"/>
        <w:rPr>
          <w:rFonts w:ascii="Times New Roman" w:hAnsi="Times New Roman" w:eastAsia="宋体"/>
          <w:lang w:eastAsia="zh-CN"/>
        </w:rPr>
      </w:pPr>
      <w:r>
        <w:rPr>
          <w:rFonts w:ascii="Times New Roman" w:hAnsi="Times New Roman" w:eastAsia="宋体"/>
          <w:lang w:eastAsia="zh-CN"/>
        </w:rPr>
        <w:t>3.续写部分分为两段，每段的开头语已为你写好；</w:t>
      </w:r>
    </w:p>
    <w:p>
      <w:pPr>
        <w:pStyle w:val="19"/>
        <w:rPr>
          <w:rFonts w:ascii="Times New Roman" w:hAnsi="Times New Roman" w:eastAsia="宋体"/>
          <w:lang w:eastAsia="zh-CN"/>
        </w:rPr>
      </w:pPr>
      <w:r>
        <w:rPr>
          <w:rFonts w:ascii="Times New Roman" w:hAnsi="Times New Roman" w:eastAsia="宋体"/>
          <w:lang w:eastAsia="zh-CN"/>
        </w:rPr>
        <w:t>4.续写完成后，请用下划线标出你所使用的关键词语。</w:t>
      </w:r>
    </w:p>
    <w:p>
      <w:pPr>
        <w:pStyle w:val="19"/>
        <w:rPr>
          <w:rFonts w:ascii="Times New Roman" w:hAnsi="Times New Roman" w:eastAsia="宋体"/>
        </w:rPr>
      </w:pPr>
      <w:r>
        <w:rPr>
          <w:rFonts w:ascii="Times New Roman" w:hAnsi="Times New Roman" w:eastAsia="宋体"/>
        </w:rPr>
        <w:t>Paragraph 1:</w:t>
      </w:r>
    </w:p>
    <w:p>
      <w:pPr>
        <w:pStyle w:val="19"/>
        <w:rPr>
          <w:rFonts w:ascii="Times New Roman" w:hAnsi="Times New Roman" w:eastAsia="宋体"/>
        </w:rPr>
      </w:pPr>
      <w:r>
        <w:rPr>
          <w:rFonts w:ascii="Times New Roman" w:hAnsi="Times New Roman" w:eastAsia="宋体"/>
        </w:rPr>
        <w:t>Suddenly an idea came into Prissy's head.</w:t>
      </w:r>
    </w:p>
    <w:p>
      <w:pPr>
        <w:pStyle w:val="19"/>
        <w:rPr>
          <w:rFonts w:ascii="Times New Roman" w:hAnsi="Times New Roman" w:eastAsia="宋体"/>
        </w:rPr>
      </w:pPr>
      <w:r>
        <w:rPr>
          <w:rFonts w:ascii="Times New Roman" w:hAnsi="Times New Roman" w:eastAsia="宋体"/>
        </w:rPr>
        <w:t>Paragraph 2:</w:t>
      </w:r>
    </w:p>
    <w:p>
      <w:pPr>
        <w:pStyle w:val="19"/>
        <w:rPr>
          <w:rFonts w:ascii="Times New Roman" w:hAnsi="Times New Roman" w:eastAsia="宋体"/>
        </w:rPr>
      </w:pPr>
      <w:r>
        <w:rPr>
          <w:rFonts w:ascii="Times New Roman" w:hAnsi="Times New Roman" w:eastAsia="宋体"/>
        </w:rPr>
        <w:t>Prissy had just set the table when an angry voice cut through the peace.</w:t>
      </w:r>
    </w:p>
    <w:p>
      <w:pPr>
        <w:pStyle w:val="19"/>
        <w:rPr>
          <w:rFonts w:ascii="Times New Roman" w:hAnsi="Times New Roman" w:eastAsia="宋体"/>
        </w:rPr>
        <w:sectPr>
          <w:pgSz w:w="12240" w:h="15840"/>
          <w:pgMar w:top="1440" w:right="1800" w:bottom="1440" w:left="1800" w:header="720" w:footer="720" w:gutter="0"/>
          <w:cols w:space="720" w:num="1"/>
          <w:docGrid w:linePitch="360" w:charSpace="0"/>
        </w:sectPr>
      </w:pPr>
      <w:r>
        <w:rPr>
          <w:lang w:eastAsia="zh-CN"/>
        </w:rPr>
        <w:drawing>
          <wp:inline distT="0" distB="0" distL="0" distR="0">
            <wp:extent cx="5486400" cy="384492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486400" cy="3844925"/>
                    </a:xfrm>
                    <a:prstGeom prst="rect">
                      <a:avLst/>
                    </a:prstGeom>
                  </pic:spPr>
                </pic:pic>
              </a:graphicData>
            </a:graphic>
          </wp:inline>
        </w:drawing>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Microsoft YaHei UI" w:hAnsi="Microsoft YaHei UI" w:eastAsia="Microsoft YaHei UI" w:cs="Microsoft YaHei UI"/>
          <w:i w:val="0"/>
          <w:caps w:val="0"/>
          <w:color w:val="222222"/>
          <w:spacing w:val="4"/>
          <w:sz w:val="12"/>
          <w:szCs w:val="12"/>
        </w:rPr>
      </w:pPr>
      <w:bookmarkStart w:id="0" w:name="_GoBack"/>
      <w:bookmarkEnd w:id="0"/>
      <w:r>
        <w:rPr>
          <w:rFonts w:hint="eastAsia" w:ascii="Microsoft YaHei UI" w:hAnsi="Microsoft YaHei UI" w:eastAsia="Microsoft YaHei UI" w:cs="Microsoft YaHei UI"/>
          <w:i w:val="0"/>
          <w:caps w:val="0"/>
          <w:color w:val="222222"/>
          <w:spacing w:val="4"/>
          <w:sz w:val="12"/>
          <w:szCs w:val="12"/>
          <w:bdr w:val="none" w:color="auto" w:sz="0" w:space="0"/>
          <w:shd w:val="clear" w:fill="FFFFFF"/>
        </w:rPr>
        <w:drawing>
          <wp:inline distT="0" distB="0" distL="114300" distR="114300">
            <wp:extent cx="6629400" cy="9363075"/>
            <wp:effectExtent l="0" t="0" r="0" b="0"/>
            <wp:docPr id="7"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IMG_257"/>
                    <pic:cNvPicPr>
                      <a:picLocks noChangeAspect="1"/>
                    </pic:cNvPicPr>
                  </pic:nvPicPr>
                  <pic:blipFill>
                    <a:blip r:embed="rId6"/>
                    <a:stretch>
                      <a:fillRect/>
                    </a:stretch>
                  </pic:blipFill>
                  <pic:spPr>
                    <a:xfrm>
                      <a:off x="0" y="0"/>
                      <a:ext cx="6629400" cy="9363075"/>
                    </a:xfrm>
                    <a:prstGeom prst="rect">
                      <a:avLst/>
                    </a:prstGeom>
                    <a:noFill/>
                    <a:ln w="9525">
                      <a:noFill/>
                    </a:ln>
                  </pic:spPr>
                </pic:pic>
              </a:graphicData>
            </a:graphic>
          </wp:inline>
        </w:drawing>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Microsoft YaHei UI" w:hAnsi="Microsoft YaHei UI" w:eastAsia="Microsoft YaHei UI" w:cs="Microsoft YaHei UI"/>
          <w:i w:val="0"/>
          <w:caps w:val="0"/>
          <w:color w:val="222222"/>
          <w:spacing w:val="4"/>
          <w:sz w:val="12"/>
          <w:szCs w:val="12"/>
        </w:rPr>
      </w:pPr>
      <w:r>
        <w:rPr>
          <w:rFonts w:hint="eastAsia" w:ascii="Microsoft YaHei UI" w:hAnsi="Microsoft YaHei UI" w:eastAsia="Microsoft YaHei UI" w:cs="Microsoft YaHei UI"/>
          <w:i w:val="0"/>
          <w:caps w:val="0"/>
          <w:color w:val="222222"/>
          <w:spacing w:val="4"/>
          <w:sz w:val="12"/>
          <w:szCs w:val="12"/>
          <w:bdr w:val="none" w:color="auto" w:sz="0" w:space="0"/>
          <w:shd w:val="clear" w:fill="FFFFFF"/>
        </w:rPr>
        <w:drawing>
          <wp:inline distT="0" distB="0" distL="114300" distR="114300">
            <wp:extent cx="6629400" cy="9363075"/>
            <wp:effectExtent l="0" t="0" r="0" b="0"/>
            <wp:docPr id="5"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8"/>
                    <pic:cNvPicPr>
                      <a:picLocks noChangeAspect="1"/>
                    </pic:cNvPicPr>
                  </pic:nvPicPr>
                  <pic:blipFill>
                    <a:blip r:embed="rId7"/>
                    <a:stretch>
                      <a:fillRect/>
                    </a:stretch>
                  </pic:blipFill>
                  <pic:spPr>
                    <a:xfrm>
                      <a:off x="0" y="0"/>
                      <a:ext cx="6629400" cy="9363075"/>
                    </a:xfrm>
                    <a:prstGeom prst="rect">
                      <a:avLst/>
                    </a:prstGeom>
                    <a:noFill/>
                    <a:ln w="9525">
                      <a:noFill/>
                    </a:ln>
                  </pic:spPr>
                </pic:pic>
              </a:graphicData>
            </a:graphic>
          </wp:inline>
        </w:drawing>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Microsoft YaHei UI" w:hAnsi="Microsoft YaHei UI" w:eastAsia="Microsoft YaHei UI" w:cs="Microsoft YaHei UI"/>
          <w:i w:val="0"/>
          <w:caps w:val="0"/>
          <w:color w:val="222222"/>
          <w:spacing w:val="4"/>
          <w:sz w:val="12"/>
          <w:szCs w:val="12"/>
        </w:rPr>
      </w:pPr>
      <w:r>
        <w:rPr>
          <w:rFonts w:hint="eastAsia" w:ascii="Microsoft YaHei UI" w:hAnsi="Microsoft YaHei UI" w:eastAsia="Microsoft YaHei UI" w:cs="Microsoft YaHei UI"/>
          <w:i w:val="0"/>
          <w:caps w:val="0"/>
          <w:color w:val="222222"/>
          <w:spacing w:val="4"/>
          <w:sz w:val="12"/>
          <w:szCs w:val="12"/>
          <w:shd w:val="clear" w:fill="FFFFFF"/>
        </w:rPr>
        <w:drawing>
          <wp:inline distT="0" distB="0" distL="114300" distR="114300">
            <wp:extent cx="6629400" cy="9363075"/>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8"/>
                    <a:stretch>
                      <a:fillRect/>
                    </a:stretch>
                  </pic:blipFill>
                  <pic:spPr>
                    <a:xfrm>
                      <a:off x="0" y="0"/>
                      <a:ext cx="6629400" cy="9363075"/>
                    </a:xfrm>
                    <a:prstGeom prst="rect">
                      <a:avLst/>
                    </a:prstGeom>
                    <a:noFill/>
                    <a:ln w="9525">
                      <a:noFill/>
                    </a:ln>
                  </pic:spPr>
                </pic:pic>
              </a:graphicData>
            </a:graphic>
          </wp:inline>
        </w:drawing>
      </w:r>
    </w:p>
    <w:p>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Microsoft YaHei UI" w:hAnsi="Microsoft YaHei UI" w:eastAsia="Microsoft YaHei UI" w:cs="Microsoft YaHei UI"/>
          <w:i w:val="0"/>
          <w:caps w:val="0"/>
          <w:color w:val="222222"/>
          <w:spacing w:val="4"/>
          <w:sz w:val="12"/>
          <w:szCs w:val="12"/>
        </w:rPr>
      </w:pPr>
      <w:r>
        <w:rPr>
          <w:rFonts w:hint="eastAsia" w:ascii="Microsoft YaHei UI" w:hAnsi="Microsoft YaHei UI" w:eastAsia="Microsoft YaHei UI" w:cs="Microsoft YaHei UI"/>
          <w:i w:val="0"/>
          <w:caps w:val="0"/>
          <w:color w:val="222222"/>
          <w:spacing w:val="4"/>
          <w:sz w:val="12"/>
          <w:szCs w:val="12"/>
          <w:shd w:val="clear" w:fill="FFFFFF"/>
        </w:rPr>
        <w:drawing>
          <wp:inline distT="0" distB="0" distL="114300" distR="114300">
            <wp:extent cx="6412865" cy="9058275"/>
            <wp:effectExtent l="0" t="0" r="6985" b="0"/>
            <wp:docPr id="3"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60"/>
                    <pic:cNvPicPr>
                      <a:picLocks noChangeAspect="1"/>
                    </pic:cNvPicPr>
                  </pic:nvPicPr>
                  <pic:blipFill>
                    <a:blip r:embed="rId9"/>
                    <a:stretch>
                      <a:fillRect/>
                    </a:stretch>
                  </pic:blipFill>
                  <pic:spPr>
                    <a:xfrm>
                      <a:off x="0" y="0"/>
                      <a:ext cx="6412865" cy="9058275"/>
                    </a:xfrm>
                    <a:prstGeom prst="rect">
                      <a:avLst/>
                    </a:prstGeom>
                    <a:noFill/>
                    <a:ln w="9525">
                      <a:noFill/>
                    </a:ln>
                  </pic:spPr>
                </pic:pic>
              </a:graphicData>
            </a:graphic>
          </wp:inline>
        </w:drawing>
      </w:r>
    </w:p>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ＭＳ 明朝">
    <w:altName w:val="宋体"/>
    <w:panose1 w:val="00000000000000000000"/>
    <w:charset w:val="86"/>
    <w:family w:val="auto"/>
    <w:pitch w:val="default"/>
    <w:sig w:usb0="00000000" w:usb1="00000000" w:usb2="00000000" w:usb3="00000000" w:csb0="00000000" w:csb1="00000000"/>
  </w:font>
  <w:font w:name="ＭＳ 明朝">
    <w:altName w:val="宋体"/>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70409020205020404"/>
    <w:charset w:val="00"/>
    <w:family w:val="modern"/>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EFF" w:usb1="C0007843" w:usb2="00000009" w:usb3="00000000" w:csb0="400001FF" w:csb1="FFFF0000"/>
  </w:font>
  <w:font w:name="Microsoft YaHei U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05165"/>
    <w:rsid w:val="00034616"/>
    <w:rsid w:val="000359CA"/>
    <w:rsid w:val="0006063C"/>
    <w:rsid w:val="00065079"/>
    <w:rsid w:val="0008183A"/>
    <w:rsid w:val="00085EE9"/>
    <w:rsid w:val="000C64F1"/>
    <w:rsid w:val="000F5518"/>
    <w:rsid w:val="000F6678"/>
    <w:rsid w:val="00110ADA"/>
    <w:rsid w:val="0015074B"/>
    <w:rsid w:val="00153AA5"/>
    <w:rsid w:val="00173CBC"/>
    <w:rsid w:val="001817CC"/>
    <w:rsid w:val="001C0FC2"/>
    <w:rsid w:val="001D25DE"/>
    <w:rsid w:val="001F0D2D"/>
    <w:rsid w:val="001F774F"/>
    <w:rsid w:val="002372BC"/>
    <w:rsid w:val="00241E10"/>
    <w:rsid w:val="00246357"/>
    <w:rsid w:val="00247D38"/>
    <w:rsid w:val="00274778"/>
    <w:rsid w:val="0029639D"/>
    <w:rsid w:val="002C1F7A"/>
    <w:rsid w:val="002D229F"/>
    <w:rsid w:val="002D6C4F"/>
    <w:rsid w:val="002F1072"/>
    <w:rsid w:val="002F7B88"/>
    <w:rsid w:val="0030431D"/>
    <w:rsid w:val="00307E4F"/>
    <w:rsid w:val="00326F90"/>
    <w:rsid w:val="00346FA2"/>
    <w:rsid w:val="00362147"/>
    <w:rsid w:val="003970D9"/>
    <w:rsid w:val="003C1847"/>
    <w:rsid w:val="003E3813"/>
    <w:rsid w:val="00401327"/>
    <w:rsid w:val="00442546"/>
    <w:rsid w:val="00486427"/>
    <w:rsid w:val="00490325"/>
    <w:rsid w:val="004D3265"/>
    <w:rsid w:val="004F59A2"/>
    <w:rsid w:val="0053321C"/>
    <w:rsid w:val="005452EC"/>
    <w:rsid w:val="0054767E"/>
    <w:rsid w:val="005565EE"/>
    <w:rsid w:val="0058621D"/>
    <w:rsid w:val="0059692F"/>
    <w:rsid w:val="005C2368"/>
    <w:rsid w:val="006036D0"/>
    <w:rsid w:val="006221BA"/>
    <w:rsid w:val="00653B0F"/>
    <w:rsid w:val="0067720D"/>
    <w:rsid w:val="0069658E"/>
    <w:rsid w:val="00766FB8"/>
    <w:rsid w:val="007D6195"/>
    <w:rsid w:val="00855F10"/>
    <w:rsid w:val="00864050"/>
    <w:rsid w:val="008B3E83"/>
    <w:rsid w:val="008D2F5A"/>
    <w:rsid w:val="00943C43"/>
    <w:rsid w:val="00961F12"/>
    <w:rsid w:val="00971079"/>
    <w:rsid w:val="00A42056"/>
    <w:rsid w:val="00A82E67"/>
    <w:rsid w:val="00AA1D8D"/>
    <w:rsid w:val="00AA4FD6"/>
    <w:rsid w:val="00AB5009"/>
    <w:rsid w:val="00B0149A"/>
    <w:rsid w:val="00B22307"/>
    <w:rsid w:val="00B30A7A"/>
    <w:rsid w:val="00B31718"/>
    <w:rsid w:val="00B40881"/>
    <w:rsid w:val="00B47730"/>
    <w:rsid w:val="00B705A5"/>
    <w:rsid w:val="00B91998"/>
    <w:rsid w:val="00BF6D8A"/>
    <w:rsid w:val="00C05D67"/>
    <w:rsid w:val="00C11F83"/>
    <w:rsid w:val="00C52E1A"/>
    <w:rsid w:val="00C65DDE"/>
    <w:rsid w:val="00C84050"/>
    <w:rsid w:val="00CA1685"/>
    <w:rsid w:val="00CB0664"/>
    <w:rsid w:val="00CD59A4"/>
    <w:rsid w:val="00CF60BE"/>
    <w:rsid w:val="00D17F6C"/>
    <w:rsid w:val="00D37F44"/>
    <w:rsid w:val="00D43C74"/>
    <w:rsid w:val="00D67560"/>
    <w:rsid w:val="00D85846"/>
    <w:rsid w:val="00D85CE9"/>
    <w:rsid w:val="00DA69B0"/>
    <w:rsid w:val="00DB4231"/>
    <w:rsid w:val="00DC6D77"/>
    <w:rsid w:val="00E1412A"/>
    <w:rsid w:val="00E3752B"/>
    <w:rsid w:val="00EA0028"/>
    <w:rsid w:val="00EA285B"/>
    <w:rsid w:val="00EA73BA"/>
    <w:rsid w:val="00EC02D8"/>
    <w:rsid w:val="00EE25F3"/>
    <w:rsid w:val="00EF58EB"/>
    <w:rsid w:val="00F0614B"/>
    <w:rsid w:val="00F102D6"/>
    <w:rsid w:val="00F42830"/>
    <w:rsid w:val="00F472C8"/>
    <w:rsid w:val="00F51A3F"/>
    <w:rsid w:val="00FA5F14"/>
    <w:rsid w:val="00FB3050"/>
    <w:rsid w:val="00FC693F"/>
    <w:rsid w:val="00FE68DC"/>
    <w:rsid w:val="1DAA515A"/>
    <w:rsid w:val="21FA7D14"/>
    <w:rsid w:val="442F670D"/>
    <w:rsid w:val="4F7760C8"/>
    <w:rsid w:val="6EC425B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qFormat="1"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qFormat="1" w:unhideWhenUsed="0" w:uiPriority="63" w:semiHidden="0" w:name="Medium Shading 1 Accent 3"/>
    <w:lsdException w:unhideWhenUsed="0" w:uiPriority="64" w:semiHidden="0" w:name="Medium Shading 2 Accent 3"/>
    <w:lsdException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qFormat="1" w:unhideWhenUsed="0" w:uiPriority="63" w:semiHidden="0" w:name="Medium Shading 1 Accent 4"/>
    <w:lsdException w:unhideWhenUsed="0" w:uiPriority="64" w:semiHidden="0" w:name="Medium Shading 2 Accent 4"/>
    <w:lsdException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qFormat="1"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qFormat="1" w:unhideWhenUsed="0" w:uiPriority="61" w:semiHidden="0" w:name="Light List Accent 6"/>
    <w:lsdException w:unhideWhenUsed="0" w:uiPriority="62" w:semiHidden="0" w:name="Light Grid Accent 6"/>
    <w:lsdException w:qFormat="1" w:unhideWhenUsed="0" w:uiPriority="63" w:semiHidden="0" w:name="Medium Shading 1 Accent 6"/>
    <w:lsdException w:unhideWhenUsed="0" w:uiPriority="64" w:semiHidden="0" w:name="Medium Shading 2 Accent 6"/>
    <w:lsdException w:qFormat="1"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qFormat/>
    <w:uiPriority w:val="99"/>
    <w:tblPr>
      <w:tblLayout w:type="fixed"/>
      <w:tblCellMar>
        <w:top w:w="0" w:type="dxa"/>
        <w:left w:w="108" w:type="dxa"/>
        <w:bottom w:w="0" w:type="dxa"/>
        <w:right w:w="108" w:type="dxa"/>
      </w:tblCellMar>
    </w:tblPr>
  </w:style>
  <w:style w:type="paragraph" w:styleId="2">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7"/>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5"/>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7"/>
    <w:unhideWhenUsed/>
    <w:qFormat/>
    <w:uiPriority w:val="99"/>
    <w:pPr>
      <w:tabs>
        <w:tab w:val="center" w:pos="4680"/>
        <w:tab w:val="right" w:pos="9360"/>
      </w:tabs>
      <w:spacing w:after="0" w:line="240" w:lineRule="auto"/>
    </w:pPr>
  </w:style>
  <w:style w:type="paragraph" w:styleId="25">
    <w:name w:val="header"/>
    <w:basedOn w:val="1"/>
    <w:link w:val="136"/>
    <w:unhideWhenUsed/>
    <w:qFormat/>
    <w:uiPriority w:val="99"/>
    <w:pPr>
      <w:tabs>
        <w:tab w:val="center" w:pos="4680"/>
        <w:tab w:val="right" w:pos="9360"/>
      </w:tabs>
      <w:spacing w:after="0" w:line="240" w:lineRule="auto"/>
    </w:pPr>
  </w:style>
  <w:style w:type="paragraph" w:styleId="26">
    <w:name w:val="Subtitle"/>
    <w:basedOn w:val="1"/>
    <w:next w:val="1"/>
    <w:link w:val="14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6"/>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5">
    <w:name w:val="Light Shading"/>
    <w:basedOn w:val="33"/>
    <w:uiPriority w:val="60"/>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6">
    <w:name w:val="Light Shading Accent 1"/>
    <w:basedOn w:val="33"/>
    <w:uiPriority w:val="60"/>
    <w:rPr>
      <w:color w:val="376092"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7">
    <w:name w:val="Light Shading Accent 2"/>
    <w:basedOn w:val="33"/>
    <w:uiPriority w:val="60"/>
    <w:rPr>
      <w:color w:val="953735"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38">
    <w:name w:val="Light Shading Accent 3"/>
    <w:basedOn w:val="33"/>
    <w:uiPriority w:val="60"/>
    <w:rPr>
      <w:color w:val="7793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39">
    <w:name w:val="Light Shading Accent 4"/>
    <w:basedOn w:val="33"/>
    <w:uiPriority w:val="60"/>
    <w:rPr>
      <w:color w:val="604A7B"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40">
    <w:name w:val="Light Shading Accent 5"/>
    <w:basedOn w:val="33"/>
    <w:uiPriority w:val="60"/>
    <w:rPr>
      <w:color w:val="31859C"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1">
    <w:name w:val="Light Shading Accent 6"/>
    <w:basedOn w:val="33"/>
    <w:uiPriority w:val="60"/>
    <w:rPr>
      <w:color w:val="E46C0A"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2">
    <w:name w:val="Light List"/>
    <w:basedOn w:val="33"/>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qFormat/>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7">
    <w:name w:val="Medium Shading 1 Accent 1"/>
    <w:basedOn w:val="33"/>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58">
    <w:name w:val="Medium Shading 1 Accent 2"/>
    <w:basedOn w:val="33"/>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59">
    <w:name w:val="Medium Shading 1 Accent 3"/>
    <w:basedOn w:val="33"/>
    <w:qFormat/>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60">
    <w:name w:val="Medium Shading 1 Accent 4"/>
    <w:basedOn w:val="33"/>
    <w:qFormat/>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1">
    <w:name w:val="Medium Shading 1 Accent 5"/>
    <w:basedOn w:val="33"/>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2">
    <w:name w:val="Medium Shading 1 Accent 6"/>
    <w:basedOn w:val="33"/>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3">
    <w:name w:val="Medium Shading 2"/>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0">
    <w:name w:val="Medium List 1"/>
    <w:basedOn w:val="33"/>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1">
    <w:name w:val="Medium List 1 Accent 1"/>
    <w:basedOn w:val="33"/>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2">
    <w:name w:val="Medium List 1 Accent 2"/>
    <w:basedOn w:val="33"/>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3">
    <w:name w:val="Medium List 1 Accent 3"/>
    <w:basedOn w:val="33"/>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4">
    <w:name w:val="Medium List 1 Accent 4"/>
    <w:basedOn w:val="33"/>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5">
    <w:name w:val="Medium List 1 Accent 5"/>
    <w:basedOn w:val="33"/>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6">
    <w:name w:val="Medium List 1 Accent 6"/>
    <w:basedOn w:val="33"/>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7">
    <w:name w:val="Medium List 2"/>
    <w:basedOn w:val="33"/>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8">
    <w:name w:val="Medium List 2 Accent 1"/>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9">
    <w:name w:val="Medium List 2 Accent 2"/>
    <w:basedOn w:val="33"/>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3"/>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4"/>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5"/>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List 2 Accent 6"/>
    <w:basedOn w:val="33"/>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4">
    <w:name w:val="Medium Grid 1"/>
    <w:basedOn w:val="33"/>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5">
    <w:name w:val="Medium Grid 1 Accent 1"/>
    <w:basedOn w:val="33"/>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6">
    <w:name w:val="Medium Grid 1 Accent 2"/>
    <w:basedOn w:val="33"/>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7">
    <w:name w:val="Medium Grid 1 Accent 3"/>
    <w:basedOn w:val="33"/>
    <w:qFormat/>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88">
    <w:name w:val="Medium Grid 1 Accent 4"/>
    <w:basedOn w:val="33"/>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89">
    <w:name w:val="Medium Grid 1 Accent 5"/>
    <w:basedOn w:val="33"/>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90">
    <w:name w:val="Medium Grid 1 Accent 6"/>
    <w:basedOn w:val="33"/>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1">
    <w:name w:val="Medium Grid 2"/>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2">
    <w:name w:val="Medium Grid 2 Accent 1"/>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3">
    <w:name w:val="Medium Grid 2 Accent 2"/>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4">
    <w:name w:val="Medium Grid 2 Accent 3"/>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5">
    <w:name w:val="Medium Grid 2 Accent 4"/>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6">
    <w:name w:val="Medium Grid 2 Accent 5"/>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7">
    <w:name w:val="Medium Grid 2 Accent 6"/>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98">
    <w:name w:val="Medium Grid 3"/>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qFormat/>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qFormat/>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qFormat/>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qFormat/>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6">
    <w:name w:val="Colorful Shading Accent 4"/>
    <w:basedOn w:val="33"/>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20">
    <w:name w:val="Colorful List Accent 1"/>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1">
    <w:name w:val="Colorful List Accent 2"/>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2">
    <w:name w:val="Colorful List Accent 3"/>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3">
    <w:name w:val="Colorful List Accent 4"/>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4">
    <w:name w:val="Colorful List Accent 5"/>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5">
    <w:name w:val="Colorful List Accent 6"/>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6">
    <w:name w:val="Colorful Grid"/>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7">
    <w:name w:val="Colorful Grid Accent 1"/>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28">
    <w:name w:val="Colorful Grid Accent 2"/>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29">
    <w:name w:val="Colorful Grid Accent 3"/>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30">
    <w:name w:val="Colorful Grid Accent 4"/>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1">
    <w:name w:val="Colorful Grid Accent 5"/>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2">
    <w:name w:val="Colorful Grid Accent 6"/>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页眉 Char"/>
    <w:basedOn w:val="133"/>
    <w:link w:val="25"/>
    <w:uiPriority w:val="99"/>
  </w:style>
  <w:style w:type="character" w:customStyle="1" w:styleId="137">
    <w:name w:val="页脚 Char"/>
    <w:basedOn w:val="133"/>
    <w:link w:val="24"/>
    <w:uiPriority w:val="99"/>
  </w:style>
  <w:style w:type="paragraph" w:styleId="138">
    <w:name w:val="No Spacing"/>
    <w:qFormat/>
    <w:uiPriority w:val="1"/>
    <w:rPr>
      <w:rFonts w:asciiTheme="minorHAnsi" w:hAnsiTheme="minorHAnsi" w:eastAsiaTheme="minorEastAsia" w:cstheme="minorBidi"/>
      <w:sz w:val="22"/>
      <w:szCs w:val="22"/>
      <w:lang w:val="en-US" w:eastAsia="en-US" w:bidi="ar-SA"/>
    </w:rPr>
  </w:style>
  <w:style w:type="character" w:customStyle="1" w:styleId="139">
    <w:name w:val="标题 1 Char"/>
    <w:basedOn w:val="133"/>
    <w:link w:val="3"/>
    <w:uiPriority w:val="9"/>
    <w:rPr>
      <w:rFonts w:asciiTheme="majorHAnsi" w:hAnsiTheme="majorHAnsi" w:eastAsiaTheme="majorEastAsia" w:cstheme="majorBidi"/>
      <w:b/>
      <w:bCs/>
      <w:color w:val="376092" w:themeColor="accent1" w:themeShade="BF"/>
      <w:sz w:val="28"/>
      <w:szCs w:val="28"/>
    </w:rPr>
  </w:style>
  <w:style w:type="character" w:customStyle="1" w:styleId="140">
    <w:name w:val="标题 2 Char"/>
    <w:basedOn w:val="133"/>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标题 3 Char"/>
    <w:basedOn w:val="133"/>
    <w:link w:val="5"/>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标题 Char"/>
    <w:basedOn w:val="133"/>
    <w:link w:val="32"/>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副标题 Char"/>
    <w:basedOn w:val="133"/>
    <w:link w:val="26"/>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正文文本 Char"/>
    <w:basedOn w:val="133"/>
    <w:link w:val="19"/>
    <w:uiPriority w:val="99"/>
  </w:style>
  <w:style w:type="character" w:customStyle="1" w:styleId="146">
    <w:name w:val="正文文本 2 Char"/>
    <w:basedOn w:val="133"/>
    <w:link w:val="28"/>
    <w:uiPriority w:val="99"/>
  </w:style>
  <w:style w:type="character" w:customStyle="1" w:styleId="147">
    <w:name w:val="正文文本 3 Char"/>
    <w:basedOn w:val="133"/>
    <w:link w:val="17"/>
    <w:uiPriority w:val="99"/>
    <w:rPr>
      <w:sz w:val="16"/>
      <w:szCs w:val="16"/>
    </w:rPr>
  </w:style>
  <w:style w:type="character" w:customStyle="1" w:styleId="148">
    <w:name w:val="宏文本 Char"/>
    <w:basedOn w:val="133"/>
    <w:link w:val="2"/>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引用 Char"/>
    <w:basedOn w:val="133"/>
    <w:link w:val="149"/>
    <w:uiPriority w:val="29"/>
    <w:rPr>
      <w:i/>
      <w:iCs/>
      <w:color w:val="000000" w:themeColor="text1"/>
      <w14:textFill>
        <w14:solidFill>
          <w14:schemeClr w14:val="tx1"/>
        </w14:solidFill>
      </w14:textFill>
    </w:rPr>
  </w:style>
  <w:style w:type="character" w:customStyle="1" w:styleId="151">
    <w:name w:val="标题 4 Char"/>
    <w:basedOn w:val="133"/>
    <w:link w:val="6"/>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标题 5 Char"/>
    <w:basedOn w:val="133"/>
    <w:link w:val="7"/>
    <w:semiHidden/>
    <w:uiPriority w:val="9"/>
    <w:rPr>
      <w:rFonts w:asciiTheme="majorHAnsi" w:hAnsiTheme="majorHAnsi" w:eastAsiaTheme="majorEastAsia" w:cstheme="majorBidi"/>
      <w:color w:val="254061" w:themeColor="accent1" w:themeShade="80"/>
    </w:rPr>
  </w:style>
  <w:style w:type="character" w:customStyle="1" w:styleId="153">
    <w:name w:val="标题 6 Char"/>
    <w:basedOn w:val="133"/>
    <w:link w:val="8"/>
    <w:semiHidden/>
    <w:uiPriority w:val="9"/>
    <w:rPr>
      <w:rFonts w:asciiTheme="majorHAnsi" w:hAnsiTheme="majorHAnsi" w:eastAsiaTheme="majorEastAsia" w:cstheme="majorBidi"/>
      <w:i/>
      <w:iCs/>
      <w:color w:val="254061" w:themeColor="accent1" w:themeShade="80"/>
    </w:rPr>
  </w:style>
  <w:style w:type="character" w:customStyle="1" w:styleId="154">
    <w:name w:val="标题 7 Char"/>
    <w:basedOn w:val="133"/>
    <w:link w:val="9"/>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标题 8 Char"/>
    <w:basedOn w:val="133"/>
    <w:link w:val="10"/>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标题 9 Char"/>
    <w:basedOn w:val="133"/>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明显引用 Char"/>
    <w:basedOn w:val="133"/>
    <w:link w:val="157"/>
    <w:uiPriority w:val="30"/>
    <w:rPr>
      <w:b/>
      <w:bCs/>
      <w:i/>
      <w:iCs/>
      <w:color w:val="4F81BD" w:themeColor="accent1"/>
      <w14:textFill>
        <w14:solidFill>
          <w14:schemeClr w14:val="accent1"/>
        </w14:solidFill>
      </w14:textFill>
    </w:rPr>
  </w:style>
  <w:style w:type="character" w:customStyle="1" w:styleId="159">
    <w:name w:val="不明显强调1"/>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明显强调1"/>
    <w:basedOn w:val="133"/>
    <w:qFormat/>
    <w:uiPriority w:val="21"/>
    <w:rPr>
      <w:b/>
      <w:bCs/>
      <w:i/>
      <w:iCs/>
      <w:color w:val="4F81BD" w:themeColor="accent1"/>
      <w14:textFill>
        <w14:solidFill>
          <w14:schemeClr w14:val="accent1"/>
        </w14:solidFill>
      </w14:textFill>
    </w:rPr>
  </w:style>
  <w:style w:type="character" w:customStyle="1" w:styleId="161">
    <w:name w:val="不明显参考1"/>
    <w:basedOn w:val="133"/>
    <w:qFormat/>
    <w:uiPriority w:val="31"/>
    <w:rPr>
      <w:smallCaps/>
      <w:color w:val="C0504D" w:themeColor="accent2"/>
      <w:u w:val="single"/>
      <w14:textFill>
        <w14:solidFill>
          <w14:schemeClr w14:val="accent2"/>
        </w14:solidFill>
      </w14:textFill>
    </w:rPr>
  </w:style>
  <w:style w:type="character" w:customStyle="1" w:styleId="162">
    <w:name w:val="明显参考1"/>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书籍标题1"/>
    <w:basedOn w:val="133"/>
    <w:qFormat/>
    <w:uiPriority w:val="33"/>
    <w:rPr>
      <w:b/>
      <w:bCs/>
      <w:smallCaps/>
      <w:spacing w:val="5"/>
    </w:rPr>
  </w:style>
  <w:style w:type="paragraph" w:customStyle="1" w:styleId="164">
    <w:name w:val="TOC 标题1"/>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D8CED9-955B-48A0-835B-5D5E244D7C4F}">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2650</Words>
  <Characters>15111</Characters>
  <Lines>125</Lines>
  <Paragraphs>35</Paragraphs>
  <TotalTime>0</TotalTime>
  <ScaleCrop>false</ScaleCrop>
  <LinksUpToDate>false</LinksUpToDate>
  <CharactersWithSpaces>17726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2022-01-17T04:25:00Z</dcterms:created>
  <dc:creator>python-docx</dc:creator>
  <dc:description>generated by python-docx</dc:description>
  <cp:lastModifiedBy>24147</cp:lastModifiedBy>
  <dcterms:modified xsi:type="dcterms:W3CDTF">2022-12-20T01:59:14Z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