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rPr>
      </w:pPr>
      <w:r>
        <w:rPr>
          <w:rFonts w:hint="default" w:ascii="Times New Roman" w:hAnsi="Times New Roman" w:cs="Times New Roman"/>
          <w:color w:val="000000"/>
          <w:spacing w:val="0"/>
          <w:w w:val="100"/>
          <w:position w:val="0"/>
        </w:rPr>
        <w:t>机密</w:t>
      </w:r>
      <w:r>
        <w:rPr>
          <w:rFonts w:hint="default" w:ascii="Times New Roman" w:hAnsi="Times New Roman" w:cs="Times New Roman"/>
          <w:color w:val="000000"/>
          <w:spacing w:val="0"/>
          <w:w w:val="100"/>
          <w:position w:val="0"/>
          <w:lang w:val="en-US" w:eastAsia="en-US" w:bidi="en-US"/>
        </w:rPr>
        <w:t>★</w:t>
      </w:r>
      <w:r>
        <w:rPr>
          <w:rFonts w:hint="default" w:ascii="Times New Roman" w:hAnsi="Times New Roman" w:cs="Times New Roman"/>
          <w:color w:val="000000"/>
          <w:spacing w:val="0"/>
          <w:w w:val="100"/>
          <w:position w:val="0"/>
        </w:rPr>
        <w:t xml:space="preserve">考试结束前 </w:t>
      </w:r>
    </w:p>
    <w:p>
      <w:pPr>
        <w:pStyle w:val="10"/>
        <w:keepNext/>
        <w:keepLines/>
        <w:widowControl w:val="0"/>
        <w:shd w:val="clear" w:color="auto" w:fill="auto"/>
        <w:bidi w:val="0"/>
        <w:spacing w:before="0" w:after="0" w:line="240" w:lineRule="auto"/>
        <w:ind w:left="0" w:right="0" w:firstLine="0"/>
        <w:jc w:val="center"/>
        <w:rPr>
          <w:rFonts w:hint="default" w:ascii="Times New Roman" w:hAnsi="Times New Roman" w:cs="Times New Roman"/>
          <w:b/>
          <w:bCs/>
        </w:rPr>
      </w:pPr>
      <w:bookmarkStart w:id="0" w:name="bookmark0"/>
      <w:bookmarkStart w:id="1" w:name="bookmark1"/>
      <w:bookmarkStart w:id="2" w:name="bookmark2"/>
      <w:r>
        <w:rPr>
          <w:rFonts w:hint="default" w:ascii="Times New Roman" w:hAnsi="Times New Roman" w:cs="Times New Roman"/>
          <w:b/>
          <w:bCs/>
          <w:color w:val="000000"/>
          <w:spacing w:val="0"/>
          <w:w w:val="100"/>
          <w:position w:val="0"/>
        </w:rPr>
        <w:t>2019年11月份温州市普通高中高考适应性测试</w:t>
      </w:r>
      <w:r>
        <w:rPr>
          <w:rFonts w:hint="default" w:ascii="Times New Roman" w:hAnsi="Times New Roman" w:cs="Times New Roman"/>
          <w:b/>
          <w:bCs/>
          <w:color w:val="000000"/>
          <w:spacing w:val="0"/>
          <w:w w:val="100"/>
          <w:position w:val="0"/>
        </w:rPr>
        <w:br w:type="textWrapping"/>
      </w:r>
      <w:r>
        <w:rPr>
          <w:rFonts w:hint="default" w:ascii="Times New Roman" w:hAnsi="Times New Roman" w:cs="Times New Roman"/>
          <w:b/>
          <w:bCs/>
          <w:color w:val="000000"/>
          <w:spacing w:val="0"/>
          <w:w w:val="100"/>
          <w:position w:val="0"/>
        </w:rPr>
        <w:t>英语试题</w:t>
      </w:r>
      <w:bookmarkEnd w:id="0"/>
      <w:bookmarkEnd w:id="1"/>
      <w:bookmarkEnd w:id="2"/>
    </w:p>
    <w:p>
      <w:pPr>
        <w:pStyle w:val="12"/>
        <w:keepNext w:val="0"/>
        <w:keepLines w:val="0"/>
        <w:widowControl w:val="0"/>
        <w:shd w:val="clear" w:color="auto" w:fill="auto"/>
        <w:bidi w:val="0"/>
        <w:spacing w:before="0" w:after="0" w:line="240" w:lineRule="auto"/>
        <w:ind w:left="0" w:right="0" w:firstLine="0"/>
        <w:jc w:val="both"/>
        <w:rPr>
          <w:rFonts w:hint="default" w:ascii="Times New Roman" w:hAnsi="Times New Roman" w:cs="Times New Roman"/>
        </w:rPr>
      </w:pPr>
      <w:r>
        <w:rPr>
          <w:rFonts w:hint="default" w:ascii="Times New Roman" w:hAnsi="Times New Roman" w:cs="Times New Roman"/>
          <w:color w:val="000000"/>
          <w:spacing w:val="0"/>
          <w:w w:val="100"/>
          <w:position w:val="0"/>
        </w:rPr>
        <w:t>本试卷分第</w:t>
      </w:r>
      <w:r>
        <w:rPr>
          <w:rFonts w:hint="default" w:ascii="Times New Roman" w:hAnsi="Times New Roman" w:eastAsia="Times New Roman" w:cs="Times New Roman"/>
          <w:color w:val="000000"/>
          <w:spacing w:val="0"/>
          <w:w w:val="100"/>
          <w:position w:val="0"/>
        </w:rPr>
        <w:t>I</w:t>
      </w:r>
      <w:r>
        <w:rPr>
          <w:rFonts w:hint="default" w:ascii="Times New Roman" w:hAnsi="Times New Roman" w:cs="Times New Roman"/>
          <w:color w:val="000000"/>
          <w:spacing w:val="0"/>
          <w:w w:val="100"/>
          <w:position w:val="0"/>
        </w:rPr>
        <w:t>卷（选择题）和第</w:t>
      </w:r>
      <w:r>
        <w:rPr>
          <w:rFonts w:hint="default" w:ascii="Times New Roman" w:hAnsi="Times New Roman" w:eastAsia="Times New Roman" w:cs="Times New Roman"/>
          <w:color w:val="000000"/>
          <w:spacing w:val="0"/>
          <w:w w:val="100"/>
          <w:position w:val="0"/>
        </w:rPr>
        <w:t>II</w:t>
      </w:r>
      <w:r>
        <w:rPr>
          <w:rFonts w:hint="default" w:ascii="Times New Roman" w:hAnsi="Times New Roman" w:cs="Times New Roman"/>
          <w:color w:val="000000"/>
          <w:spacing w:val="0"/>
          <w:w w:val="100"/>
          <w:position w:val="0"/>
        </w:rPr>
        <w:t>卷（非选择题）。第</w:t>
      </w:r>
      <w:r>
        <w:rPr>
          <w:rFonts w:hint="default" w:ascii="Times New Roman" w:hAnsi="Times New Roman" w:eastAsia="Times New Roman" w:cs="Times New Roman"/>
          <w:color w:val="000000"/>
          <w:spacing w:val="0"/>
          <w:w w:val="100"/>
          <w:position w:val="0"/>
        </w:rPr>
        <w:t>I</w:t>
      </w:r>
      <w:r>
        <w:rPr>
          <w:rFonts w:hint="default" w:ascii="Times New Roman" w:hAnsi="Times New Roman" w:cs="Times New Roman"/>
          <w:color w:val="000000"/>
          <w:spacing w:val="0"/>
          <w:w w:val="100"/>
          <w:position w:val="0"/>
        </w:rPr>
        <w:t>卷</w:t>
      </w:r>
      <w:r>
        <w:rPr>
          <w:rFonts w:hint="default" w:ascii="Times New Roman" w:hAnsi="Times New Roman" w:eastAsia="Times New Roman" w:cs="Times New Roman"/>
          <w:color w:val="000000"/>
          <w:spacing w:val="0"/>
          <w:w w:val="100"/>
          <w:position w:val="0"/>
        </w:rPr>
        <w:t>1</w:t>
      </w:r>
      <w:r>
        <w:rPr>
          <w:rFonts w:hint="default" w:ascii="Times New Roman" w:hAnsi="Times New Roman" w:cs="Times New Roman"/>
          <w:color w:val="000000"/>
          <w:spacing w:val="0"/>
          <w:w w:val="100"/>
          <w:position w:val="0"/>
        </w:rPr>
        <w:t>至</w:t>
      </w:r>
      <w:r>
        <w:rPr>
          <w:rFonts w:hint="default" w:ascii="Times New Roman" w:hAnsi="Times New Roman" w:cs="Times New Roman"/>
          <w:color w:val="000000"/>
          <w:spacing w:val="0"/>
          <w:w w:val="100"/>
          <w:position w:val="0"/>
          <w:lang w:val="en-US" w:eastAsia="zh-CN"/>
        </w:rPr>
        <w:t>8</w:t>
      </w:r>
      <w:r>
        <w:rPr>
          <w:rFonts w:hint="default" w:ascii="Times New Roman" w:hAnsi="Times New Roman" w:cs="Times New Roman"/>
          <w:color w:val="000000"/>
          <w:spacing w:val="0"/>
          <w:w w:val="100"/>
          <w:position w:val="0"/>
        </w:rPr>
        <w:t>页</w:t>
      </w:r>
      <w:r>
        <w:rPr>
          <w:rFonts w:hint="default" w:ascii="Times New Roman" w:hAnsi="Times New Roman" w:cs="Times New Roman"/>
          <w:color w:val="000000"/>
          <w:spacing w:val="0"/>
          <w:w w:val="100"/>
          <w:position w:val="0"/>
          <w:lang w:val="en-US" w:eastAsia="zh-CN"/>
        </w:rPr>
        <w:t>,</w:t>
      </w:r>
      <w:r>
        <w:rPr>
          <w:rFonts w:hint="default" w:ascii="Times New Roman" w:hAnsi="Times New Roman" w:cs="Times New Roman"/>
          <w:color w:val="000000"/>
          <w:spacing w:val="0"/>
          <w:w w:val="100"/>
          <w:position w:val="0"/>
        </w:rPr>
        <w:t>第</w:t>
      </w:r>
      <w:r>
        <w:rPr>
          <w:rFonts w:hint="default" w:ascii="Times New Roman" w:hAnsi="Times New Roman" w:eastAsia="Times New Roman" w:cs="Times New Roman"/>
          <w:color w:val="000000"/>
          <w:spacing w:val="0"/>
          <w:w w:val="100"/>
          <w:position w:val="0"/>
        </w:rPr>
        <w:t>II</w:t>
      </w:r>
      <w:r>
        <w:rPr>
          <w:rFonts w:hint="default" w:ascii="Times New Roman" w:hAnsi="Times New Roman" w:cs="Times New Roman"/>
          <w:color w:val="000000"/>
          <w:spacing w:val="0"/>
          <w:w w:val="100"/>
          <w:position w:val="0"/>
        </w:rPr>
        <w:t>卷</w:t>
      </w:r>
      <w:r>
        <w:rPr>
          <w:rFonts w:hint="default" w:ascii="Times New Roman" w:hAnsi="Times New Roman" w:eastAsia="Times New Roman" w:cs="Times New Roman"/>
          <w:color w:val="000000"/>
          <w:spacing w:val="0"/>
          <w:w w:val="100"/>
          <w:position w:val="0"/>
        </w:rPr>
        <w:t>9</w:t>
      </w:r>
      <w:r>
        <w:rPr>
          <w:rFonts w:hint="default" w:ascii="Times New Roman" w:hAnsi="Times New Roman" w:cs="Times New Roman"/>
          <w:color w:val="000000"/>
          <w:spacing w:val="0"/>
          <w:w w:val="100"/>
          <w:position w:val="0"/>
        </w:rPr>
        <w:t>至</w:t>
      </w:r>
      <w:r>
        <w:rPr>
          <w:rFonts w:hint="default" w:ascii="Times New Roman" w:hAnsi="Times New Roman" w:eastAsia="Times New Roman" w:cs="Times New Roman"/>
          <w:color w:val="000000"/>
          <w:spacing w:val="0"/>
          <w:w w:val="100"/>
          <w:position w:val="0"/>
        </w:rPr>
        <w:t>10</w:t>
      </w:r>
      <w:r>
        <w:rPr>
          <w:rFonts w:hint="default" w:ascii="Times New Roman" w:hAnsi="Times New Roman" w:cs="Times New Roman"/>
          <w:color w:val="000000"/>
          <w:spacing w:val="0"/>
          <w:w w:val="100"/>
          <w:position w:val="0"/>
        </w:rPr>
        <w:t>页。</w:t>
      </w:r>
    </w:p>
    <w:p>
      <w:pPr>
        <w:pStyle w:val="10"/>
        <w:keepNext/>
        <w:keepLines/>
        <w:widowControl w:val="0"/>
        <w:shd w:val="clear" w:color="auto" w:fill="auto"/>
        <w:bidi w:val="0"/>
        <w:spacing w:before="0" w:line="240" w:lineRule="auto"/>
        <w:ind w:left="0" w:right="0" w:firstLine="0"/>
        <w:jc w:val="center"/>
        <w:rPr>
          <w:rFonts w:hint="default" w:ascii="Times New Roman" w:hAnsi="Times New Roman" w:cs="Times New Roman"/>
        </w:rPr>
      </w:pPr>
      <w:bookmarkStart w:id="3" w:name="bookmark3"/>
      <w:bookmarkStart w:id="4" w:name="bookmark5"/>
      <w:bookmarkStart w:id="5" w:name="bookmark4"/>
      <w:r>
        <w:rPr>
          <w:rFonts w:hint="default" w:ascii="Times New Roman" w:hAnsi="Times New Roman" w:cs="Times New Roman"/>
          <w:color w:val="000000"/>
          <w:spacing w:val="0"/>
          <w:w w:val="100"/>
          <w:position w:val="0"/>
        </w:rPr>
        <w:t>第I卷</w:t>
      </w:r>
      <w:bookmarkEnd w:id="3"/>
      <w:bookmarkEnd w:id="4"/>
      <w:bookmarkEnd w:id="5"/>
    </w:p>
    <w:p>
      <w:pPr>
        <w:pStyle w:val="12"/>
        <w:keepNext w:val="0"/>
        <w:keepLines w:val="0"/>
        <w:widowControl w:val="0"/>
        <w:shd w:val="clear" w:color="auto" w:fill="auto"/>
        <w:bidi w:val="0"/>
        <w:spacing w:before="0" w:line="240" w:lineRule="auto"/>
        <w:ind w:left="0" w:right="0" w:firstLine="0"/>
        <w:jc w:val="left"/>
        <w:rPr>
          <w:rFonts w:hint="default" w:ascii="Times New Roman" w:hAnsi="Times New Roman" w:cs="Times New Roman"/>
          <w:b/>
          <w:bCs/>
        </w:rPr>
      </w:pPr>
      <w:r>
        <w:rPr>
          <w:rFonts w:hint="default" w:ascii="Times New Roman" w:hAnsi="Times New Roman" w:cs="Times New Roman"/>
          <w:b/>
          <w:bCs/>
          <w:color w:val="000000"/>
          <w:spacing w:val="0"/>
          <w:w w:val="100"/>
          <w:position w:val="0"/>
        </w:rPr>
        <w:t>注意事项：</w:t>
      </w:r>
    </w:p>
    <w:p>
      <w:pPr>
        <w:pStyle w:val="12"/>
        <w:keepNext w:val="0"/>
        <w:keepLines w:val="0"/>
        <w:widowControl w:val="0"/>
        <w:numPr>
          <w:ilvl w:val="0"/>
          <w:numId w:val="1"/>
        </w:numPr>
        <w:shd w:val="clear" w:color="auto" w:fill="auto"/>
        <w:tabs>
          <w:tab w:val="left" w:pos="810"/>
        </w:tabs>
        <w:bidi w:val="0"/>
        <w:spacing w:before="0" w:after="0" w:line="240" w:lineRule="auto"/>
        <w:ind w:left="0" w:right="0" w:firstLine="460"/>
        <w:jc w:val="left"/>
        <w:rPr>
          <w:rFonts w:hint="default" w:ascii="Times New Roman" w:hAnsi="Times New Roman" w:cs="Times New Roman"/>
        </w:rPr>
      </w:pPr>
      <w:bookmarkStart w:id="6" w:name="bookmark6"/>
      <w:bookmarkEnd w:id="6"/>
      <w:r>
        <w:rPr>
          <w:rFonts w:hint="default" w:ascii="Times New Roman" w:hAnsi="Times New Roman" w:cs="Times New Roman"/>
          <w:color w:val="000000"/>
          <w:spacing w:val="0"/>
          <w:w w:val="100"/>
          <w:position w:val="0"/>
        </w:rPr>
        <w:t>答第</w:t>
      </w:r>
      <w:r>
        <w:rPr>
          <w:rFonts w:hint="default" w:ascii="Times New Roman" w:hAnsi="Times New Roman" w:eastAsia="Times New Roman" w:cs="Times New Roman"/>
          <w:color w:val="000000"/>
          <w:spacing w:val="0"/>
          <w:w w:val="100"/>
          <w:position w:val="0"/>
        </w:rPr>
        <w:t>I</w:t>
      </w:r>
      <w:r>
        <w:rPr>
          <w:rFonts w:hint="default" w:ascii="Times New Roman" w:hAnsi="Times New Roman" w:cs="Times New Roman"/>
          <w:color w:val="000000"/>
          <w:spacing w:val="0"/>
          <w:w w:val="100"/>
          <w:position w:val="0"/>
        </w:rPr>
        <w:t>卷前，考生务必将自己的姓名、准考证号填写在答题卷上。</w:t>
      </w:r>
    </w:p>
    <w:p>
      <w:pPr>
        <w:pStyle w:val="12"/>
        <w:keepNext w:val="0"/>
        <w:keepLines w:val="0"/>
        <w:widowControl w:val="0"/>
        <w:numPr>
          <w:ilvl w:val="0"/>
          <w:numId w:val="1"/>
        </w:numPr>
        <w:shd w:val="clear" w:color="auto" w:fill="auto"/>
        <w:tabs>
          <w:tab w:val="left" w:pos="810"/>
        </w:tabs>
        <w:bidi w:val="0"/>
        <w:spacing w:before="0" w:after="380" w:line="504" w:lineRule="exact"/>
        <w:ind w:left="0" w:right="0" w:firstLine="480"/>
        <w:jc w:val="both"/>
        <w:rPr>
          <w:rFonts w:hint="default" w:ascii="Times New Roman" w:hAnsi="Times New Roman" w:cs="Times New Roman"/>
        </w:rPr>
      </w:pPr>
      <w:bookmarkStart w:id="7" w:name="bookmark7"/>
      <w:bookmarkEnd w:id="7"/>
      <w:r>
        <w:rPr>
          <w:rFonts w:hint="default" w:ascii="Times New Roman" w:hAnsi="Times New Roman" w:cs="Times New Roman"/>
          <w:color w:val="000000"/>
          <w:spacing w:val="0"/>
          <w:w w:val="100"/>
          <w:position w:val="0"/>
        </w:rPr>
        <w:t>选出每小题答案后，用铅笔把答题卡上对应题目的答案标号</w:t>
      </w:r>
      <w:r>
        <w:rPr>
          <w:rFonts w:hint="default" w:ascii="Times New Roman" w:hAnsi="Times New Roman" w:cs="Times New Roman"/>
          <w:color w:val="000000"/>
          <w:spacing w:val="0"/>
          <w:w w:val="100"/>
          <w:position w:val="0"/>
          <w:lang w:val="zh-CN" w:eastAsia="zh-CN" w:bidi="zh-CN"/>
        </w:rPr>
        <w:t>涂黑。</w:t>
      </w:r>
      <w:r>
        <w:rPr>
          <w:rFonts w:hint="default" w:ascii="Times New Roman" w:hAnsi="Times New Roman" w:cs="Times New Roman"/>
          <w:color w:val="000000"/>
          <w:spacing w:val="0"/>
          <w:w w:val="100"/>
          <w:position w:val="0"/>
        </w:rPr>
        <w:t>如需改动，用橡皮擦干净 后，再选涂其他答案标号.不能答在本试卷上，否则无效。</w:t>
      </w:r>
    </w:p>
    <w:p>
      <w:pPr>
        <w:pStyle w:val="12"/>
        <w:keepNext w:val="0"/>
        <w:keepLines w:val="0"/>
        <w:widowControl w:val="0"/>
        <w:shd w:val="clear" w:color="auto" w:fill="auto"/>
        <w:bidi w:val="0"/>
        <w:spacing w:before="0" w:after="0" w:line="448" w:lineRule="exact"/>
        <w:ind w:left="0" w:right="0" w:firstLine="0"/>
        <w:jc w:val="left"/>
        <w:rPr>
          <w:rFonts w:hint="default" w:ascii="Times New Roman" w:hAnsi="Times New Roman" w:cs="Times New Roman"/>
          <w:b/>
          <w:bCs/>
        </w:rPr>
      </w:pPr>
      <w:r>
        <w:rPr>
          <w:rFonts w:hint="default" w:ascii="Times New Roman" w:hAnsi="Times New Roman" w:cs="Times New Roman"/>
          <w:b/>
          <w:bCs/>
          <w:color w:val="000000"/>
          <w:spacing w:val="0"/>
          <w:w w:val="100"/>
          <w:position w:val="0"/>
        </w:rPr>
        <w:t>第一部分听力（共两节，满分</w:t>
      </w:r>
      <w:r>
        <w:rPr>
          <w:rFonts w:hint="default" w:ascii="Times New Roman" w:hAnsi="Times New Roman" w:eastAsia="Times New Roman" w:cs="Times New Roman"/>
          <w:b/>
          <w:bCs/>
          <w:color w:val="000000"/>
          <w:spacing w:val="0"/>
          <w:w w:val="100"/>
          <w:position w:val="0"/>
        </w:rPr>
        <w:t>30</w:t>
      </w:r>
      <w:r>
        <w:rPr>
          <w:rFonts w:hint="default" w:ascii="Times New Roman" w:hAnsi="Times New Roman" w:cs="Times New Roman"/>
          <w:b/>
          <w:bCs/>
          <w:color w:val="000000"/>
          <w:spacing w:val="0"/>
          <w:w w:val="100"/>
          <w:position w:val="0"/>
        </w:rPr>
        <w:t>分）</w:t>
      </w:r>
    </w:p>
    <w:p>
      <w:pPr>
        <w:pStyle w:val="12"/>
        <w:keepNext w:val="0"/>
        <w:keepLines w:val="0"/>
        <w:widowControl w:val="0"/>
        <w:shd w:val="clear" w:color="auto" w:fill="auto"/>
        <w:bidi w:val="0"/>
        <w:spacing w:before="0" w:after="160" w:line="456" w:lineRule="exact"/>
        <w:ind w:left="0" w:right="0" w:firstLine="480"/>
        <w:jc w:val="both"/>
        <w:rPr>
          <w:rFonts w:hint="default" w:ascii="Times New Roman" w:hAnsi="Times New Roman" w:cs="Times New Roman"/>
        </w:rPr>
      </w:pPr>
      <w:r>
        <w:rPr>
          <w:rFonts w:hint="default" w:ascii="Times New Roman" w:hAnsi="Times New Roman" w:cs="Times New Roman"/>
          <w:color w:val="000000"/>
          <w:spacing w:val="0"/>
          <w:w w:val="100"/>
          <w:position w:val="0"/>
        </w:rPr>
        <w:t>做题时，先将答案标在试卷上。录音内容结束后，你将有两分钟的时间将试卷上的答案转涂到答题卷上。</w:t>
      </w:r>
    </w:p>
    <w:p>
      <w:pPr>
        <w:pStyle w:val="12"/>
        <w:keepNext w:val="0"/>
        <w:keepLines w:val="0"/>
        <w:widowControl w:val="0"/>
        <w:shd w:val="clear" w:color="auto" w:fill="auto"/>
        <w:bidi w:val="0"/>
        <w:spacing w:before="0" w:after="0" w:line="439" w:lineRule="exact"/>
        <w:ind w:left="0" w:right="0" w:firstLine="0"/>
        <w:jc w:val="both"/>
        <w:rPr>
          <w:rFonts w:hint="default" w:ascii="Times New Roman" w:hAnsi="Times New Roman" w:cs="Times New Roman"/>
          <w:b/>
          <w:bCs/>
        </w:rPr>
      </w:pPr>
      <w:r>
        <w:rPr>
          <w:rFonts w:hint="default" w:ascii="Times New Roman" w:hAnsi="Times New Roman" w:cs="Times New Roman"/>
          <w:b/>
          <w:bCs/>
          <w:color w:val="000000"/>
          <w:spacing w:val="0"/>
          <w:w w:val="100"/>
          <w:position w:val="0"/>
        </w:rPr>
        <w:t>第一节（共</w:t>
      </w:r>
      <w:r>
        <w:rPr>
          <w:rFonts w:hint="default" w:ascii="Times New Roman" w:hAnsi="Times New Roman" w:eastAsia="Times New Roman" w:cs="Times New Roman"/>
          <w:b/>
          <w:bCs/>
          <w:color w:val="000000"/>
          <w:spacing w:val="0"/>
          <w:w w:val="100"/>
          <w:position w:val="0"/>
        </w:rPr>
        <w:t>5</w:t>
      </w:r>
      <w:r>
        <w:rPr>
          <w:rFonts w:hint="default" w:ascii="Times New Roman" w:hAnsi="Times New Roman" w:cs="Times New Roman"/>
          <w:b/>
          <w:bCs/>
          <w:color w:val="000000"/>
          <w:spacing w:val="0"/>
          <w:w w:val="100"/>
          <w:position w:val="0"/>
        </w:rPr>
        <w:t>小题；每小题</w:t>
      </w:r>
      <w:r>
        <w:rPr>
          <w:rFonts w:hint="default" w:ascii="Times New Roman" w:hAnsi="Times New Roman" w:eastAsia="Times New Roman" w:cs="Times New Roman"/>
          <w:b/>
          <w:bCs/>
          <w:color w:val="000000"/>
          <w:spacing w:val="0"/>
          <w:w w:val="100"/>
          <w:position w:val="0"/>
          <w:lang w:val="en-US" w:eastAsia="en-US" w:bidi="en-US"/>
        </w:rPr>
        <w:t>1.5</w:t>
      </w:r>
      <w:r>
        <w:rPr>
          <w:rFonts w:hint="default" w:ascii="Times New Roman" w:hAnsi="Times New Roman" w:cs="Times New Roman"/>
          <w:b/>
          <w:bCs/>
          <w:color w:val="000000"/>
          <w:spacing w:val="0"/>
          <w:w w:val="100"/>
          <w:position w:val="0"/>
        </w:rPr>
        <w:t>分，满分</w:t>
      </w:r>
      <w:r>
        <w:rPr>
          <w:rFonts w:hint="default" w:ascii="Times New Roman" w:hAnsi="Times New Roman" w:eastAsia="Times New Roman" w:cs="Times New Roman"/>
          <w:b/>
          <w:bCs/>
          <w:color w:val="000000"/>
          <w:spacing w:val="0"/>
          <w:w w:val="100"/>
          <w:position w:val="0"/>
          <w:lang w:val="en-US" w:eastAsia="en-US" w:bidi="en-US"/>
        </w:rPr>
        <w:t>7.5</w:t>
      </w:r>
      <w:r>
        <w:rPr>
          <w:rFonts w:hint="default" w:ascii="Times New Roman" w:hAnsi="Times New Roman" w:cs="Times New Roman"/>
          <w:b/>
          <w:bCs/>
          <w:color w:val="000000"/>
          <w:spacing w:val="0"/>
          <w:w w:val="100"/>
          <w:position w:val="0"/>
        </w:rPr>
        <w:t>分）</w:t>
      </w:r>
    </w:p>
    <w:p>
      <w:pPr>
        <w:pStyle w:val="12"/>
        <w:keepNext w:val="0"/>
        <w:keepLines w:val="0"/>
        <w:widowControl w:val="0"/>
        <w:shd w:val="clear" w:color="auto" w:fill="auto"/>
        <w:bidi w:val="0"/>
        <w:spacing w:before="0" w:line="439" w:lineRule="exact"/>
        <w:ind w:left="0" w:right="0" w:firstLine="480"/>
        <w:jc w:val="both"/>
        <w:rPr>
          <w:rFonts w:hint="default" w:ascii="Times New Roman" w:hAnsi="Times New Roman" w:cs="Times New Roman"/>
          <w:color w:val="000000"/>
          <w:spacing w:val="0"/>
          <w:w w:val="100"/>
          <w:position w:val="0"/>
        </w:rPr>
      </w:pPr>
      <w:r>
        <w:rPr>
          <w:rFonts w:hint="default" w:ascii="Times New Roman" w:hAnsi="Times New Roman" w:cs="Times New Roman"/>
          <w:color w:val="000000"/>
          <w:spacing w:val="0"/>
          <w:w w:val="100"/>
          <w:position w:val="0"/>
        </w:rPr>
        <w:t>听下面</w:t>
      </w:r>
      <w:r>
        <w:rPr>
          <w:rFonts w:hint="default" w:ascii="Times New Roman" w:hAnsi="Times New Roman" w:eastAsia="Times New Roman" w:cs="Times New Roman"/>
          <w:color w:val="000000"/>
          <w:spacing w:val="0"/>
          <w:w w:val="100"/>
          <w:position w:val="0"/>
        </w:rPr>
        <w:t>5</w:t>
      </w:r>
      <w:r>
        <w:rPr>
          <w:rFonts w:hint="default" w:ascii="Times New Roman" w:hAnsi="Times New Roman" w:cs="Times New Roman"/>
          <w:color w:val="000000"/>
          <w:spacing w:val="0"/>
          <w:w w:val="100"/>
          <w:position w:val="0"/>
        </w:rPr>
        <w:t>段对话。每段对话后有一个小题，从题中所给的</w:t>
      </w:r>
      <w:r>
        <w:rPr>
          <w:rFonts w:hint="default" w:ascii="Times New Roman" w:hAnsi="Times New Roman" w:eastAsia="Times New Roman" w:cs="Times New Roman"/>
          <w:color w:val="000000"/>
          <w:spacing w:val="0"/>
          <w:w w:val="100"/>
          <w:position w:val="0"/>
          <w:lang w:val="en-US" w:eastAsia="en-US" w:bidi="en-US"/>
        </w:rPr>
        <w:t>A</w:t>
      </w:r>
      <w:r>
        <w:rPr>
          <w:rFonts w:hint="default" w:ascii="Times New Roman" w:hAnsi="Times New Roman" w:cs="Times New Roman"/>
          <w:color w:val="000000"/>
          <w:spacing w:val="0"/>
          <w:w w:val="100"/>
          <w:position w:val="0"/>
          <w:lang w:val="en-US" w:eastAsia="en-US" w:bidi="en-US"/>
        </w:rPr>
        <w:t>、</w:t>
      </w:r>
      <w:r>
        <w:rPr>
          <w:rFonts w:hint="default" w:ascii="Times New Roman" w:hAnsi="Times New Roman" w:eastAsia="Times New Roman" w:cs="Times New Roman"/>
          <w:color w:val="000000"/>
          <w:spacing w:val="0"/>
          <w:w w:val="100"/>
          <w:position w:val="0"/>
          <w:lang w:val="en-US" w:eastAsia="en-US" w:bidi="en-US"/>
        </w:rPr>
        <w:t>B</w:t>
      </w:r>
      <w:r>
        <w:rPr>
          <w:rFonts w:hint="default" w:ascii="Times New Roman" w:hAnsi="Times New Roman" w:cs="Times New Roman"/>
          <w:color w:val="000000"/>
          <w:spacing w:val="0"/>
          <w:w w:val="100"/>
          <w:position w:val="0"/>
          <w:lang w:val="en-US" w:eastAsia="en-US" w:bidi="en-US"/>
        </w:rPr>
        <w:t>、</w:t>
      </w:r>
      <w:r>
        <w:rPr>
          <w:rFonts w:hint="default" w:ascii="Times New Roman" w:hAnsi="Times New Roman" w:eastAsia="Times New Roman" w:cs="Times New Roman"/>
          <w:color w:val="000000"/>
          <w:spacing w:val="0"/>
          <w:w w:val="100"/>
          <w:position w:val="0"/>
          <w:lang w:val="en-US" w:eastAsia="en-US" w:bidi="en-US"/>
        </w:rPr>
        <w:t>C</w:t>
      </w:r>
      <w:r>
        <w:rPr>
          <w:rFonts w:hint="default" w:ascii="Times New Roman" w:hAnsi="Times New Roman" w:cs="Times New Roman"/>
          <w:color w:val="000000"/>
          <w:spacing w:val="0"/>
          <w:w w:val="100"/>
          <w:position w:val="0"/>
        </w:rPr>
        <w:t>三个选项中选出最佳选 项，并标在试卷的相应位置。听完每段对话后，你都有</w:t>
      </w:r>
      <w:r>
        <w:rPr>
          <w:rFonts w:hint="default" w:ascii="Times New Roman" w:hAnsi="Times New Roman" w:eastAsia="Times New Roman" w:cs="Times New Roman"/>
          <w:color w:val="000000"/>
          <w:spacing w:val="0"/>
          <w:w w:val="100"/>
          <w:position w:val="0"/>
        </w:rPr>
        <w:t>10</w:t>
      </w:r>
      <w:r>
        <w:rPr>
          <w:rFonts w:hint="default" w:ascii="Times New Roman" w:hAnsi="Times New Roman" w:cs="Times New Roman"/>
          <w:color w:val="000000"/>
          <w:spacing w:val="0"/>
          <w:w w:val="100"/>
          <w:position w:val="0"/>
        </w:rPr>
        <w:t>秒钟的时间来回答有关小题和阅读下一 小题。每段对话仅读一遍。</w:t>
      </w:r>
    </w:p>
    <w:p>
      <w:pPr>
        <w:pStyle w:val="12"/>
        <w:keepNext w:val="0"/>
        <w:keepLines w:val="0"/>
        <w:widowControl w:val="0"/>
        <w:shd w:val="clear" w:color="auto" w:fill="auto"/>
        <w:bidi w:val="0"/>
        <w:spacing w:before="0" w:line="439" w:lineRule="exact"/>
        <w:ind w:left="0" w:right="0" w:firstLine="480"/>
        <w:jc w:val="both"/>
        <w:rPr>
          <w:rFonts w:hint="default" w:ascii="Times New Roman" w:hAnsi="Times New Roman" w:cs="Times New Roman"/>
          <w:color w:val="000000"/>
          <w:spacing w:val="0"/>
          <w:w w:val="100"/>
          <w:position w:val="0"/>
        </w:rPr>
      </w:pPr>
    </w:p>
    <w:p>
      <w:pPr>
        <w:pStyle w:val="14"/>
        <w:keepNext w:val="0"/>
        <w:keepLines w:val="0"/>
        <w:widowControl w:val="0"/>
        <w:shd w:val="clear" w:color="auto" w:fill="auto"/>
        <w:bidi w:val="0"/>
        <w:spacing w:before="0" w:after="160" w:line="448" w:lineRule="exact"/>
        <w:ind w:left="0" w:right="0" w:firstLine="0"/>
        <w:jc w:val="both"/>
        <w:rPr>
          <w:rFonts w:hint="default" w:ascii="Times New Roman" w:hAnsi="Times New Roman" w:cs="Times New Roman"/>
        </w:rPr>
      </w:pPr>
      <w:r>
        <w:rPr>
          <w:rFonts w:hint="default" w:ascii="Times New Roman" w:hAnsi="Times New Roman" w:eastAsia="宋体" w:cs="Times New Roman"/>
          <w:color w:val="000000"/>
          <w:spacing w:val="0"/>
          <w:w w:val="100"/>
          <w:position w:val="0"/>
          <w:lang w:val="zh-TW" w:eastAsia="zh-TW" w:bidi="zh-TW"/>
        </w:rPr>
        <w:t>例：</w:t>
      </w:r>
      <w:r>
        <w:rPr>
          <w:rFonts w:hint="default" w:ascii="Times New Roman" w:hAnsi="Times New Roman" w:eastAsia="Times New Roman" w:cs="Times New Roman"/>
          <w:color w:val="000000"/>
          <w:spacing w:val="0"/>
          <w:w w:val="100"/>
          <w:position w:val="0"/>
          <w:lang w:val="en-US" w:eastAsia="en-US" w:bidi="en-US"/>
        </w:rPr>
        <w:t>How much is the shirt?</w:t>
      </w:r>
    </w:p>
    <w:p>
      <w:pPr>
        <w:pStyle w:val="14"/>
        <w:keepNext w:val="0"/>
        <w:keepLines w:val="0"/>
        <w:widowControl w:val="0"/>
        <w:numPr>
          <w:ilvl w:val="0"/>
          <w:numId w:val="2"/>
        </w:numPr>
        <w:shd w:val="clear" w:color="auto" w:fill="auto"/>
        <w:tabs>
          <w:tab w:val="left" w:pos="866"/>
        </w:tabs>
        <w:bidi w:val="0"/>
        <w:spacing w:before="0" w:after="0" w:line="425" w:lineRule="auto"/>
        <w:ind w:left="0" w:right="0" w:firstLine="460"/>
        <w:jc w:val="both"/>
        <w:rPr>
          <w:rFonts w:hint="default" w:ascii="Times New Roman" w:hAnsi="Times New Roman" w:cs="Times New Roman"/>
        </w:rPr>
      </w:pPr>
      <w:bookmarkStart w:id="8" w:name="bookmark8"/>
      <w:bookmarkEnd w:id="8"/>
      <w:r>
        <w:rPr>
          <w:rFonts w:hint="default" w:ascii="Times New Roman" w:hAnsi="Times New Roman" w:eastAsia="Times New Roman" w:cs="Times New Roman"/>
          <w:color w:val="000000"/>
          <w:spacing w:val="0"/>
          <w:w w:val="100"/>
          <w:position w:val="0"/>
          <w:lang w:val="en-US" w:eastAsia="en-US" w:bidi="en-US"/>
        </w:rPr>
        <w:t>£19.15.</w:t>
      </w:r>
    </w:p>
    <w:p>
      <w:pPr>
        <w:pStyle w:val="14"/>
        <w:keepNext w:val="0"/>
        <w:keepLines w:val="0"/>
        <w:widowControl w:val="0"/>
        <w:numPr>
          <w:ilvl w:val="0"/>
          <w:numId w:val="2"/>
        </w:numPr>
        <w:shd w:val="clear" w:color="auto" w:fill="auto"/>
        <w:tabs>
          <w:tab w:val="left" w:pos="866"/>
        </w:tabs>
        <w:bidi w:val="0"/>
        <w:spacing w:before="0" w:after="0" w:line="425" w:lineRule="auto"/>
        <w:ind w:left="0" w:right="0" w:firstLine="460"/>
        <w:jc w:val="both"/>
        <w:rPr>
          <w:rFonts w:hint="default" w:ascii="Times New Roman" w:hAnsi="Times New Roman" w:cs="Times New Roman"/>
        </w:rPr>
      </w:pPr>
      <w:bookmarkStart w:id="9" w:name="bookmark9"/>
      <w:bookmarkEnd w:id="9"/>
      <w:r>
        <w:rPr>
          <w:rFonts w:hint="default" w:ascii="Times New Roman" w:hAnsi="Times New Roman" w:eastAsia="Times New Roman" w:cs="Times New Roman"/>
          <w:color w:val="000000"/>
          <w:spacing w:val="0"/>
          <w:w w:val="100"/>
          <w:position w:val="0"/>
          <w:lang w:val="en-US" w:eastAsia="en-US" w:bidi="en-US"/>
        </w:rPr>
        <w:t>£9.18.</w:t>
      </w:r>
    </w:p>
    <w:p>
      <w:pPr>
        <w:pStyle w:val="14"/>
        <w:keepNext w:val="0"/>
        <w:keepLines w:val="0"/>
        <w:widowControl w:val="0"/>
        <w:numPr>
          <w:ilvl w:val="0"/>
          <w:numId w:val="2"/>
        </w:numPr>
        <w:shd w:val="clear" w:color="auto" w:fill="auto"/>
        <w:tabs>
          <w:tab w:val="left" w:pos="866"/>
        </w:tabs>
        <w:bidi w:val="0"/>
        <w:spacing w:before="0" w:after="160" w:line="425" w:lineRule="auto"/>
        <w:ind w:left="0" w:right="0" w:firstLine="460"/>
        <w:jc w:val="both"/>
        <w:rPr>
          <w:rFonts w:hint="default" w:ascii="Times New Roman" w:hAnsi="Times New Roman" w:cs="Times New Roman"/>
        </w:rPr>
      </w:pPr>
      <w:bookmarkStart w:id="10" w:name="bookmark10"/>
      <w:bookmarkEnd w:id="10"/>
      <w:r>
        <w:rPr>
          <w:rFonts w:hint="default" w:ascii="Times New Roman" w:hAnsi="Times New Roman" w:eastAsia="Times New Roman" w:cs="Times New Roman"/>
          <w:color w:val="000000"/>
          <w:spacing w:val="0"/>
          <w:w w:val="100"/>
          <w:position w:val="0"/>
          <w:lang w:val="en-US" w:eastAsia="en-US" w:bidi="en-US"/>
        </w:rPr>
        <w:t>£9.15.</w:t>
      </w:r>
    </w:p>
    <w:p>
      <w:pPr>
        <w:pStyle w:val="12"/>
        <w:keepNext w:val="0"/>
        <w:keepLines w:val="0"/>
        <w:widowControl w:val="0"/>
        <w:shd w:val="clear" w:color="auto" w:fill="auto"/>
        <w:bidi w:val="0"/>
        <w:spacing w:before="0" w:after="700" w:line="448" w:lineRule="exact"/>
        <w:ind w:left="0" w:right="0" w:firstLine="0"/>
        <w:jc w:val="both"/>
        <w:rPr>
          <w:rFonts w:hint="default" w:ascii="Times New Roman" w:hAnsi="Times New Roman" w:cs="Times New Roman"/>
        </w:rPr>
      </w:pPr>
      <w:r>
        <w:rPr>
          <w:rFonts w:hint="default" w:ascii="Times New Roman" w:hAnsi="Times New Roman" w:cs="Times New Roman"/>
          <w:color w:val="000000"/>
          <w:spacing w:val="0"/>
          <w:w w:val="100"/>
          <w:position w:val="0"/>
        </w:rPr>
        <w:t>答案是</w:t>
      </w:r>
      <w:r>
        <w:rPr>
          <w:rFonts w:hint="default" w:ascii="Times New Roman" w:hAnsi="Times New Roman" w:eastAsia="Times New Roman" w:cs="Times New Roman"/>
          <w:color w:val="000000"/>
          <w:spacing w:val="0"/>
          <w:w w:val="100"/>
          <w:position w:val="0"/>
          <w:lang w:val="en-US" w:eastAsia="en-US" w:bidi="en-US"/>
        </w:rPr>
        <w:t>C</w:t>
      </w:r>
      <w:r>
        <w:rPr>
          <w:rFonts w:hint="default" w:ascii="Times New Roman" w:hAnsi="Times New Roman" w:cs="Times New Roman"/>
          <w:color w:val="000000"/>
          <w:spacing w:val="0"/>
          <w:w w:val="100"/>
          <w:position w:val="0"/>
          <w:lang w:val="en-US" w:eastAsia="en-US" w:bidi="en-US"/>
        </w:rPr>
        <w:t>。</w:t>
      </w:r>
    </w:p>
    <w:p>
      <w:pPr>
        <w:pStyle w:val="14"/>
        <w:keepNext w:val="0"/>
        <w:keepLines w:val="0"/>
        <w:widowControl w:val="0"/>
        <w:numPr>
          <w:ilvl w:val="0"/>
          <w:numId w:val="3"/>
        </w:numPr>
        <w:shd w:val="clear" w:color="auto" w:fill="auto"/>
        <w:tabs>
          <w:tab w:val="left" w:pos="330"/>
        </w:tabs>
        <w:bidi w:val="0"/>
        <w:spacing w:before="0" w:after="200" w:line="240" w:lineRule="auto"/>
        <w:ind w:left="0" w:right="0" w:firstLine="0"/>
        <w:jc w:val="both"/>
        <w:rPr>
          <w:rFonts w:hint="default" w:ascii="Times New Roman" w:hAnsi="Times New Roman" w:cs="Times New Roman"/>
        </w:rPr>
      </w:pPr>
      <w:bookmarkStart w:id="11" w:name="bookmark11"/>
      <w:bookmarkEnd w:id="11"/>
      <w:r>
        <w:rPr>
          <w:rFonts w:hint="default" w:ascii="Times New Roman" w:hAnsi="Times New Roman" w:eastAsia="Times New Roman" w:cs="Times New Roman"/>
          <w:color w:val="000000"/>
          <w:spacing w:val="0"/>
          <w:w w:val="100"/>
          <w:position w:val="0"/>
          <w:lang w:val="en-US" w:eastAsia="en-US" w:bidi="en-US"/>
        </w:rPr>
        <w:t>What does the woman want to drink?</w:t>
      </w:r>
    </w:p>
    <w:p>
      <w:pPr>
        <w:pStyle w:val="14"/>
        <w:keepNext w:val="0"/>
        <w:keepLines w:val="0"/>
        <w:widowControl w:val="0"/>
        <w:numPr>
          <w:ilvl w:val="0"/>
          <w:numId w:val="0"/>
        </w:numPr>
        <w:shd w:val="clear" w:color="auto" w:fill="auto"/>
        <w:tabs>
          <w:tab w:val="left" w:pos="4002"/>
          <w:tab w:val="left" w:pos="6699"/>
        </w:tabs>
        <w:bidi w:val="0"/>
        <w:spacing w:before="0" w:after="40" w:line="240" w:lineRule="auto"/>
        <w:ind w:right="0" w:rightChars="0" w:firstLine="220" w:firstLineChars="100"/>
        <w:jc w:val="both"/>
        <w:rPr>
          <w:rFonts w:hint="default" w:ascii="Times New Roman" w:hAnsi="Times New Roman" w:eastAsia="Times New Roman" w:cs="Times New Roman"/>
          <w:color w:val="000000"/>
          <w:spacing w:val="0"/>
          <w:w w:val="100"/>
          <w:position w:val="0"/>
          <w:lang w:val="en-US" w:eastAsia="en-US" w:bidi="en-US"/>
        </w:rPr>
      </w:pPr>
      <w:r>
        <w:rPr>
          <w:rFonts w:hint="eastAsia" w:ascii="Times New Roman" w:hAnsi="Times New Roman" w:eastAsia="宋体" w:cs="Times New Roman"/>
          <w:color w:val="000000"/>
          <w:spacing w:val="0"/>
          <w:w w:val="100"/>
          <w:position w:val="0"/>
          <w:lang w:val="en-US" w:eastAsia="zh-CN" w:bidi="en-US"/>
        </w:rPr>
        <w:t xml:space="preserve">A. </w:t>
      </w:r>
      <w:r>
        <w:rPr>
          <w:rFonts w:hint="default" w:ascii="Times New Roman" w:hAnsi="Times New Roman" w:eastAsia="Times New Roman" w:cs="Times New Roman"/>
          <w:color w:val="000000"/>
          <w:spacing w:val="0"/>
          <w:w w:val="100"/>
          <w:position w:val="0"/>
          <w:lang w:val="en-US" w:eastAsia="en-US" w:bidi="en-US"/>
        </w:rPr>
        <w:t>Milk.</w:t>
      </w:r>
      <w:r>
        <w:rPr>
          <w:rFonts w:hint="eastAsia" w:ascii="Times New Roman" w:hAnsi="Times New Roman" w:eastAsia="宋体" w:cs="Times New Roman"/>
          <w:color w:val="000000"/>
          <w:spacing w:val="0"/>
          <w:w w:val="100"/>
          <w:position w:val="0"/>
          <w:lang w:val="en-US" w:eastAsia="zh-CN" w:bidi="en-US"/>
        </w:rPr>
        <w:tab/>
      </w:r>
      <w:r>
        <w:rPr>
          <w:rFonts w:hint="default" w:ascii="Times New Roman" w:hAnsi="Times New Roman" w:eastAsia="Times New Roman" w:cs="Times New Roman"/>
          <w:color w:val="000000"/>
          <w:spacing w:val="0"/>
          <w:w w:val="100"/>
          <w:position w:val="0"/>
          <w:lang w:val="en-US" w:eastAsia="en-US" w:bidi="en-US"/>
        </w:rPr>
        <w:t>B.Tea.</w:t>
      </w:r>
      <w:r>
        <w:rPr>
          <w:rFonts w:hint="default" w:ascii="Times New Roman" w:hAnsi="Times New Roman" w:eastAsia="Times New Roman" w:cs="Times New Roman"/>
          <w:color w:val="000000"/>
          <w:spacing w:val="0"/>
          <w:w w:val="100"/>
          <w:position w:val="0"/>
          <w:lang w:val="en-US" w:eastAsia="en-US" w:bidi="en-US"/>
        </w:rPr>
        <w:tab/>
      </w:r>
      <w:r>
        <w:rPr>
          <w:rFonts w:hint="eastAsia" w:ascii="Times New Roman" w:hAnsi="Times New Roman" w:eastAsia="宋体" w:cs="Times New Roman"/>
          <w:color w:val="000000"/>
          <w:spacing w:val="0"/>
          <w:w w:val="100"/>
          <w:position w:val="0"/>
          <w:lang w:val="en-US" w:eastAsia="zh-CN" w:bidi="en-US"/>
        </w:rPr>
        <w:t>C</w:t>
      </w:r>
      <w:r>
        <w:rPr>
          <w:rFonts w:hint="default" w:ascii="Times New Roman" w:hAnsi="Times New Roman" w:eastAsia="Times New Roman" w:cs="Times New Roman"/>
          <w:color w:val="000000"/>
          <w:spacing w:val="0"/>
          <w:w w:val="100"/>
          <w:position w:val="0"/>
          <w:lang w:val="en-US" w:eastAsia="en-US" w:bidi="en-US"/>
        </w:rPr>
        <w:t>. Water.</w:t>
      </w:r>
    </w:p>
    <w:p>
      <w:pPr>
        <w:pStyle w:val="14"/>
        <w:keepNext w:val="0"/>
        <w:keepLines w:val="0"/>
        <w:widowControl w:val="0"/>
        <w:numPr>
          <w:ilvl w:val="0"/>
          <w:numId w:val="0"/>
        </w:numPr>
        <w:shd w:val="clear" w:color="auto" w:fill="auto"/>
        <w:tabs>
          <w:tab w:val="left" w:pos="4002"/>
          <w:tab w:val="left" w:pos="6699"/>
        </w:tabs>
        <w:bidi w:val="0"/>
        <w:spacing w:before="0" w:after="40" w:line="240" w:lineRule="auto"/>
        <w:ind w:left="300" w:leftChars="0" w:right="0" w:rightChars="0"/>
        <w:jc w:val="both"/>
        <w:rPr>
          <w:rFonts w:hint="default" w:ascii="Times New Roman" w:hAnsi="Times New Roman" w:eastAsia="Times New Roman" w:cs="Times New Roman"/>
          <w:color w:val="000000"/>
          <w:spacing w:val="0"/>
          <w:w w:val="100"/>
          <w:position w:val="0"/>
          <w:lang w:val="en-US" w:eastAsia="en-US" w:bidi="en-US"/>
        </w:rPr>
      </w:pPr>
    </w:p>
    <w:p>
      <w:pPr>
        <w:pStyle w:val="14"/>
        <w:keepNext w:val="0"/>
        <w:keepLines w:val="0"/>
        <w:widowControl w:val="0"/>
        <w:numPr>
          <w:ilvl w:val="0"/>
          <w:numId w:val="3"/>
        </w:numPr>
        <w:shd w:val="clear" w:color="auto" w:fill="auto"/>
        <w:tabs>
          <w:tab w:val="left" w:pos="349"/>
        </w:tabs>
        <w:bidi w:val="0"/>
        <w:spacing w:before="0" w:after="160" w:line="240" w:lineRule="auto"/>
        <w:ind w:left="0" w:right="0" w:firstLine="0"/>
        <w:jc w:val="both"/>
        <w:rPr>
          <w:rFonts w:hint="default" w:ascii="Times New Roman" w:hAnsi="Times New Roman" w:cs="Times New Roman"/>
        </w:rPr>
      </w:pPr>
      <w:bookmarkStart w:id="12" w:name="bookmark12"/>
      <w:bookmarkEnd w:id="12"/>
      <w:r>
        <w:rPr>
          <w:rFonts w:hint="default" w:ascii="Times New Roman" w:hAnsi="Times New Roman" w:eastAsia="Times New Roman" w:cs="Times New Roman"/>
          <w:color w:val="000000"/>
          <w:spacing w:val="0"/>
          <w:w w:val="100"/>
          <w:position w:val="0"/>
          <w:lang w:val="en-US" w:eastAsia="en-US" w:bidi="en-US"/>
        </w:rPr>
        <w:t>What happened to the man?</w:t>
      </w:r>
    </w:p>
    <w:p>
      <w:pPr>
        <w:pStyle w:val="14"/>
        <w:keepNext w:val="0"/>
        <w:keepLines w:val="0"/>
        <w:widowControl w:val="0"/>
        <w:numPr>
          <w:ilvl w:val="0"/>
          <w:numId w:val="0"/>
        </w:numPr>
        <w:shd w:val="clear" w:color="auto" w:fill="auto"/>
        <w:tabs>
          <w:tab w:val="left" w:pos="606"/>
        </w:tabs>
        <w:bidi w:val="0"/>
        <w:spacing w:before="0" w:after="160" w:line="240" w:lineRule="auto"/>
        <w:ind w:right="0" w:rightChars="0" w:firstLine="220" w:firstLineChars="100"/>
        <w:jc w:val="both"/>
        <w:rPr>
          <w:rFonts w:hint="default" w:ascii="Times New Roman" w:hAnsi="Times New Roman" w:cs="Times New Roman"/>
        </w:rPr>
      </w:pPr>
      <w:bookmarkStart w:id="13" w:name="bookmark13"/>
      <w:bookmarkEnd w:id="13"/>
      <w:r>
        <w:rPr>
          <w:rFonts w:hint="eastAsia" w:ascii="Times New Roman" w:hAnsi="Times New Roman" w:eastAsia="宋体" w:cs="Times New Roman"/>
          <w:color w:val="000000"/>
          <w:spacing w:val="0"/>
          <w:w w:val="100"/>
          <w:position w:val="0"/>
          <w:lang w:val="en-US" w:eastAsia="zh-CN" w:bidi="en-US"/>
        </w:rPr>
        <w:t xml:space="preserve">A. </w:t>
      </w:r>
      <w:r>
        <w:rPr>
          <w:rFonts w:hint="default" w:ascii="Times New Roman" w:hAnsi="Times New Roman" w:eastAsia="Times New Roman" w:cs="Times New Roman"/>
          <w:color w:val="000000"/>
          <w:spacing w:val="0"/>
          <w:w w:val="100"/>
          <w:position w:val="0"/>
          <w:lang w:val="en-US" w:eastAsia="en-US" w:bidi="en-US"/>
        </w:rPr>
        <w:t>He lost his cat.</w:t>
      </w:r>
    </w:p>
    <w:p>
      <w:pPr>
        <w:pStyle w:val="14"/>
        <w:keepNext w:val="0"/>
        <w:keepLines w:val="0"/>
        <w:widowControl w:val="0"/>
        <w:numPr>
          <w:ilvl w:val="0"/>
          <w:numId w:val="0"/>
        </w:numPr>
        <w:shd w:val="clear" w:color="auto" w:fill="auto"/>
        <w:tabs>
          <w:tab w:val="left" w:pos="606"/>
        </w:tabs>
        <w:bidi w:val="0"/>
        <w:spacing w:before="0" w:after="160" w:line="240" w:lineRule="auto"/>
        <w:ind w:right="0" w:rightChars="0" w:firstLine="220" w:firstLineChars="100"/>
        <w:jc w:val="both"/>
        <w:rPr>
          <w:rFonts w:hint="default" w:ascii="Times New Roman" w:hAnsi="Times New Roman" w:cs="Times New Roman"/>
        </w:rPr>
      </w:pPr>
      <w:bookmarkStart w:id="14" w:name="bookmark14"/>
      <w:bookmarkEnd w:id="14"/>
      <w:r>
        <w:rPr>
          <w:rFonts w:hint="eastAsia" w:ascii="Times New Roman" w:hAnsi="Times New Roman" w:eastAsia="宋体" w:cs="Times New Roman"/>
          <w:color w:val="000000"/>
          <w:spacing w:val="0"/>
          <w:w w:val="100"/>
          <w:position w:val="0"/>
          <w:lang w:val="en-US" w:eastAsia="zh-CN" w:bidi="en-US"/>
        </w:rPr>
        <w:t xml:space="preserve">B. </w:t>
      </w:r>
      <w:r>
        <w:rPr>
          <w:rFonts w:hint="default" w:ascii="Times New Roman" w:hAnsi="Times New Roman" w:eastAsia="Times New Roman" w:cs="Times New Roman"/>
          <w:color w:val="000000"/>
          <w:spacing w:val="0"/>
          <w:w w:val="100"/>
          <w:position w:val="0"/>
          <w:lang w:val="en-US" w:eastAsia="en-US" w:bidi="en-US"/>
        </w:rPr>
        <w:t xml:space="preserve">He </w:t>
      </w:r>
      <w:r>
        <w:rPr>
          <w:rFonts w:hint="default" w:ascii="Times New Roman" w:hAnsi="Times New Roman" w:eastAsia="宋体" w:cs="Times New Roman"/>
          <w:b w:val="0"/>
          <w:bCs w:val="0"/>
          <w:i w:val="0"/>
          <w:iCs w:val="0"/>
          <w:smallCaps w:val="0"/>
          <w:strike w:val="0"/>
          <w:color w:val="000000"/>
          <w:spacing w:val="0"/>
          <w:w w:val="100"/>
          <w:position w:val="0"/>
          <w:lang w:val="en-US" w:eastAsia="en-US" w:bidi="en-US"/>
        </w:rPr>
        <w:t xml:space="preserve">was </w:t>
      </w:r>
      <w:r>
        <w:rPr>
          <w:rFonts w:hint="default" w:ascii="Times New Roman" w:hAnsi="Times New Roman" w:eastAsia="Times New Roman" w:cs="Times New Roman"/>
          <w:color w:val="000000"/>
          <w:spacing w:val="0"/>
          <w:w w:val="100"/>
          <w:position w:val="0"/>
          <w:lang w:val="en-US" w:eastAsia="en-US" w:bidi="en-US"/>
        </w:rPr>
        <w:t>nearly drowned.</w:t>
      </w:r>
    </w:p>
    <w:p>
      <w:pPr>
        <w:pStyle w:val="14"/>
        <w:keepNext w:val="0"/>
        <w:keepLines w:val="0"/>
        <w:widowControl w:val="0"/>
        <w:numPr>
          <w:ilvl w:val="0"/>
          <w:numId w:val="0"/>
        </w:numPr>
        <w:shd w:val="clear" w:color="auto" w:fill="auto"/>
        <w:tabs>
          <w:tab w:val="left" w:pos="606"/>
        </w:tabs>
        <w:bidi w:val="0"/>
        <w:spacing w:before="0" w:after="160" w:line="240" w:lineRule="auto"/>
        <w:ind w:right="0" w:rightChars="0" w:firstLine="220" w:firstLineChars="100"/>
        <w:jc w:val="both"/>
        <w:rPr>
          <w:rFonts w:hint="default" w:ascii="Times New Roman" w:hAnsi="Times New Roman" w:cs="Times New Roman"/>
        </w:rPr>
        <w:sectPr>
          <w:footerReference r:id="rId5" w:type="default"/>
          <w:footerReference r:id="rId6" w:type="even"/>
          <w:footnotePr>
            <w:numFmt w:val="decimal"/>
          </w:footnotePr>
          <w:pgSz w:w="11900" w:h="16840"/>
          <w:pgMar w:top="246" w:right="762" w:bottom="1744" w:left="1130" w:header="0" w:footer="3" w:gutter="0"/>
          <w:pgNumType w:start="1"/>
          <w:cols w:space="720" w:num="1"/>
          <w:rtlGutter w:val="0"/>
          <w:docGrid w:linePitch="360" w:charSpace="0"/>
        </w:sectPr>
      </w:pPr>
      <w:bookmarkStart w:id="15" w:name="bookmark15"/>
      <w:bookmarkEnd w:id="15"/>
      <w:r>
        <w:rPr>
          <w:rFonts w:hint="eastAsia" w:ascii="Times New Roman" w:hAnsi="Times New Roman" w:eastAsia="宋体" w:cs="Times New Roman"/>
          <w:color w:val="000000"/>
          <w:spacing w:val="0"/>
          <w:w w:val="100"/>
          <w:position w:val="0"/>
          <w:lang w:val="en-US" w:eastAsia="zh-CN" w:bidi="en-US"/>
        </w:rPr>
        <w:t xml:space="preserve">C. </w:t>
      </w:r>
      <w:r>
        <w:rPr>
          <w:rFonts w:hint="default" w:ascii="Times New Roman" w:hAnsi="Times New Roman" w:eastAsia="Times New Roman" w:cs="Times New Roman"/>
          <w:color w:val="000000"/>
          <w:spacing w:val="0"/>
          <w:w w:val="100"/>
          <w:position w:val="0"/>
          <w:lang w:val="en-US" w:eastAsia="en-US" w:bidi="en-US"/>
        </w:rPr>
        <w:t>He was caught in the rain.</w:t>
      </w:r>
    </w:p>
    <w:p>
      <w:pPr>
        <w:pStyle w:val="14"/>
        <w:keepNext w:val="0"/>
        <w:keepLines w:val="0"/>
        <w:framePr w:w="6481" w:h="2741" w:wrap="around" w:vAnchor="margin" w:hAnchor="page" w:x="873" w:y="1"/>
        <w:widowControl w:val="0"/>
        <w:numPr>
          <w:ilvl w:val="0"/>
          <w:numId w:val="3"/>
        </w:numPr>
        <w:shd w:val="clear" w:color="auto" w:fill="auto"/>
        <w:tabs>
          <w:tab w:val="left" w:pos="330"/>
        </w:tabs>
        <w:bidi w:val="0"/>
        <w:spacing w:before="0" w:after="200" w:line="240" w:lineRule="auto"/>
        <w:ind w:left="0" w:right="0" w:firstLine="0"/>
        <w:jc w:val="both"/>
        <w:rPr>
          <w:rFonts w:hint="default" w:ascii="Times New Roman" w:hAnsi="Times New Roman" w:cs="Times New Roman"/>
        </w:rPr>
      </w:pPr>
      <w:r>
        <w:rPr>
          <w:rFonts w:hint="eastAsia" w:ascii="Times New Roman" w:hAnsi="Times New Roman" w:eastAsia="宋体" w:cs="Times New Roman"/>
          <w:color w:val="000000"/>
          <w:spacing w:val="0"/>
          <w:w w:val="100"/>
          <w:position w:val="0"/>
          <w:lang w:val="en-US" w:eastAsia="zh-CN" w:bidi="en-US"/>
        </w:rPr>
        <w:t>W</w:t>
      </w:r>
      <w:r>
        <w:rPr>
          <w:rFonts w:hint="default" w:ascii="Times New Roman" w:hAnsi="Times New Roman" w:eastAsia="Times New Roman" w:cs="Times New Roman"/>
          <w:color w:val="000000"/>
          <w:spacing w:val="0"/>
          <w:w w:val="100"/>
          <w:position w:val="0"/>
          <w:lang w:val="en-US" w:eastAsia="en-US" w:bidi="en-US"/>
        </w:rPr>
        <w:t xml:space="preserve">are the </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 xml:space="preserve">speakers </w:t>
      </w:r>
      <w:r>
        <w:rPr>
          <w:rFonts w:hint="default" w:ascii="Times New Roman" w:hAnsi="Times New Roman" w:eastAsia="Times New Roman" w:cs="Times New Roman"/>
          <w:color w:val="000000"/>
          <w:spacing w:val="0"/>
          <w:w w:val="100"/>
          <w:position w:val="0"/>
          <w:lang w:val="en-US" w:eastAsia="en-US" w:bidi="en-US"/>
        </w:rPr>
        <w:t>mainly talking about?</w:t>
      </w:r>
    </w:p>
    <w:p>
      <w:pPr>
        <w:pStyle w:val="14"/>
        <w:keepNext w:val="0"/>
        <w:keepLines w:val="0"/>
        <w:framePr w:w="6481" w:h="2741" w:wrap="around" w:vAnchor="margin" w:hAnchor="page" w:x="873" w:y="1"/>
        <w:widowControl w:val="0"/>
        <w:numPr>
          <w:ilvl w:val="0"/>
          <w:numId w:val="0"/>
        </w:numPr>
        <w:shd w:val="clear" w:color="auto" w:fill="auto"/>
        <w:tabs>
          <w:tab w:val="left" w:pos="3568"/>
        </w:tabs>
        <w:bidi w:val="0"/>
        <w:spacing w:before="0" w:after="240" w:line="240" w:lineRule="auto"/>
        <w:ind w:right="0" w:rightChars="0" w:firstLine="220" w:firstLineChars="100"/>
        <w:jc w:val="left"/>
        <w:rPr>
          <w:rFonts w:hint="default" w:ascii="Times New Roman" w:hAnsi="Times New Roman" w:cs="Times New Roman"/>
        </w:rPr>
      </w:pPr>
      <w:r>
        <w:rPr>
          <w:rFonts w:hint="eastAsia" w:eastAsia="宋体" w:cs="Times New Roman"/>
          <w:b w:val="0"/>
          <w:bCs w:val="0"/>
          <w:i w:val="0"/>
          <w:iCs w:val="0"/>
          <w:smallCaps w:val="0"/>
          <w:strike w:val="0"/>
          <w:color w:val="000000"/>
          <w:spacing w:val="0"/>
          <w:w w:val="100"/>
          <w:position w:val="0"/>
          <w:lang w:val="en-US" w:eastAsia="zh-CN" w:bidi="en-US"/>
        </w:rPr>
        <w:t xml:space="preserve">A. </w:t>
      </w:r>
      <w:r>
        <w:rPr>
          <w:rFonts w:hint="default" w:ascii="Times New Roman" w:hAnsi="Times New Roman" w:eastAsia="宋体" w:cs="Times New Roman"/>
          <w:b w:val="0"/>
          <w:bCs w:val="0"/>
          <w:i w:val="0"/>
          <w:iCs w:val="0"/>
          <w:smallCaps w:val="0"/>
          <w:strike w:val="0"/>
          <w:color w:val="000000"/>
          <w:spacing w:val="0"/>
          <w:w w:val="100"/>
          <w:position w:val="0"/>
          <w:lang w:val="en-US" w:eastAsia="en-US" w:bidi="en-US"/>
        </w:rPr>
        <w:t>Vacation</w:t>
      </w:r>
      <w:r>
        <w:rPr>
          <w:rFonts w:hint="eastAsia" w:ascii="Times New Roman" w:hAnsi="Times New Roman" w:eastAsia="宋体" w:cs="Times New Roman"/>
          <w:color w:val="000000"/>
          <w:spacing w:val="0"/>
          <w:w w:val="100"/>
          <w:position w:val="0"/>
          <w:lang w:val="en-US" w:eastAsia="zh-CN" w:bidi="en-US"/>
        </w:rPr>
        <w:tab/>
      </w:r>
      <w:r>
        <w:rPr>
          <w:rFonts w:hint="eastAsia" w:ascii="Times New Roman" w:hAnsi="Times New Roman" w:eastAsia="宋体" w:cs="Times New Roman"/>
          <w:color w:val="000000"/>
          <w:spacing w:val="0"/>
          <w:w w:val="100"/>
          <w:position w:val="0"/>
          <w:lang w:val="en-US" w:eastAsia="zh-CN" w:bidi="en-US"/>
        </w:rPr>
        <w:t xml:space="preserve">B. </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Fruit.</w:t>
      </w:r>
    </w:p>
    <w:p>
      <w:pPr>
        <w:pStyle w:val="14"/>
        <w:keepNext w:val="0"/>
        <w:keepLines w:val="0"/>
        <w:framePr w:w="6481" w:h="2741" w:wrap="around" w:vAnchor="margin" w:hAnchor="page" w:x="873" w:y="1"/>
        <w:widowControl w:val="0"/>
        <w:numPr>
          <w:ilvl w:val="0"/>
          <w:numId w:val="3"/>
        </w:numPr>
        <w:shd w:val="clear" w:color="auto" w:fill="auto"/>
        <w:tabs>
          <w:tab w:val="left" w:pos="330"/>
        </w:tabs>
        <w:bidi w:val="0"/>
        <w:spacing w:before="0" w:after="200" w:line="240" w:lineRule="auto"/>
        <w:ind w:left="0" w:right="0" w:firstLine="0"/>
        <w:jc w:val="both"/>
        <w:rPr>
          <w:rFonts w:hint="default" w:ascii="Times New Roman" w:hAnsi="Times New Roman" w:cs="Times New Roman"/>
        </w:rPr>
      </w:pPr>
      <w:bookmarkStart w:id="16" w:name="bookmark16"/>
      <w:bookmarkEnd w:id="16"/>
      <w:r>
        <w:rPr>
          <w:rFonts w:hint="eastAsia" w:ascii="Times New Roman" w:hAnsi="Times New Roman" w:eastAsia="宋体" w:cs="Times New Roman"/>
          <w:color w:val="000000"/>
          <w:spacing w:val="0"/>
          <w:w w:val="100"/>
          <w:position w:val="0"/>
          <w:lang w:val="en-US" w:eastAsia="zh-CN" w:bidi="en-US"/>
        </w:rPr>
        <w:t>W</w:t>
      </w:r>
      <w:r>
        <w:rPr>
          <w:rFonts w:hint="default" w:ascii="Times New Roman" w:hAnsi="Times New Roman" w:eastAsia="Times New Roman" w:cs="Times New Roman"/>
          <w:color w:val="000000"/>
          <w:spacing w:val="0"/>
          <w:w w:val="100"/>
          <w:position w:val="0"/>
          <w:lang w:val="en-US" w:eastAsia="en-US" w:bidi="en-US"/>
        </w:rPr>
        <w:t xml:space="preserve">here </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 xml:space="preserve">are </w:t>
      </w:r>
      <w:r>
        <w:rPr>
          <w:rFonts w:hint="default" w:ascii="Times New Roman" w:hAnsi="Times New Roman" w:eastAsia="Times New Roman" w:cs="Times New Roman"/>
          <w:color w:val="000000"/>
          <w:spacing w:val="0"/>
          <w:w w:val="100"/>
          <w:position w:val="0"/>
          <w:lang w:val="en-US" w:eastAsia="en-US" w:bidi="en-US"/>
        </w:rPr>
        <w:t>the speakers now?</w:t>
      </w:r>
    </w:p>
    <w:p>
      <w:pPr>
        <w:pStyle w:val="14"/>
        <w:keepNext w:val="0"/>
        <w:keepLines w:val="0"/>
        <w:framePr w:w="6481" w:h="2741" w:wrap="around" w:vAnchor="margin" w:hAnchor="page" w:x="873" w:y="1"/>
        <w:widowControl w:val="0"/>
        <w:numPr>
          <w:ilvl w:val="0"/>
          <w:numId w:val="0"/>
        </w:numPr>
        <w:shd w:val="clear" w:color="auto" w:fill="auto"/>
        <w:tabs>
          <w:tab w:val="left" w:pos="3568"/>
        </w:tabs>
        <w:bidi w:val="0"/>
        <w:spacing w:before="0" w:after="240" w:line="240" w:lineRule="auto"/>
        <w:ind w:right="0" w:rightChars="0" w:firstLine="220" w:firstLineChars="100"/>
        <w:jc w:val="left"/>
        <w:rPr>
          <w:rFonts w:hint="default" w:ascii="Times New Roman" w:hAnsi="Times New Roman" w:cs="Times New Roman"/>
        </w:rPr>
      </w:pPr>
      <w:r>
        <w:rPr>
          <w:rFonts w:hint="eastAsia" w:ascii="Times New Roman" w:hAnsi="Times New Roman" w:eastAsia="宋体" w:cs="Times New Roman"/>
          <w:color w:val="000000"/>
          <w:spacing w:val="0"/>
          <w:w w:val="100"/>
          <w:position w:val="0"/>
          <w:lang w:val="en-US" w:eastAsia="zh-CN" w:bidi="en-US"/>
        </w:rPr>
        <w:t xml:space="preserve">A. </w:t>
      </w:r>
      <w:r>
        <w:rPr>
          <w:rFonts w:hint="default" w:ascii="Times New Roman" w:hAnsi="Times New Roman" w:eastAsia="Times New Roman" w:cs="Times New Roman"/>
          <w:color w:val="000000"/>
          <w:spacing w:val="0"/>
          <w:w w:val="100"/>
          <w:position w:val="0"/>
          <w:lang w:val="en-US" w:eastAsia="en-US" w:bidi="en-US"/>
        </w:rPr>
        <w:t xml:space="preserve">In </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 xml:space="preserve">an </w:t>
      </w:r>
      <w:r>
        <w:rPr>
          <w:rFonts w:hint="default" w:ascii="Times New Roman" w:hAnsi="Times New Roman" w:eastAsia="Times New Roman" w:cs="Times New Roman"/>
          <w:color w:val="000000"/>
          <w:spacing w:val="0"/>
          <w:w w:val="100"/>
          <w:position w:val="0"/>
          <w:lang w:val="en-US" w:eastAsia="en-US" w:bidi="en-US"/>
        </w:rPr>
        <w:t>office.</w:t>
      </w:r>
      <w:r>
        <w:rPr>
          <w:rFonts w:hint="default" w:ascii="Times New Roman" w:hAnsi="Times New Roman" w:eastAsia="Times New Roman" w:cs="Times New Roman"/>
          <w:color w:val="000000"/>
          <w:spacing w:val="0"/>
          <w:w w:val="100"/>
          <w:position w:val="0"/>
          <w:lang w:val="en-US" w:eastAsia="en-US" w:bidi="en-US"/>
        </w:rPr>
        <w:tab/>
      </w:r>
      <w:r>
        <w:rPr>
          <w:rFonts w:hint="default" w:ascii="Times New Roman" w:hAnsi="Times New Roman" w:eastAsia="Times New Roman" w:cs="Times New Roman"/>
          <w:color w:val="000000"/>
          <w:spacing w:val="0"/>
          <w:w w:val="100"/>
          <w:position w:val="0"/>
          <w:lang w:val="en-US" w:eastAsia="en-US" w:bidi="en-US"/>
        </w:rPr>
        <w:t>B. In an elevator.</w:t>
      </w:r>
    </w:p>
    <w:p>
      <w:pPr>
        <w:pStyle w:val="14"/>
        <w:keepNext w:val="0"/>
        <w:keepLines w:val="0"/>
        <w:framePr w:w="6481" w:h="2741" w:wrap="around" w:vAnchor="margin" w:hAnchor="page" w:x="873" w:y="1"/>
        <w:widowControl w:val="0"/>
        <w:numPr>
          <w:ilvl w:val="0"/>
          <w:numId w:val="3"/>
        </w:numPr>
        <w:shd w:val="clear" w:color="auto" w:fill="auto"/>
        <w:tabs>
          <w:tab w:val="left" w:pos="330"/>
        </w:tabs>
        <w:bidi w:val="0"/>
        <w:spacing w:before="0" w:after="200" w:line="240" w:lineRule="auto"/>
        <w:ind w:left="0" w:right="0" w:firstLine="0"/>
        <w:jc w:val="both"/>
        <w:rPr>
          <w:rFonts w:hint="default" w:ascii="Times New Roman" w:hAnsi="Times New Roman" w:cs="Times New Roman"/>
        </w:rPr>
      </w:pPr>
      <w:bookmarkStart w:id="17" w:name="bookmark17"/>
      <w:bookmarkEnd w:id="17"/>
      <w:r>
        <w:rPr>
          <w:rFonts w:hint="eastAsia" w:ascii="Times New Roman" w:hAnsi="Times New Roman" w:eastAsia="宋体" w:cs="Times New Roman"/>
          <w:color w:val="000000"/>
          <w:spacing w:val="0"/>
          <w:w w:val="100"/>
          <w:position w:val="0"/>
          <w:lang w:val="en-US" w:eastAsia="zh-CN" w:bidi="zh-CN"/>
        </w:rPr>
        <w:t>What</w:t>
      </w:r>
      <w:r>
        <w:rPr>
          <w:rFonts w:hint="default" w:ascii="Times New Roman" w:hAnsi="Times New Roman" w:eastAsia="宋体" w:cs="Times New Roman"/>
          <w:color w:val="000000"/>
          <w:spacing w:val="0"/>
          <w:w w:val="100"/>
          <w:position w:val="0"/>
          <w:lang w:val="zh-CN" w:eastAsia="zh-CN" w:bidi="zh-CN"/>
        </w:rPr>
        <w:t xml:space="preserve"> </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 xml:space="preserve">are </w:t>
      </w:r>
      <w:r>
        <w:rPr>
          <w:rFonts w:hint="default" w:ascii="Times New Roman" w:hAnsi="Times New Roman" w:eastAsia="Times New Roman" w:cs="Times New Roman"/>
          <w:color w:val="000000"/>
          <w:spacing w:val="0"/>
          <w:w w:val="100"/>
          <w:position w:val="0"/>
          <w:lang w:val="en-US" w:eastAsia="en-US" w:bidi="en-US"/>
        </w:rPr>
        <w:t>the speakers buying tickets for?</w:t>
      </w:r>
    </w:p>
    <w:p>
      <w:pPr>
        <w:pStyle w:val="14"/>
        <w:keepNext w:val="0"/>
        <w:keepLines w:val="0"/>
        <w:framePr w:w="6481" w:h="2741" w:wrap="around" w:vAnchor="margin" w:hAnchor="page" w:x="873" w:y="1"/>
        <w:widowControl w:val="0"/>
        <w:numPr>
          <w:ilvl w:val="0"/>
          <w:numId w:val="0"/>
        </w:numPr>
        <w:shd w:val="clear" w:color="auto" w:fill="auto"/>
        <w:tabs>
          <w:tab w:val="left" w:pos="3568"/>
        </w:tabs>
        <w:bidi w:val="0"/>
        <w:spacing w:before="0" w:after="240" w:line="240" w:lineRule="auto"/>
        <w:ind w:right="0" w:rightChars="0" w:firstLine="220" w:firstLineChars="100"/>
        <w:jc w:val="left"/>
        <w:rPr>
          <w:rFonts w:hint="default" w:ascii="Times New Roman" w:hAnsi="Times New Roman" w:cs="Times New Roman"/>
        </w:rPr>
      </w:pPr>
      <w:r>
        <w:rPr>
          <w:rFonts w:hint="eastAsia" w:ascii="Times New Roman" w:hAnsi="Times New Roman" w:eastAsia="宋体" w:cs="Times New Roman"/>
          <w:color w:val="000000"/>
          <w:spacing w:val="0"/>
          <w:w w:val="100"/>
          <w:position w:val="0"/>
          <w:lang w:val="en-US" w:eastAsia="zh-CN" w:bidi="en-US"/>
        </w:rPr>
        <w:t>A. movie</w:t>
      </w:r>
      <w:r>
        <w:rPr>
          <w:rFonts w:hint="default" w:ascii="Times New Roman" w:hAnsi="Times New Roman" w:eastAsia="Times New Roman" w:cs="Times New Roman"/>
          <w:color w:val="000000"/>
          <w:spacing w:val="0"/>
          <w:w w:val="100"/>
          <w:position w:val="0"/>
          <w:lang w:val="en-US" w:eastAsia="en-US" w:bidi="en-US"/>
        </w:rPr>
        <w:t>.</w:t>
      </w:r>
      <w:r>
        <w:rPr>
          <w:rFonts w:hint="default" w:ascii="Times New Roman" w:hAnsi="Times New Roman" w:eastAsia="Times New Roman" w:cs="Times New Roman"/>
          <w:color w:val="000000"/>
          <w:spacing w:val="0"/>
          <w:w w:val="100"/>
          <w:position w:val="0"/>
          <w:lang w:val="en-US" w:eastAsia="en-US" w:bidi="en-US"/>
        </w:rPr>
        <w:tab/>
      </w:r>
      <w:r>
        <w:rPr>
          <w:rFonts w:hint="default" w:ascii="Times New Roman" w:hAnsi="Times New Roman" w:eastAsia="Times New Roman" w:cs="Times New Roman"/>
          <w:color w:val="000000"/>
          <w:spacing w:val="0"/>
          <w:w w:val="100"/>
          <w:position w:val="0"/>
          <w:lang w:val="en-US" w:eastAsia="en-US" w:bidi="en-US"/>
        </w:rPr>
        <w:t>B. A concert.</w:t>
      </w:r>
    </w:p>
    <w:p>
      <w:pPr>
        <w:pStyle w:val="14"/>
        <w:keepNext w:val="0"/>
        <w:keepLines w:val="0"/>
        <w:framePr w:w="2006" w:h="2203" w:wrap="around" w:vAnchor="margin" w:hAnchor="page" w:x="7416" w:y="303"/>
        <w:widowControl w:val="0"/>
        <w:shd w:val="clear" w:color="auto" w:fill="auto"/>
        <w:bidi w:val="0"/>
        <w:spacing w:before="0" w:after="68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 Weather.</w:t>
      </w:r>
    </w:p>
    <w:p>
      <w:pPr>
        <w:pStyle w:val="14"/>
        <w:keepNext w:val="0"/>
        <w:keepLines w:val="0"/>
        <w:framePr w:w="2006" w:h="2203" w:wrap="around" w:vAnchor="margin" w:hAnchor="page" w:x="7416" w:y="303"/>
        <w:widowControl w:val="0"/>
        <w:shd w:val="clear" w:color="auto" w:fill="auto"/>
        <w:bidi w:val="0"/>
        <w:spacing w:before="0" w:after="68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 On the 13</w:t>
      </w:r>
      <w:r>
        <w:rPr>
          <w:rFonts w:hint="default" w:ascii="Times New Roman" w:hAnsi="Times New Roman" w:eastAsia="Times New Roman" w:cs="Times New Roman"/>
          <w:color w:val="000000"/>
          <w:spacing w:val="0"/>
          <w:w w:val="100"/>
          <w:position w:val="0"/>
          <w:vertAlign w:val="superscript"/>
          <w:lang w:val="en-US" w:eastAsia="en-US" w:bidi="en-US"/>
        </w:rPr>
        <w:t>th</w:t>
      </w:r>
      <w:r>
        <w:rPr>
          <w:rFonts w:hint="default" w:ascii="Times New Roman" w:hAnsi="Times New Roman" w:eastAsia="Times New Roman" w:cs="Times New Roman"/>
          <w:color w:val="000000"/>
          <w:spacing w:val="0"/>
          <w:w w:val="100"/>
          <w:position w:val="0"/>
          <w:lang w:val="en-US" w:eastAsia="en-US" w:bidi="en-US"/>
        </w:rPr>
        <w:t xml:space="preserve"> floor.</w:t>
      </w:r>
    </w:p>
    <w:p>
      <w:pPr>
        <w:pStyle w:val="14"/>
        <w:keepNext w:val="0"/>
        <w:keepLines w:val="0"/>
        <w:framePr w:w="2006" w:h="2203" w:wrap="around" w:vAnchor="margin" w:hAnchor="page" w:x="7416" w:y="303"/>
        <w:widowControl w:val="0"/>
        <w:shd w:val="clear" w:color="auto" w:fill="auto"/>
        <w:bidi w:val="0"/>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 A game.</w:t>
      </w:r>
    </w:p>
    <w:p>
      <w:pPr>
        <w:pStyle w:val="12"/>
        <w:keepNext w:val="0"/>
        <w:keepLines w:val="0"/>
        <w:framePr w:w="9907" w:h="2189" w:wrap="around" w:vAnchor="margin" w:hAnchor="page" w:x="888" w:y="2943"/>
        <w:widowControl w:val="0"/>
        <w:shd w:val="clear" w:color="auto" w:fill="auto"/>
        <w:bidi w:val="0"/>
        <w:spacing w:before="0" w:after="0" w:line="240" w:lineRule="auto"/>
        <w:ind w:left="0" w:right="0" w:firstLine="0"/>
        <w:jc w:val="left"/>
        <w:rPr>
          <w:rFonts w:hint="default" w:ascii="Times New Roman" w:hAnsi="Times New Roman" w:cs="Times New Roman"/>
          <w:b/>
          <w:bCs/>
        </w:rPr>
      </w:pPr>
      <w:r>
        <w:rPr>
          <w:rFonts w:hint="default" w:ascii="Times New Roman" w:hAnsi="Times New Roman" w:cs="Times New Roman"/>
          <w:b/>
          <w:bCs/>
          <w:color w:val="000000"/>
          <w:spacing w:val="0"/>
          <w:w w:val="100"/>
          <w:position w:val="0"/>
        </w:rPr>
        <w:t>第二节（共</w:t>
      </w:r>
      <w:r>
        <w:rPr>
          <w:rFonts w:hint="eastAsia" w:ascii="Times New Roman" w:hAnsi="Times New Roman" w:cs="Times New Roman"/>
          <w:b/>
          <w:bCs/>
          <w:color w:val="000000"/>
          <w:spacing w:val="0"/>
          <w:w w:val="100"/>
          <w:position w:val="0"/>
          <w:lang w:val="en-US" w:eastAsia="zh-CN"/>
        </w:rPr>
        <w:t>1</w:t>
      </w:r>
      <w:r>
        <w:rPr>
          <w:rFonts w:hint="default" w:ascii="Times New Roman" w:hAnsi="Times New Roman" w:eastAsia="Times New Roman" w:cs="Times New Roman"/>
          <w:b/>
          <w:bCs/>
          <w:color w:val="000000"/>
          <w:spacing w:val="0"/>
          <w:w w:val="100"/>
          <w:position w:val="0"/>
          <w:lang w:val="en-US" w:eastAsia="en-US" w:bidi="en-US"/>
        </w:rPr>
        <w:t>5</w:t>
      </w:r>
      <w:r>
        <w:rPr>
          <w:rFonts w:hint="default" w:ascii="Times New Roman" w:hAnsi="Times New Roman" w:cs="Times New Roman"/>
          <w:b/>
          <w:bCs/>
          <w:color w:val="000000"/>
          <w:spacing w:val="0"/>
          <w:w w:val="100"/>
          <w:position w:val="0"/>
        </w:rPr>
        <w:t>小题；每小题</w:t>
      </w:r>
      <w:r>
        <w:rPr>
          <w:rFonts w:hint="eastAsia" w:ascii="Times New Roman" w:hAnsi="Times New Roman" w:cs="Times New Roman"/>
          <w:b/>
          <w:bCs/>
          <w:color w:val="000000"/>
          <w:spacing w:val="0"/>
          <w:w w:val="100"/>
          <w:position w:val="0"/>
          <w:lang w:val="en-US" w:eastAsia="zh-CN" w:bidi="en-US"/>
        </w:rPr>
        <w:t>1.</w:t>
      </w:r>
      <w:r>
        <w:rPr>
          <w:rFonts w:hint="default" w:ascii="Times New Roman" w:hAnsi="Times New Roman" w:eastAsia="Times New Roman" w:cs="Times New Roman"/>
          <w:b/>
          <w:bCs/>
          <w:color w:val="000000"/>
          <w:spacing w:val="0"/>
          <w:w w:val="100"/>
          <w:position w:val="0"/>
          <w:lang w:val="en-US" w:eastAsia="en-US" w:bidi="en-US"/>
        </w:rPr>
        <w:t>5</w:t>
      </w:r>
      <w:r>
        <w:rPr>
          <w:rFonts w:hint="default" w:ascii="Times New Roman" w:hAnsi="Times New Roman" w:cs="Times New Roman"/>
          <w:b/>
          <w:bCs/>
          <w:color w:val="000000"/>
          <w:spacing w:val="0"/>
          <w:w w:val="100"/>
          <w:position w:val="0"/>
        </w:rPr>
        <w:t>分，满分</w:t>
      </w:r>
      <w:r>
        <w:rPr>
          <w:rFonts w:hint="default" w:ascii="Times New Roman" w:hAnsi="Times New Roman" w:eastAsia="Times New Roman" w:cs="Times New Roman"/>
          <w:b/>
          <w:bCs/>
          <w:color w:val="000000"/>
          <w:spacing w:val="0"/>
          <w:w w:val="100"/>
          <w:position w:val="0"/>
          <w:lang w:val="en-US" w:eastAsia="en-US" w:bidi="en-US"/>
        </w:rPr>
        <w:t>22.5</w:t>
      </w:r>
      <w:r>
        <w:rPr>
          <w:rFonts w:hint="default" w:ascii="Times New Roman" w:hAnsi="Times New Roman" w:cs="Times New Roman"/>
          <w:b/>
          <w:bCs/>
          <w:color w:val="000000"/>
          <w:spacing w:val="0"/>
          <w:w w:val="100"/>
          <w:position w:val="0"/>
        </w:rPr>
        <w:t>分）</w:t>
      </w:r>
    </w:p>
    <w:p>
      <w:pPr>
        <w:pStyle w:val="12"/>
        <w:keepNext w:val="0"/>
        <w:keepLines w:val="0"/>
        <w:framePr w:w="9907" w:h="2189" w:wrap="around" w:vAnchor="margin" w:hAnchor="page" w:x="888" w:y="2943"/>
        <w:widowControl w:val="0"/>
        <w:shd w:val="clear" w:color="auto" w:fill="auto"/>
        <w:bidi w:val="0"/>
        <w:spacing w:before="0" w:after="0" w:line="463" w:lineRule="exact"/>
        <w:ind w:left="0" w:right="0"/>
        <w:jc w:val="left"/>
        <w:rPr>
          <w:rFonts w:hint="default" w:ascii="Times New Roman" w:hAnsi="Times New Roman" w:cs="Times New Roman"/>
        </w:rPr>
      </w:pPr>
      <w:r>
        <w:rPr>
          <w:rFonts w:hint="default" w:ascii="Times New Roman" w:hAnsi="Times New Roman" w:cs="Times New Roman"/>
          <w:color w:val="000000"/>
          <w:spacing w:val="0"/>
          <w:w w:val="100"/>
          <w:position w:val="0"/>
        </w:rPr>
        <w:t>听下面</w:t>
      </w:r>
      <w:r>
        <w:rPr>
          <w:rFonts w:hint="default" w:ascii="Times New Roman" w:hAnsi="Times New Roman" w:eastAsia="Times New Roman" w:cs="Times New Roman"/>
          <w:color w:val="000000"/>
          <w:spacing w:val="0"/>
          <w:w w:val="100"/>
          <w:position w:val="0"/>
        </w:rPr>
        <w:t>5</w:t>
      </w:r>
      <w:r>
        <w:rPr>
          <w:rFonts w:hint="default" w:ascii="Times New Roman" w:hAnsi="Times New Roman" w:cs="Times New Roman"/>
          <w:color w:val="000000"/>
          <w:spacing w:val="0"/>
          <w:w w:val="100"/>
          <w:position w:val="0"/>
        </w:rPr>
        <w:t>段对话或独白。每段对话或独白后有几个小题，从题中所给的</w:t>
      </w:r>
      <w:r>
        <w:rPr>
          <w:rFonts w:hint="default" w:ascii="Times New Roman" w:hAnsi="Times New Roman" w:eastAsia="Times New Roman" w:cs="Times New Roman"/>
          <w:color w:val="000000"/>
          <w:spacing w:val="0"/>
          <w:w w:val="100"/>
          <w:position w:val="0"/>
          <w:lang w:val="en-US" w:eastAsia="en-US" w:bidi="en-US"/>
        </w:rPr>
        <w:t>A</w:t>
      </w:r>
      <w:r>
        <w:rPr>
          <w:rFonts w:hint="default" w:ascii="Times New Roman" w:hAnsi="Times New Roman" w:cs="Times New Roman"/>
          <w:color w:val="000000"/>
          <w:spacing w:val="0"/>
          <w:w w:val="100"/>
          <w:position w:val="0"/>
          <w:lang w:val="en-US" w:eastAsia="en-US" w:bidi="en-US"/>
        </w:rPr>
        <w:t>、</w:t>
      </w:r>
      <w:r>
        <w:rPr>
          <w:rFonts w:hint="default" w:ascii="Times New Roman" w:hAnsi="Times New Roman" w:eastAsia="Times New Roman" w:cs="Times New Roman"/>
          <w:color w:val="000000"/>
          <w:spacing w:val="0"/>
          <w:w w:val="100"/>
          <w:position w:val="0"/>
          <w:lang w:val="en-US" w:eastAsia="en-US" w:bidi="en-US"/>
        </w:rPr>
        <w:t>B</w:t>
      </w:r>
      <w:r>
        <w:rPr>
          <w:rFonts w:hint="default" w:ascii="Times New Roman" w:hAnsi="Times New Roman" w:cs="Times New Roman"/>
          <w:color w:val="000000"/>
          <w:spacing w:val="0"/>
          <w:w w:val="100"/>
          <w:position w:val="0"/>
          <w:lang w:val="en-US" w:eastAsia="en-US" w:bidi="en-US"/>
        </w:rPr>
        <w:t>、</w:t>
      </w:r>
      <w:r>
        <w:rPr>
          <w:rFonts w:hint="default" w:ascii="Times New Roman" w:hAnsi="Times New Roman" w:eastAsia="Times New Roman" w:cs="Times New Roman"/>
          <w:color w:val="000000"/>
          <w:spacing w:val="0"/>
          <w:w w:val="100"/>
          <w:position w:val="0"/>
          <w:lang w:val="en-US" w:eastAsia="en-US" w:bidi="en-US"/>
        </w:rPr>
        <w:t>C</w:t>
      </w:r>
      <w:r>
        <w:rPr>
          <w:rFonts w:hint="default" w:ascii="Times New Roman" w:hAnsi="Times New Roman" w:cs="Times New Roman"/>
          <w:color w:val="000000"/>
          <w:spacing w:val="0"/>
          <w:w w:val="100"/>
          <w:position w:val="0"/>
        </w:rPr>
        <w:t>三个选项中选出最佳选项，并标在试卷的相应位置。听每段对话或独白前，你将有时间阅读各小题，每小题</w:t>
      </w:r>
      <w:r>
        <w:rPr>
          <w:rFonts w:hint="default" w:ascii="Times New Roman" w:hAnsi="Times New Roman" w:eastAsia="Times New Roman" w:cs="Times New Roman"/>
          <w:color w:val="000000"/>
          <w:spacing w:val="0"/>
          <w:w w:val="100"/>
          <w:position w:val="0"/>
        </w:rPr>
        <w:t xml:space="preserve">5 </w:t>
      </w:r>
      <w:r>
        <w:rPr>
          <w:rFonts w:hint="default" w:ascii="Times New Roman" w:hAnsi="Times New Roman" w:cs="Times New Roman"/>
          <w:color w:val="000000"/>
          <w:spacing w:val="0"/>
          <w:w w:val="100"/>
          <w:position w:val="0"/>
        </w:rPr>
        <w:t>秒钟；听完后，各小题将给出</w:t>
      </w:r>
      <w:r>
        <w:rPr>
          <w:rFonts w:hint="default" w:ascii="Times New Roman" w:hAnsi="Times New Roman" w:eastAsia="Times New Roman" w:cs="Times New Roman"/>
          <w:color w:val="000000"/>
          <w:spacing w:val="0"/>
          <w:w w:val="100"/>
          <w:position w:val="0"/>
        </w:rPr>
        <w:t>5</w:t>
      </w:r>
      <w:r>
        <w:rPr>
          <w:rFonts w:hint="default" w:ascii="Times New Roman" w:hAnsi="Times New Roman" w:cs="Times New Roman"/>
          <w:color w:val="000000"/>
          <w:spacing w:val="0"/>
          <w:w w:val="100"/>
          <w:position w:val="0"/>
        </w:rPr>
        <w:t>秒钟的作答时间。每段对话或独白读两遍。</w:t>
      </w:r>
    </w:p>
    <w:p>
      <w:pPr>
        <w:pStyle w:val="12"/>
        <w:keepNext w:val="0"/>
        <w:keepLines w:val="0"/>
        <w:framePr w:w="9907" w:h="2189" w:wrap="around" w:vAnchor="margin" w:hAnchor="page" w:x="888" w:y="2943"/>
        <w:widowControl w:val="0"/>
        <w:shd w:val="clear" w:color="auto" w:fill="auto"/>
        <w:bidi w:val="0"/>
        <w:spacing w:before="0" w:after="0" w:line="463" w:lineRule="exact"/>
        <w:ind w:left="0" w:right="0" w:firstLine="0"/>
        <w:jc w:val="left"/>
        <w:rPr>
          <w:rFonts w:hint="default" w:ascii="Times New Roman" w:hAnsi="Times New Roman" w:cs="Times New Roman"/>
        </w:rPr>
      </w:pPr>
      <w:r>
        <w:rPr>
          <w:rFonts w:hint="default" w:ascii="Times New Roman" w:hAnsi="Times New Roman" w:cs="Times New Roman"/>
          <w:color w:val="000000"/>
          <w:spacing w:val="0"/>
          <w:w w:val="100"/>
          <w:position w:val="0"/>
        </w:rPr>
        <w:t>听第</w:t>
      </w:r>
      <w:r>
        <w:rPr>
          <w:rFonts w:hint="default" w:ascii="Times New Roman" w:hAnsi="Times New Roman" w:eastAsia="Times New Roman" w:cs="Times New Roman"/>
          <w:color w:val="000000"/>
          <w:spacing w:val="0"/>
          <w:w w:val="100"/>
          <w:position w:val="0"/>
        </w:rPr>
        <w:t>6</w:t>
      </w:r>
      <w:r>
        <w:rPr>
          <w:rFonts w:hint="default" w:ascii="Times New Roman" w:hAnsi="Times New Roman" w:cs="Times New Roman"/>
          <w:color w:val="000000"/>
          <w:spacing w:val="0"/>
          <w:w w:val="100"/>
          <w:position w:val="0"/>
        </w:rPr>
        <w:t>段材料，回答第</w:t>
      </w:r>
      <w:r>
        <w:rPr>
          <w:rFonts w:hint="default" w:ascii="Times New Roman" w:hAnsi="Times New Roman" w:eastAsia="Times New Roman" w:cs="Times New Roman"/>
          <w:color w:val="000000"/>
          <w:spacing w:val="0"/>
          <w:w w:val="100"/>
          <w:position w:val="0"/>
        </w:rPr>
        <w:t>6</w:t>
      </w:r>
      <w:r>
        <w:rPr>
          <w:rFonts w:hint="default" w:ascii="Times New Roman" w:hAnsi="Times New Roman" w:cs="Times New Roman"/>
          <w:color w:val="000000"/>
          <w:spacing w:val="0"/>
          <w:w w:val="100"/>
          <w:position w:val="0"/>
        </w:rPr>
        <w:t>、</w:t>
      </w:r>
      <w:r>
        <w:rPr>
          <w:rFonts w:hint="default" w:ascii="Times New Roman" w:hAnsi="Times New Roman" w:eastAsia="Times New Roman" w:cs="Times New Roman"/>
          <w:color w:val="000000"/>
          <w:spacing w:val="0"/>
          <w:w w:val="100"/>
          <w:position w:val="0"/>
        </w:rPr>
        <w:t>7</w:t>
      </w:r>
      <w:r>
        <w:rPr>
          <w:rFonts w:hint="default" w:ascii="Times New Roman" w:hAnsi="Times New Roman" w:cs="Times New Roman"/>
          <w:color w:val="000000"/>
          <w:spacing w:val="0"/>
          <w:w w:val="100"/>
          <w:position w:val="0"/>
        </w:rPr>
        <w:t>题。</w:t>
      </w:r>
    </w:p>
    <w:p>
      <w:pPr>
        <w:pStyle w:val="14"/>
        <w:keepNext w:val="0"/>
        <w:keepLines w:val="0"/>
        <w:framePr w:w="4771" w:h="8808" w:wrap="around" w:vAnchor="margin" w:hAnchor="page" w:x="927" w:y="5262"/>
        <w:widowControl w:val="0"/>
        <w:numPr>
          <w:ilvl w:val="0"/>
          <w:numId w:val="4"/>
        </w:numPr>
        <w:shd w:val="clear" w:color="auto" w:fill="auto"/>
        <w:tabs>
          <w:tab w:val="left" w:pos="168"/>
        </w:tabs>
        <w:bidi w:val="0"/>
        <w:spacing w:before="0" w:after="0" w:line="420" w:lineRule="auto"/>
        <w:ind w:left="0" w:right="0" w:firstLine="0"/>
        <w:jc w:val="left"/>
        <w:rPr>
          <w:rFonts w:hint="default" w:ascii="Times New Roman" w:hAnsi="Times New Roman" w:cs="Times New Roman"/>
        </w:rPr>
      </w:pPr>
      <w:bookmarkStart w:id="18" w:name="bookmark18"/>
      <w:bookmarkEnd w:id="18"/>
      <w:r>
        <w:rPr>
          <w:rFonts w:hint="eastAsia" w:ascii="Times New Roman" w:hAnsi="Times New Roman"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When might the woman get off the bus?</w:t>
      </w:r>
    </w:p>
    <w:p>
      <w:pPr>
        <w:pStyle w:val="14"/>
        <w:keepNext w:val="0"/>
        <w:keepLines w:val="0"/>
        <w:framePr w:w="4771" w:h="8808" w:wrap="around" w:vAnchor="margin" w:hAnchor="page" w:x="927" w:y="5262"/>
        <w:widowControl w:val="0"/>
        <w:shd w:val="clear" w:color="auto" w:fill="auto"/>
        <w:tabs>
          <w:tab w:val="left" w:pos="3427"/>
        </w:tabs>
        <w:bidi w:val="0"/>
        <w:spacing w:before="0" w:after="0" w:line="420" w:lineRule="auto"/>
        <w:ind w:left="0" w:right="0" w:firstLine="220" w:firstLineChars="10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A. 8:25 am.</w:t>
      </w:r>
      <w:r>
        <w:rPr>
          <w:rFonts w:hint="default" w:ascii="Times New Roman" w:hAnsi="Times New Roman" w:eastAsia="Times New Roman" w:cs="Times New Roman"/>
          <w:color w:val="000000"/>
          <w:spacing w:val="0"/>
          <w:w w:val="100"/>
          <w:position w:val="0"/>
          <w:lang w:val="en-US" w:eastAsia="en-US" w:bidi="en-US"/>
        </w:rPr>
        <w:tab/>
      </w:r>
      <w:r>
        <w:rPr>
          <w:rFonts w:hint="default" w:ascii="Times New Roman" w:hAnsi="Times New Roman" w:eastAsia="Times New Roman" w:cs="Times New Roman"/>
          <w:color w:val="000000"/>
          <w:spacing w:val="0"/>
          <w:w w:val="100"/>
          <w:position w:val="0"/>
          <w:lang w:val="en-US" w:eastAsia="en-US" w:bidi="en-US"/>
        </w:rPr>
        <w:t>B. 8:55 am.</w:t>
      </w:r>
    </w:p>
    <w:p>
      <w:pPr>
        <w:pStyle w:val="14"/>
        <w:keepNext w:val="0"/>
        <w:keepLines w:val="0"/>
        <w:framePr w:w="4771" w:h="8808" w:wrap="around" w:vAnchor="margin" w:hAnchor="page" w:x="927" w:y="5262"/>
        <w:widowControl w:val="0"/>
        <w:numPr>
          <w:ilvl w:val="0"/>
          <w:numId w:val="4"/>
        </w:numPr>
        <w:shd w:val="clear" w:color="auto" w:fill="auto"/>
        <w:tabs>
          <w:tab w:val="left" w:pos="168"/>
        </w:tabs>
        <w:bidi w:val="0"/>
        <w:spacing w:before="0" w:after="80" w:line="240" w:lineRule="auto"/>
        <w:ind w:left="0" w:right="0" w:firstLine="0"/>
        <w:jc w:val="left"/>
        <w:rPr>
          <w:rFonts w:hint="default" w:ascii="Times New Roman" w:hAnsi="Times New Roman" w:cs="Times New Roman"/>
        </w:rPr>
      </w:pPr>
      <w:bookmarkStart w:id="19" w:name="bookmark19"/>
      <w:bookmarkEnd w:id="19"/>
      <w:r>
        <w:rPr>
          <w:rFonts w:hint="eastAsia" w:ascii="Times New Roman" w:hAnsi="Times New Roman"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Why did the woman forget her purse?</w:t>
      </w:r>
    </w:p>
    <w:p>
      <w:pPr>
        <w:pStyle w:val="16"/>
        <w:keepNext w:val="0"/>
        <w:keepLines w:val="0"/>
        <w:framePr w:w="4771" w:h="8808" w:wrap="around" w:vAnchor="margin" w:hAnchor="page" w:x="927" w:y="5262"/>
        <w:widowControl w:val="0"/>
        <w:shd w:val="clear" w:color="auto" w:fill="auto"/>
        <w:bidi w:val="0"/>
        <w:spacing w:before="0" w:after="0" w:line="240" w:lineRule="auto"/>
        <w:ind w:right="0" w:firstLine="0"/>
        <w:jc w:val="left"/>
        <w:rPr>
          <w:rFonts w:hint="eastAsia" w:ascii="Times New Roman" w:hAnsi="Times New Roman" w:eastAsia="宋体" w:cs="Times New Roman"/>
          <w:lang w:val="en-US" w:eastAsia="zh-CN"/>
        </w:rPr>
      </w:pPr>
      <w:r>
        <w:rPr>
          <w:rFonts w:hint="eastAsia" w:ascii="Times New Roman" w:hAnsi="Times New Roman" w:eastAsia="宋体" w:cs="Times New Roman"/>
          <w:spacing w:val="0"/>
          <w:w w:val="100"/>
          <w:position w:val="0"/>
          <w:lang w:val="en-US" w:eastAsia="zh-CN" w:bidi="en-US"/>
        </w:rPr>
        <w:t xml:space="preserve"> </w:t>
      </w:r>
    </w:p>
    <w:p>
      <w:pPr>
        <w:pStyle w:val="14"/>
        <w:keepNext w:val="0"/>
        <w:keepLines w:val="0"/>
        <w:framePr w:w="4771" w:h="8808" w:wrap="around" w:vAnchor="margin" w:hAnchor="page" w:x="927" w:y="5262"/>
        <w:widowControl w:val="0"/>
        <w:numPr>
          <w:ilvl w:val="0"/>
          <w:numId w:val="5"/>
        </w:numPr>
        <w:shd w:val="clear" w:color="auto" w:fill="auto"/>
        <w:tabs>
          <w:tab w:val="left" w:pos="588"/>
        </w:tabs>
        <w:bidi w:val="0"/>
        <w:spacing w:before="0" w:after="140" w:line="240" w:lineRule="auto"/>
        <w:ind w:left="0" w:right="0"/>
        <w:jc w:val="left"/>
        <w:rPr>
          <w:rFonts w:hint="default" w:ascii="Times New Roman" w:hAnsi="Times New Roman" w:cs="Times New Roman"/>
        </w:rPr>
      </w:pPr>
      <w:bookmarkStart w:id="20" w:name="bookmark20"/>
      <w:bookmarkEnd w:id="20"/>
      <w:r>
        <w:rPr>
          <w:rFonts w:hint="default" w:ascii="Times New Roman" w:hAnsi="Times New Roman" w:eastAsia="Times New Roman" w:cs="Times New Roman"/>
          <w:color w:val="000000"/>
          <w:spacing w:val="0"/>
          <w:w w:val="100"/>
          <w:position w:val="0"/>
          <w:lang w:val="en-US" w:eastAsia="en-US" w:bidi="en-US"/>
        </w:rPr>
        <w:t>She was helping others.</w:t>
      </w:r>
    </w:p>
    <w:p>
      <w:pPr>
        <w:pStyle w:val="14"/>
        <w:keepNext w:val="0"/>
        <w:keepLines w:val="0"/>
        <w:framePr w:w="4771" w:h="8808" w:wrap="around" w:vAnchor="margin" w:hAnchor="page" w:x="927" w:y="5262"/>
        <w:widowControl w:val="0"/>
        <w:numPr>
          <w:ilvl w:val="0"/>
          <w:numId w:val="5"/>
        </w:numPr>
        <w:shd w:val="clear" w:color="auto" w:fill="auto"/>
        <w:tabs>
          <w:tab w:val="left" w:pos="588"/>
        </w:tabs>
        <w:bidi w:val="0"/>
        <w:spacing w:before="0" w:after="140" w:line="240" w:lineRule="auto"/>
        <w:ind w:left="0" w:right="0"/>
        <w:jc w:val="left"/>
        <w:rPr>
          <w:rFonts w:hint="default" w:ascii="Times New Roman" w:hAnsi="Times New Roman" w:cs="Times New Roman"/>
        </w:rPr>
      </w:pPr>
      <w:bookmarkStart w:id="21" w:name="bookmark21"/>
      <w:bookmarkEnd w:id="21"/>
      <w:r>
        <w:rPr>
          <w:rFonts w:hint="default" w:ascii="Times New Roman" w:hAnsi="Times New Roman" w:eastAsia="Times New Roman" w:cs="Times New Roman"/>
          <w:color w:val="000000"/>
          <w:spacing w:val="0"/>
          <w:w w:val="100"/>
          <w:position w:val="0"/>
          <w:lang w:val="en-US" w:eastAsia="en-US" w:bidi="en-US"/>
        </w:rPr>
        <w:t xml:space="preserve">She </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 xml:space="preserve">got </w:t>
      </w:r>
      <w:r>
        <w:rPr>
          <w:rFonts w:hint="default" w:ascii="Times New Roman" w:hAnsi="Times New Roman" w:eastAsia="Times New Roman" w:cs="Times New Roman"/>
          <w:color w:val="000000"/>
          <w:spacing w:val="0"/>
          <w:w w:val="100"/>
          <w:position w:val="0"/>
          <w:lang w:val="en-US" w:eastAsia="en-US" w:bidi="en-US"/>
        </w:rPr>
        <w:t>off the bus in a hurry.</w:t>
      </w:r>
      <w:bookmarkStart w:id="22" w:name="bookmark22"/>
      <w:bookmarkEnd w:id="22"/>
    </w:p>
    <w:p>
      <w:pPr>
        <w:pStyle w:val="14"/>
        <w:keepNext w:val="0"/>
        <w:keepLines w:val="0"/>
        <w:framePr w:w="4771" w:h="8808" w:wrap="around" w:vAnchor="margin" w:hAnchor="page" w:x="927" w:y="5262"/>
        <w:widowControl w:val="0"/>
        <w:numPr>
          <w:ilvl w:val="0"/>
          <w:numId w:val="5"/>
        </w:numPr>
        <w:shd w:val="clear" w:color="auto" w:fill="auto"/>
        <w:tabs>
          <w:tab w:val="left" w:pos="588"/>
        </w:tabs>
        <w:bidi w:val="0"/>
        <w:spacing w:before="0" w:after="140" w:line="240" w:lineRule="auto"/>
        <w:ind w:left="0" w:right="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 xml:space="preserve">She was thinking of her work. </w:t>
      </w:r>
    </w:p>
    <w:p>
      <w:pPr>
        <w:pStyle w:val="14"/>
        <w:keepNext w:val="0"/>
        <w:keepLines w:val="0"/>
        <w:framePr w:w="4771" w:h="8808" w:wrap="around" w:vAnchor="margin" w:hAnchor="page" w:x="927" w:y="5262"/>
        <w:widowControl w:val="0"/>
        <w:numPr>
          <w:ilvl w:val="0"/>
          <w:numId w:val="0"/>
        </w:numPr>
        <w:shd w:val="clear" w:color="auto" w:fill="auto"/>
        <w:tabs>
          <w:tab w:val="left" w:pos="389"/>
        </w:tabs>
        <w:bidi w:val="0"/>
        <w:spacing w:before="0" w:after="200" w:line="442" w:lineRule="exact"/>
        <w:ind w:right="0" w:rightChars="0"/>
        <w:jc w:val="left"/>
        <w:rPr>
          <w:rFonts w:hint="default" w:ascii="Times New Roman" w:hAnsi="Times New Roman" w:cs="Times New Roman"/>
        </w:rPr>
      </w:pPr>
      <w:r>
        <w:rPr>
          <w:rFonts w:hint="default" w:ascii="Times New Roman" w:hAnsi="Times New Roman" w:eastAsia="宋体" w:cs="Times New Roman"/>
          <w:color w:val="000000"/>
          <w:spacing w:val="0"/>
          <w:w w:val="100"/>
          <w:position w:val="0"/>
          <w:lang w:val="zh-TW" w:eastAsia="zh-TW" w:bidi="zh-TW"/>
        </w:rPr>
        <w:t>听第</w:t>
      </w:r>
      <w:r>
        <w:rPr>
          <w:rFonts w:hint="default" w:ascii="Times New Roman" w:hAnsi="Times New Roman" w:eastAsia="Times New Roman" w:cs="Times New Roman"/>
          <w:color w:val="000000"/>
          <w:spacing w:val="0"/>
          <w:w w:val="100"/>
          <w:position w:val="0"/>
          <w:lang w:val="en-US" w:eastAsia="en-US" w:bidi="en-US"/>
        </w:rPr>
        <w:t>7</w:t>
      </w:r>
      <w:r>
        <w:rPr>
          <w:rFonts w:hint="default" w:ascii="Times New Roman" w:hAnsi="Times New Roman" w:eastAsia="宋体" w:cs="Times New Roman"/>
          <w:color w:val="000000"/>
          <w:spacing w:val="0"/>
          <w:w w:val="100"/>
          <w:position w:val="0"/>
          <w:lang w:val="zh-TW" w:eastAsia="zh-TW" w:bidi="zh-TW"/>
        </w:rPr>
        <w:t>段材料，回答第</w:t>
      </w:r>
      <w:r>
        <w:rPr>
          <w:rFonts w:hint="default" w:ascii="Times New Roman" w:hAnsi="Times New Roman" w:eastAsia="Times New Roman" w:cs="Times New Roman"/>
          <w:color w:val="000000"/>
          <w:spacing w:val="0"/>
          <w:w w:val="100"/>
          <w:position w:val="0"/>
          <w:lang w:val="zh-TW" w:eastAsia="zh-TW" w:bidi="zh-TW"/>
        </w:rPr>
        <w:t>8</w:t>
      </w:r>
      <w:r>
        <w:rPr>
          <w:rFonts w:hint="default" w:ascii="Times New Roman" w:hAnsi="Times New Roman" w:eastAsia="宋体" w:cs="Times New Roman"/>
          <w:color w:val="000000"/>
          <w:spacing w:val="0"/>
          <w:w w:val="100"/>
          <w:position w:val="0"/>
          <w:lang w:val="zh-TW" w:eastAsia="zh-TW" w:bidi="zh-TW"/>
        </w:rPr>
        <w:t>至</w:t>
      </w:r>
      <w:r>
        <w:rPr>
          <w:rFonts w:hint="default" w:ascii="Times New Roman" w:hAnsi="Times New Roman" w:eastAsia="Times New Roman" w:cs="Times New Roman"/>
          <w:color w:val="000000"/>
          <w:spacing w:val="0"/>
          <w:w w:val="100"/>
          <w:position w:val="0"/>
          <w:lang w:val="zh-TW" w:eastAsia="zh-TW" w:bidi="zh-TW"/>
        </w:rPr>
        <w:t>10</w:t>
      </w:r>
      <w:r>
        <w:rPr>
          <w:rFonts w:hint="default" w:ascii="Times New Roman" w:hAnsi="Times New Roman" w:eastAsia="宋体" w:cs="Times New Roman"/>
          <w:color w:val="000000"/>
          <w:spacing w:val="0"/>
          <w:w w:val="100"/>
          <w:position w:val="0"/>
          <w:lang w:val="zh-TW" w:eastAsia="zh-TW" w:bidi="zh-TW"/>
        </w:rPr>
        <w:t>题。</w:t>
      </w:r>
    </w:p>
    <w:p>
      <w:pPr>
        <w:pStyle w:val="14"/>
        <w:keepNext w:val="0"/>
        <w:keepLines w:val="0"/>
        <w:framePr w:w="4771" w:h="8808" w:wrap="around" w:vAnchor="margin" w:hAnchor="page" w:x="927" w:y="5262"/>
        <w:widowControl w:val="0"/>
        <w:numPr>
          <w:ilvl w:val="0"/>
          <w:numId w:val="4"/>
        </w:numPr>
        <w:shd w:val="clear" w:color="auto" w:fill="auto"/>
        <w:tabs>
          <w:tab w:val="left" w:pos="168"/>
        </w:tabs>
        <w:bidi w:val="0"/>
        <w:spacing w:before="0" w:after="0" w:line="420" w:lineRule="auto"/>
        <w:ind w:left="0" w:right="0" w:firstLine="0"/>
        <w:jc w:val="left"/>
        <w:rPr>
          <w:rFonts w:hint="default" w:ascii="Times New Roman" w:hAnsi="Times New Roman" w:cs="Times New Roman"/>
        </w:rPr>
      </w:pPr>
      <w:bookmarkStart w:id="23" w:name="bookmark23"/>
      <w:bookmarkEnd w:id="23"/>
      <w:r>
        <w:rPr>
          <w:rFonts w:hint="default" w:ascii="Times New Roman" w:hAnsi="Times New Roman" w:eastAsia="Times New Roman" w:cs="Times New Roman"/>
          <w:color w:val="000000"/>
          <w:spacing w:val="0"/>
          <w:w w:val="100"/>
          <w:position w:val="0"/>
          <w:lang w:val="en-US" w:eastAsia="en-US" w:bidi="en-US"/>
        </w:rPr>
        <w:t>What does the man actually want to rent?</w:t>
      </w:r>
    </w:p>
    <w:p>
      <w:pPr>
        <w:pStyle w:val="14"/>
        <w:keepNext w:val="0"/>
        <w:keepLines w:val="0"/>
        <w:framePr w:w="4771" w:h="8808" w:wrap="around" w:vAnchor="margin" w:hAnchor="page" w:x="927" w:y="5262"/>
        <w:widowControl w:val="0"/>
        <w:numPr>
          <w:ilvl w:val="0"/>
          <w:numId w:val="0"/>
        </w:numPr>
        <w:shd w:val="clear" w:color="auto" w:fill="auto"/>
        <w:tabs>
          <w:tab w:val="left" w:pos="3451"/>
        </w:tabs>
        <w:bidi w:val="0"/>
        <w:spacing w:before="0" w:after="0" w:line="420" w:lineRule="auto"/>
        <w:ind w:leftChars="0" w:right="0" w:rightChars="0" w:firstLine="220" w:firstLineChars="100"/>
        <w:jc w:val="left"/>
        <w:rPr>
          <w:rFonts w:hint="default" w:ascii="Times New Roman" w:hAnsi="Times New Roman" w:cs="Times New Roman"/>
        </w:rPr>
      </w:pPr>
      <w:r>
        <w:rPr>
          <w:rFonts w:hint="eastAsia" w:ascii="Times New Roman" w:hAnsi="Times New Roman" w:eastAsia="宋体" w:cs="Times New Roman"/>
          <w:color w:val="000000"/>
          <w:spacing w:val="0"/>
          <w:w w:val="100"/>
          <w:position w:val="0"/>
          <w:lang w:val="en-US" w:eastAsia="zh-CN" w:bidi="en-US"/>
        </w:rPr>
        <w:t>A</w:t>
      </w:r>
      <w:r>
        <w:rPr>
          <w:rFonts w:hint="default" w:ascii="Times New Roman" w:hAnsi="Times New Roman" w:eastAsia="Times New Roman" w:cs="Times New Roman"/>
          <w:color w:val="000000"/>
          <w:spacing w:val="0"/>
          <w:w w:val="100"/>
          <w:position w:val="0"/>
          <w:lang w:val="en-US" w:eastAsia="en-US" w:bidi="en-US"/>
        </w:rPr>
        <w:t xml:space="preserve"> house.</w:t>
      </w:r>
      <w:r>
        <w:rPr>
          <w:rFonts w:hint="default" w:ascii="Times New Roman" w:hAnsi="Times New Roman" w:eastAsia="Times New Roman" w:cs="Times New Roman"/>
          <w:color w:val="000000"/>
          <w:spacing w:val="0"/>
          <w:w w:val="100"/>
          <w:position w:val="0"/>
          <w:lang w:val="en-US" w:eastAsia="en-US" w:bidi="en-US"/>
        </w:rPr>
        <w:tab/>
      </w:r>
      <w:r>
        <w:rPr>
          <w:rFonts w:hint="default" w:ascii="Times New Roman" w:hAnsi="Times New Roman" w:eastAsia="Times New Roman" w:cs="Times New Roman"/>
          <w:color w:val="000000"/>
          <w:spacing w:val="0"/>
          <w:w w:val="100"/>
          <w:position w:val="0"/>
          <w:lang w:val="en-US" w:eastAsia="en-US" w:bidi="en-US"/>
        </w:rPr>
        <w:t>B. A room.</w:t>
      </w:r>
    </w:p>
    <w:p>
      <w:pPr>
        <w:pStyle w:val="14"/>
        <w:keepNext w:val="0"/>
        <w:keepLines w:val="0"/>
        <w:framePr w:w="4771" w:h="8808" w:wrap="around" w:vAnchor="margin" w:hAnchor="page" w:x="927" w:y="5262"/>
        <w:widowControl w:val="0"/>
        <w:numPr>
          <w:ilvl w:val="0"/>
          <w:numId w:val="4"/>
        </w:numPr>
        <w:shd w:val="clear" w:color="auto" w:fill="auto"/>
        <w:tabs>
          <w:tab w:val="left" w:pos="173"/>
        </w:tabs>
        <w:bidi w:val="0"/>
        <w:spacing w:before="0" w:after="0" w:line="420" w:lineRule="auto"/>
        <w:ind w:left="0" w:right="0" w:firstLine="0"/>
        <w:jc w:val="left"/>
        <w:rPr>
          <w:rFonts w:hint="default" w:ascii="Times New Roman" w:hAnsi="Times New Roman" w:cs="Times New Roman"/>
        </w:rPr>
      </w:pPr>
      <w:bookmarkStart w:id="24" w:name="bookmark24"/>
      <w:bookmarkEnd w:id="24"/>
      <w:r>
        <w:rPr>
          <w:rFonts w:hint="default" w:ascii="Times New Roman" w:hAnsi="Times New Roman" w:eastAsia="Times New Roman" w:cs="Times New Roman"/>
          <w:color w:val="000000"/>
          <w:spacing w:val="0"/>
          <w:w w:val="100"/>
          <w:position w:val="0"/>
          <w:lang w:val="en-US" w:eastAsia="en-US" w:bidi="en-US"/>
        </w:rPr>
        <w:t>What is the man?</w:t>
      </w:r>
    </w:p>
    <w:p>
      <w:pPr>
        <w:pStyle w:val="14"/>
        <w:keepNext w:val="0"/>
        <w:keepLines w:val="0"/>
        <w:framePr w:w="4771" w:h="8808" w:wrap="around" w:vAnchor="margin" w:hAnchor="page" w:x="927" w:y="5262"/>
        <w:widowControl w:val="0"/>
        <w:shd w:val="clear" w:color="auto" w:fill="auto"/>
        <w:tabs>
          <w:tab w:val="left" w:pos="3442"/>
        </w:tabs>
        <w:bidi w:val="0"/>
        <w:spacing w:before="0" w:after="0" w:line="420" w:lineRule="auto"/>
        <w:ind w:left="0" w:right="0" w:firstLine="220" w:firstLineChars="10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A college student.</w:t>
      </w:r>
      <w:r>
        <w:rPr>
          <w:rFonts w:hint="default" w:ascii="Times New Roman" w:hAnsi="Times New Roman" w:eastAsia="Times New Roman" w:cs="Times New Roman"/>
          <w:color w:val="000000"/>
          <w:spacing w:val="0"/>
          <w:w w:val="100"/>
          <w:position w:val="0"/>
          <w:lang w:val="en-US" w:eastAsia="en-US" w:bidi="en-US"/>
        </w:rPr>
        <w:tab/>
      </w:r>
      <w:r>
        <w:rPr>
          <w:rFonts w:hint="default" w:ascii="Times New Roman" w:hAnsi="Times New Roman" w:eastAsia="Times New Roman" w:cs="Times New Roman"/>
          <w:color w:val="000000"/>
          <w:spacing w:val="0"/>
          <w:w w:val="100"/>
          <w:position w:val="0"/>
          <w:lang w:val="en-US" w:eastAsia="en-US" w:bidi="en-US"/>
        </w:rPr>
        <w:t>B. An artist.</w:t>
      </w:r>
    </w:p>
    <w:p>
      <w:pPr>
        <w:pStyle w:val="14"/>
        <w:keepNext w:val="0"/>
        <w:keepLines w:val="0"/>
        <w:framePr w:w="4771" w:h="8808" w:wrap="around" w:vAnchor="margin" w:hAnchor="page" w:x="927" w:y="5262"/>
        <w:widowControl w:val="0"/>
        <w:numPr>
          <w:ilvl w:val="0"/>
          <w:numId w:val="4"/>
        </w:numPr>
        <w:shd w:val="clear" w:color="auto" w:fill="auto"/>
        <w:tabs>
          <w:tab w:val="left" w:pos="259"/>
        </w:tabs>
        <w:bidi w:val="0"/>
        <w:spacing w:before="0" w:after="0" w:line="420" w:lineRule="auto"/>
        <w:ind w:left="0" w:right="0" w:firstLine="0"/>
        <w:jc w:val="left"/>
        <w:rPr>
          <w:rFonts w:hint="default" w:ascii="Times New Roman" w:hAnsi="Times New Roman" w:cs="Times New Roman"/>
        </w:rPr>
      </w:pPr>
      <w:bookmarkStart w:id="25" w:name="bookmark25"/>
      <w:bookmarkEnd w:id="25"/>
      <w:r>
        <w:rPr>
          <w:rFonts w:hint="default" w:ascii="Times New Roman" w:hAnsi="Times New Roman" w:eastAsia="Times New Roman" w:cs="Times New Roman"/>
          <w:color w:val="000000"/>
          <w:spacing w:val="0"/>
          <w:w w:val="100"/>
          <w:position w:val="0"/>
          <w:lang w:val="en-US" w:eastAsia="en-US" w:bidi="en-US"/>
        </w:rPr>
        <w:t>Why does the man want to move downtown?</w:t>
      </w:r>
    </w:p>
    <w:p>
      <w:pPr>
        <w:pStyle w:val="14"/>
        <w:keepNext w:val="0"/>
        <w:keepLines w:val="0"/>
        <w:framePr w:w="4771" w:h="8808" w:wrap="around" w:vAnchor="margin" w:hAnchor="page" w:x="927" w:y="5262"/>
        <w:widowControl w:val="0"/>
        <w:shd w:val="clear" w:color="auto" w:fill="auto"/>
        <w:bidi w:val="0"/>
        <w:spacing w:before="0" w:after="0" w:line="420" w:lineRule="auto"/>
        <w:ind w:left="0" w:leftChars="0" w:right="0" w:firstLine="220" w:firstLineChars="10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A. To live near his friends.</w:t>
      </w:r>
    </w:p>
    <w:p>
      <w:pPr>
        <w:pStyle w:val="14"/>
        <w:keepNext w:val="0"/>
        <w:keepLines w:val="0"/>
        <w:framePr w:w="4771" w:h="8808" w:wrap="around" w:vAnchor="margin" w:hAnchor="page" w:x="927" w:y="5262"/>
        <w:widowControl w:val="0"/>
        <w:shd w:val="clear" w:color="auto" w:fill="auto"/>
        <w:bidi w:val="0"/>
        <w:spacing w:before="0" w:after="0" w:line="420" w:lineRule="auto"/>
        <w:ind w:left="0" w:leftChars="0" w:right="0" w:firstLine="220" w:firstLineChars="10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w:t>
      </w:r>
      <w:r>
        <w:rPr>
          <w:rFonts w:hint="eastAsia" w:ascii="Times New Roman" w:hAnsi="Times New Roman"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To get more of his works shown.</w:t>
      </w:r>
    </w:p>
    <w:p>
      <w:pPr>
        <w:pStyle w:val="14"/>
        <w:keepNext w:val="0"/>
        <w:keepLines w:val="0"/>
        <w:framePr w:w="4771" w:h="8808" w:wrap="around" w:vAnchor="margin" w:hAnchor="page" w:x="927" w:y="5262"/>
        <w:widowControl w:val="0"/>
        <w:shd w:val="clear" w:color="auto" w:fill="auto"/>
        <w:bidi w:val="0"/>
        <w:spacing w:before="0" w:after="0" w:line="420" w:lineRule="auto"/>
        <w:ind w:left="0" w:leftChars="0" w:right="0" w:firstLine="220" w:firstLineChars="10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w:t>
      </w:r>
      <w:r>
        <w:rPr>
          <w:rFonts w:hint="eastAsia" w:ascii="Times New Roman" w:hAnsi="Times New Roman"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To go to the nearby shopping mall. </w:t>
      </w:r>
    </w:p>
    <w:p>
      <w:pPr>
        <w:pStyle w:val="14"/>
        <w:keepNext w:val="0"/>
        <w:keepLines w:val="0"/>
        <w:framePr w:w="4771" w:h="8808" w:wrap="around" w:vAnchor="margin" w:hAnchor="page" w:x="927" w:y="5262"/>
        <w:widowControl w:val="0"/>
        <w:shd w:val="clear" w:color="auto" w:fill="auto"/>
        <w:bidi w:val="0"/>
        <w:spacing w:before="0" w:after="120" w:line="379" w:lineRule="exact"/>
        <w:ind w:left="0" w:leftChars="0" w:right="0" w:firstLine="0" w:firstLineChars="0"/>
        <w:jc w:val="left"/>
        <w:rPr>
          <w:rFonts w:hint="default" w:ascii="Times New Roman" w:hAnsi="Times New Roman" w:cs="Times New Roman"/>
        </w:rPr>
      </w:pPr>
      <w:r>
        <w:rPr>
          <w:rFonts w:hint="default" w:ascii="Times New Roman" w:hAnsi="Times New Roman" w:eastAsia="宋体" w:cs="Times New Roman"/>
          <w:color w:val="000000"/>
          <w:spacing w:val="0"/>
          <w:w w:val="100"/>
          <w:position w:val="0"/>
          <w:lang w:val="zh-TW" w:eastAsia="zh-TW" w:bidi="zh-TW"/>
        </w:rPr>
        <w:t>听第</w:t>
      </w:r>
      <w:r>
        <w:rPr>
          <w:rFonts w:hint="default" w:ascii="Times New Roman" w:hAnsi="Times New Roman" w:eastAsia="Times New Roman" w:cs="Times New Roman"/>
          <w:color w:val="000000"/>
          <w:spacing w:val="0"/>
          <w:w w:val="100"/>
          <w:position w:val="0"/>
          <w:lang w:val="en-US" w:eastAsia="en-US" w:bidi="en-US"/>
        </w:rPr>
        <w:t>8</w:t>
      </w:r>
      <w:r>
        <w:rPr>
          <w:rFonts w:hint="default" w:ascii="Times New Roman" w:hAnsi="Times New Roman" w:eastAsia="宋体" w:cs="Times New Roman"/>
          <w:color w:val="000000"/>
          <w:spacing w:val="0"/>
          <w:w w:val="100"/>
          <w:position w:val="0"/>
          <w:lang w:val="zh-TW" w:eastAsia="zh-TW" w:bidi="zh-TW"/>
        </w:rPr>
        <w:t>段材料，回答第</w:t>
      </w:r>
      <w:r>
        <w:rPr>
          <w:rFonts w:hint="eastAsia" w:ascii="Times New Roman" w:hAnsi="Times New Roman" w:eastAsia="宋体" w:cs="Times New Roman"/>
          <w:color w:val="000000"/>
          <w:spacing w:val="0"/>
          <w:w w:val="100"/>
          <w:position w:val="0"/>
          <w:lang w:val="en-US" w:eastAsia="zh-CN" w:bidi="zh-TW"/>
        </w:rPr>
        <w:t>1</w:t>
      </w:r>
      <w:r>
        <w:rPr>
          <w:rFonts w:hint="eastAsia" w:ascii="Times New Roman" w:hAnsi="Times New Roman" w:eastAsia="宋体" w:cs="Times New Roman"/>
          <w:color w:val="000000"/>
          <w:spacing w:val="0"/>
          <w:w w:val="100"/>
          <w:position w:val="0"/>
          <w:lang w:val="en-US" w:eastAsia="zh-CN" w:bidi="en-US"/>
        </w:rPr>
        <w:t>1至13</w:t>
      </w:r>
      <w:r>
        <w:rPr>
          <w:rFonts w:hint="default" w:ascii="Times New Roman" w:hAnsi="Times New Roman" w:eastAsia="宋体" w:cs="Times New Roman"/>
          <w:color w:val="000000"/>
          <w:spacing w:val="0"/>
          <w:w w:val="100"/>
          <w:position w:val="0"/>
          <w:lang w:val="zh-TW" w:eastAsia="zh-TW" w:bidi="zh-TW"/>
        </w:rPr>
        <w:t>题。</w:t>
      </w:r>
    </w:p>
    <w:p>
      <w:pPr>
        <w:pStyle w:val="14"/>
        <w:keepNext w:val="0"/>
        <w:keepLines w:val="0"/>
        <w:framePr w:w="4771" w:h="8808" w:wrap="around" w:vAnchor="margin" w:hAnchor="page" w:x="927" w:y="5262"/>
        <w:widowControl w:val="0"/>
        <w:shd w:val="clear" w:color="auto" w:fill="auto"/>
        <w:bidi w:val="0"/>
        <w:spacing w:before="0" w:after="0" w:line="42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zh-TW" w:eastAsia="zh-TW" w:bidi="zh-TW"/>
        </w:rPr>
        <w:t>1</w:t>
      </w:r>
      <w:r>
        <w:rPr>
          <w:rFonts w:hint="eastAsia" w:ascii="Times New Roman" w:hAnsi="Times New Roman" w:eastAsia="宋体" w:cs="Times New Roman"/>
          <w:color w:val="000000"/>
          <w:spacing w:val="0"/>
          <w:w w:val="100"/>
          <w:position w:val="0"/>
          <w:lang w:val="en-US" w:eastAsia="zh-CN" w:bidi="zh-TW"/>
        </w:rPr>
        <w:t>1.</w:t>
      </w:r>
      <w:r>
        <w:rPr>
          <w:rFonts w:hint="default" w:ascii="Times New Roman" w:hAnsi="Times New Roman" w:eastAsia="Times New Roman" w:cs="Times New Roman"/>
          <w:color w:val="000000"/>
          <w:spacing w:val="0"/>
          <w:w w:val="100"/>
          <w:position w:val="0"/>
          <w:lang w:val="zh-TW" w:eastAsia="zh-TW" w:bidi="zh-TW"/>
        </w:rPr>
        <w:t xml:space="preserve"> </w:t>
      </w:r>
      <w:r>
        <w:rPr>
          <w:rFonts w:hint="default" w:ascii="Times New Roman" w:hAnsi="Times New Roman" w:eastAsia="Times New Roman" w:cs="Times New Roman"/>
          <w:color w:val="000000"/>
          <w:spacing w:val="0"/>
          <w:w w:val="100"/>
          <w:position w:val="0"/>
          <w:lang w:val="en-US" w:eastAsia="en-US" w:bidi="en-US"/>
        </w:rPr>
        <w:t>What books does the man like most?</w:t>
      </w:r>
    </w:p>
    <w:p>
      <w:pPr>
        <w:pStyle w:val="14"/>
        <w:keepNext w:val="0"/>
        <w:keepLines w:val="0"/>
        <w:framePr w:w="4771" w:h="8808" w:wrap="around" w:vAnchor="margin" w:hAnchor="page" w:x="927" w:y="5262"/>
        <w:widowControl w:val="0"/>
        <w:shd w:val="clear" w:color="auto" w:fill="auto"/>
        <w:bidi w:val="0"/>
        <w:spacing w:before="0" w:after="0" w:line="420" w:lineRule="auto"/>
        <w:ind w:left="0" w:leftChars="0" w:right="0" w:firstLine="220" w:firstLineChars="10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A</w:t>
      </w:r>
      <w:r>
        <w:rPr>
          <w:rFonts w:hint="eastAsia" w:ascii="Times New Roman" w:hAnsi="Times New Roman" w:eastAsia="宋体" w:cs="Times New Roman"/>
          <w:color w:val="000000"/>
          <w:spacing w:val="0"/>
          <w:w w:val="100"/>
          <w:position w:val="0"/>
          <w:lang w:val="en-US" w:eastAsia="zh-CN" w:bidi="en-US"/>
        </w:rPr>
        <w:t>.</w:t>
      </w:r>
      <w:r>
        <w:rPr>
          <w:rFonts w:hint="default" w:ascii="Times New Roman" w:hAnsi="Times New Roman" w:eastAsia="Times New Roman" w:cs="Times New Roman"/>
          <w:color w:val="000000"/>
          <w:spacing w:val="0"/>
          <w:w w:val="100"/>
          <w:position w:val="0"/>
          <w:lang w:val="en-US" w:eastAsia="en-US" w:bidi="en-US"/>
        </w:rPr>
        <w:t xml:space="preserve"> Books about sports.</w:t>
      </w:r>
    </w:p>
    <w:p>
      <w:pPr>
        <w:pStyle w:val="14"/>
        <w:keepNext w:val="0"/>
        <w:keepLines w:val="0"/>
        <w:framePr w:w="4771" w:h="8808" w:wrap="around" w:vAnchor="margin" w:hAnchor="page" w:x="927" w:y="5262"/>
        <w:widowControl w:val="0"/>
        <w:shd w:val="clear" w:color="auto" w:fill="auto"/>
        <w:bidi w:val="0"/>
        <w:spacing w:before="0" w:after="0" w:line="420" w:lineRule="auto"/>
        <w:ind w:left="0" w:leftChars="0" w:right="0" w:firstLine="220" w:firstLineChars="100"/>
        <w:jc w:val="left"/>
        <w:rPr>
          <w:rFonts w:hint="default" w:ascii="Times New Roman" w:hAnsi="Times New Roman" w:cs="Times New Roman"/>
        </w:rPr>
      </w:pPr>
      <w:r>
        <w:rPr>
          <w:rFonts w:hint="eastAsia" w:ascii="Times New Roman" w:hAnsi="Times New Roman" w:eastAsia="宋体" w:cs="Times New Roman"/>
          <w:color w:val="000000"/>
          <w:spacing w:val="0"/>
          <w:w w:val="100"/>
          <w:position w:val="0"/>
          <w:lang w:val="en-US" w:eastAsia="zh-CN" w:bidi="en-US"/>
        </w:rPr>
        <w:t xml:space="preserve">B. </w:t>
      </w:r>
      <w:r>
        <w:rPr>
          <w:rFonts w:hint="default" w:ascii="Times New Roman" w:hAnsi="Times New Roman" w:eastAsia="Times New Roman" w:cs="Times New Roman"/>
          <w:color w:val="000000"/>
          <w:spacing w:val="0"/>
          <w:w w:val="100"/>
          <w:position w:val="0"/>
          <w:lang w:val="en-US" w:eastAsia="en-US" w:bidi="en-US"/>
        </w:rPr>
        <w:t>Books about the environment.</w:t>
      </w:r>
    </w:p>
    <w:p>
      <w:pPr>
        <w:pStyle w:val="14"/>
        <w:keepNext w:val="0"/>
        <w:keepLines w:val="0"/>
        <w:framePr w:w="4771" w:h="8808" w:wrap="around" w:vAnchor="margin" w:hAnchor="page" w:x="927" w:y="5262"/>
        <w:widowControl w:val="0"/>
        <w:shd w:val="clear" w:color="auto" w:fill="auto"/>
        <w:bidi w:val="0"/>
        <w:spacing w:before="0" w:after="100" w:line="420" w:lineRule="auto"/>
        <w:ind w:left="0" w:leftChars="0" w:right="0" w:firstLine="220" w:firstLineChars="10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 Books about foreign countries.</w:t>
      </w:r>
    </w:p>
    <w:p>
      <w:pPr>
        <w:pStyle w:val="14"/>
        <w:keepNext w:val="0"/>
        <w:keepLines w:val="0"/>
        <w:framePr w:w="1162" w:h="274" w:wrap="around" w:vAnchor="margin" w:hAnchor="page" w:x="7392" w:y="5689"/>
        <w:widowControl w:val="0"/>
        <w:shd w:val="clear" w:color="auto" w:fill="auto"/>
        <w:bidi w:val="0"/>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 9:10 am.</w:t>
      </w: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pStyle w:val="14"/>
        <w:keepNext w:val="0"/>
        <w:keepLines w:val="0"/>
        <w:framePr w:w="1670" w:h="288" w:wrap="around" w:vAnchor="page" w:hAnchor="page" w:x="7418" w:y="9747"/>
        <w:widowControl w:val="0"/>
        <w:shd w:val="clear" w:color="auto" w:fill="auto"/>
        <w:bidi w:val="0"/>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 An apartment.</w:t>
      </w: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pStyle w:val="14"/>
        <w:keepNext w:val="0"/>
        <w:keepLines w:val="0"/>
        <w:framePr w:w="1243" w:h="233" w:wrap="around" w:vAnchor="page" w:hAnchor="page" w:x="7434" w:y="10704"/>
        <w:widowControl w:val="0"/>
        <w:shd w:val="clear" w:color="auto" w:fill="auto"/>
        <w:bidi w:val="0"/>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 A worker.</w:t>
      </w: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pStyle w:val="14"/>
        <w:keepNext w:val="0"/>
        <w:keepLines w:val="0"/>
        <w:framePr w:w="5434" w:h="6710" w:wrap="around" w:vAnchor="page" w:hAnchor="page" w:x="993" w:y="1001"/>
        <w:widowControl w:val="0"/>
        <w:numPr>
          <w:ilvl w:val="0"/>
          <w:numId w:val="6"/>
        </w:numPr>
        <w:shd w:val="clear" w:color="auto" w:fill="auto"/>
        <w:tabs>
          <w:tab w:val="left" w:pos="326"/>
        </w:tabs>
        <w:bidi w:val="0"/>
        <w:spacing w:before="0" w:after="6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How does the man fee</w:t>
      </w:r>
      <w:r>
        <w:rPr>
          <w:rFonts w:hint="eastAsia" w:eastAsia="宋体" w:cs="Times New Roman"/>
          <w:color w:val="000000"/>
          <w:spacing w:val="0"/>
          <w:w w:val="100"/>
          <w:position w:val="0"/>
          <w:lang w:val="en-US" w:eastAsia="zh-CN" w:bidi="en-US"/>
        </w:rPr>
        <w:t>l</w:t>
      </w:r>
      <w:r>
        <w:rPr>
          <w:rFonts w:hint="default" w:ascii="Times New Roman" w:hAnsi="Times New Roman" w:eastAsia="宋体" w:cs="Times New Roman"/>
          <w:color w:val="000000"/>
          <w:spacing w:val="0"/>
          <w:w w:val="100"/>
          <w:position w:val="0"/>
          <w:lang w:val="en-US" w:eastAsia="en-US" w:bidi="en-US"/>
        </w:rPr>
        <w:t xml:space="preserve"> </w:t>
      </w:r>
      <w:r>
        <w:rPr>
          <w:rFonts w:hint="default" w:ascii="Times New Roman" w:hAnsi="Times New Roman" w:eastAsia="Times New Roman" w:cs="Times New Roman"/>
          <w:color w:val="000000"/>
          <w:spacing w:val="0"/>
          <w:w w:val="100"/>
          <w:position w:val="0"/>
          <w:lang w:val="en-US" w:eastAsia="en-US" w:bidi="en-US"/>
        </w:rPr>
        <w:t>about the pictures in food books?</w:t>
      </w:r>
    </w:p>
    <w:p>
      <w:pPr>
        <w:pStyle w:val="14"/>
        <w:keepNext w:val="0"/>
        <w:keepLines w:val="0"/>
        <w:framePr w:w="5434" w:h="6710" w:wrap="around" w:vAnchor="page" w:hAnchor="page" w:x="993" w:y="1001"/>
        <w:widowControl w:val="0"/>
        <w:shd w:val="clear" w:color="auto" w:fill="auto"/>
        <w:tabs>
          <w:tab w:val="left" w:pos="3204"/>
        </w:tabs>
        <w:bidi w:val="0"/>
        <w:spacing w:before="0" w:after="140" w:line="240" w:lineRule="auto"/>
        <w:ind w:left="0" w:right="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A. Realistic.</w:t>
      </w:r>
      <w:r>
        <w:rPr>
          <w:rFonts w:hint="default" w:ascii="Times New Roman" w:hAnsi="Times New Roman" w:eastAsia="Times New Roman" w:cs="Times New Roman"/>
          <w:color w:val="000000"/>
          <w:spacing w:val="0"/>
          <w:w w:val="100"/>
          <w:position w:val="0"/>
          <w:lang w:val="en-US" w:eastAsia="en-US" w:bidi="en-US"/>
        </w:rPr>
        <w:tab/>
      </w:r>
      <w:r>
        <w:rPr>
          <w:rFonts w:hint="default" w:ascii="Times New Roman" w:hAnsi="Times New Roman" w:eastAsia="Times New Roman" w:cs="Times New Roman"/>
          <w:color w:val="000000"/>
          <w:spacing w:val="0"/>
          <w:w w:val="100"/>
          <w:position w:val="0"/>
          <w:lang w:val="en-US" w:eastAsia="en-US" w:bidi="en-US"/>
        </w:rPr>
        <w:t>B- Entertaining.</w:t>
      </w:r>
    </w:p>
    <w:p>
      <w:pPr>
        <w:pStyle w:val="14"/>
        <w:keepNext w:val="0"/>
        <w:keepLines w:val="0"/>
        <w:framePr w:w="5434" w:h="6710" w:wrap="around" w:vAnchor="page" w:hAnchor="page" w:x="993" w:y="1001"/>
        <w:widowControl w:val="0"/>
        <w:numPr>
          <w:ilvl w:val="0"/>
          <w:numId w:val="6"/>
        </w:numPr>
        <w:shd w:val="clear" w:color="auto" w:fill="auto"/>
        <w:tabs>
          <w:tab w:val="left" w:pos="322"/>
        </w:tabs>
        <w:bidi w:val="0"/>
        <w:spacing w:before="0" w:after="14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What will t</w:t>
      </w:r>
      <w:r>
        <w:rPr>
          <w:rFonts w:hint="eastAsia" w:eastAsia="宋体" w:cs="Times New Roman"/>
          <w:color w:val="000000"/>
          <w:spacing w:val="0"/>
          <w:w w:val="100"/>
          <w:position w:val="0"/>
          <w:lang w:val="en-US" w:eastAsia="zh-CN" w:bidi="en-US"/>
        </w:rPr>
        <w:t>he</w:t>
      </w:r>
      <w:r>
        <w:rPr>
          <w:rFonts w:hint="default" w:ascii="Times New Roman" w:hAnsi="Times New Roman" w:eastAsia="Times New Roman" w:cs="Times New Roman"/>
          <w:color w:val="000000"/>
          <w:spacing w:val="0"/>
          <w:w w:val="100"/>
          <w:position w:val="0"/>
          <w:lang w:val="en-US" w:eastAsia="en-US" w:bidi="en-US"/>
        </w:rPr>
        <w:t xml:space="preserve"> man do next?</w:t>
      </w:r>
    </w:p>
    <w:p>
      <w:pPr>
        <w:pStyle w:val="14"/>
        <w:keepNext w:val="0"/>
        <w:keepLines w:val="0"/>
        <w:framePr w:w="5434" w:h="6710" w:wrap="around" w:vAnchor="page" w:hAnchor="page" w:x="993" w:y="1001"/>
        <w:widowControl w:val="0"/>
        <w:numPr>
          <w:ilvl w:val="0"/>
          <w:numId w:val="0"/>
        </w:numPr>
        <w:shd w:val="clear" w:color="auto" w:fill="auto"/>
        <w:tabs>
          <w:tab w:val="left" w:pos="588"/>
        </w:tabs>
        <w:bidi w:val="0"/>
        <w:spacing w:before="0" w:after="140" w:line="240" w:lineRule="auto"/>
        <w:ind w:left="300" w:leftChars="0" w:right="0" w:rightChars="0"/>
        <w:jc w:val="left"/>
        <w:rPr>
          <w:rFonts w:hint="default" w:ascii="Times New Roman" w:hAnsi="Times New Roman" w:cs="Times New Roman"/>
        </w:rPr>
      </w:pPr>
      <w:r>
        <w:rPr>
          <w:rFonts w:hint="eastAsia" w:eastAsia="宋体" w:cs="Times New Roman"/>
          <w:color w:val="000000"/>
          <w:spacing w:val="0"/>
          <w:w w:val="100"/>
          <w:position w:val="0"/>
          <w:lang w:val="en-US" w:eastAsia="zh-CN" w:bidi="en-US"/>
        </w:rPr>
        <w:t xml:space="preserve">A. </w:t>
      </w:r>
      <w:r>
        <w:rPr>
          <w:rFonts w:hint="default" w:ascii="Times New Roman" w:hAnsi="Times New Roman" w:eastAsia="Times New Roman" w:cs="Times New Roman"/>
          <w:color w:val="000000"/>
          <w:spacing w:val="0"/>
          <w:w w:val="100"/>
          <w:position w:val="0"/>
          <w:lang w:val="en-US" w:eastAsia="en-US" w:bidi="en-US"/>
        </w:rPr>
        <w:t>Have a look around.</w:t>
      </w:r>
    </w:p>
    <w:p>
      <w:pPr>
        <w:pStyle w:val="14"/>
        <w:keepNext w:val="0"/>
        <w:keepLines w:val="0"/>
        <w:framePr w:w="5434" w:h="6710" w:wrap="around" w:vAnchor="page" w:hAnchor="page" w:x="993" w:y="1001"/>
        <w:widowControl w:val="0"/>
        <w:numPr>
          <w:ilvl w:val="0"/>
          <w:numId w:val="0"/>
        </w:numPr>
        <w:shd w:val="clear" w:color="auto" w:fill="auto"/>
        <w:tabs>
          <w:tab w:val="left" w:pos="569"/>
        </w:tabs>
        <w:bidi w:val="0"/>
        <w:spacing w:before="0" w:after="140" w:line="240" w:lineRule="auto"/>
        <w:ind w:left="300" w:leftChars="0" w:right="0" w:rightChars="0"/>
        <w:jc w:val="left"/>
        <w:rPr>
          <w:rFonts w:hint="default" w:ascii="Times New Roman" w:hAnsi="Times New Roman" w:cs="Times New Roman"/>
        </w:rPr>
      </w:pPr>
      <w:r>
        <w:rPr>
          <w:rFonts w:hint="eastAsia" w:eastAsia="宋体" w:cs="Times New Roman"/>
          <w:color w:val="000000"/>
          <w:spacing w:val="0"/>
          <w:w w:val="100"/>
          <w:position w:val="0"/>
          <w:lang w:val="en-US" w:eastAsia="zh-CN" w:bidi="en-US"/>
        </w:rPr>
        <w:t xml:space="preserve">B. </w:t>
      </w:r>
      <w:r>
        <w:rPr>
          <w:rFonts w:hint="default" w:ascii="Times New Roman" w:hAnsi="Times New Roman" w:eastAsia="Times New Roman" w:cs="Times New Roman"/>
          <w:color w:val="000000"/>
          <w:spacing w:val="0"/>
          <w:w w:val="100"/>
          <w:position w:val="0"/>
          <w:lang w:val="en-US" w:eastAsia="en-US" w:bidi="en-US"/>
        </w:rPr>
        <w:t>Get the membership card.</w:t>
      </w:r>
    </w:p>
    <w:p>
      <w:pPr>
        <w:pStyle w:val="14"/>
        <w:keepNext w:val="0"/>
        <w:keepLines w:val="0"/>
        <w:framePr w:w="5434" w:h="6710" w:wrap="around" w:vAnchor="page" w:hAnchor="page" w:x="993" w:y="1001"/>
        <w:widowControl w:val="0"/>
        <w:numPr>
          <w:ilvl w:val="0"/>
          <w:numId w:val="0"/>
        </w:numPr>
        <w:shd w:val="clear" w:color="auto" w:fill="auto"/>
        <w:tabs>
          <w:tab w:val="left" w:pos="574"/>
        </w:tabs>
        <w:bidi w:val="0"/>
        <w:spacing w:before="0" w:after="60" w:line="240" w:lineRule="auto"/>
        <w:ind w:left="300" w:leftChars="0" w:right="0" w:rightChars="0"/>
        <w:jc w:val="left"/>
        <w:rPr>
          <w:rFonts w:hint="default" w:ascii="Times New Roman" w:hAnsi="Times New Roman" w:cs="Times New Roman"/>
        </w:rPr>
      </w:pPr>
      <w:r>
        <w:rPr>
          <w:rFonts w:hint="eastAsia" w:eastAsia="宋体" w:cs="Times New Roman"/>
          <w:color w:val="000000"/>
          <w:spacing w:val="0"/>
          <w:w w:val="100"/>
          <w:position w:val="0"/>
          <w:lang w:val="en-US" w:eastAsia="zh-CN" w:bidi="en-US"/>
        </w:rPr>
        <w:t xml:space="preserve">C. </w:t>
      </w:r>
      <w:r>
        <w:rPr>
          <w:rFonts w:hint="default" w:ascii="Times New Roman" w:hAnsi="Times New Roman" w:eastAsia="Times New Roman" w:cs="Times New Roman"/>
          <w:color w:val="000000"/>
          <w:spacing w:val="0"/>
          <w:w w:val="100"/>
          <w:position w:val="0"/>
          <w:lang w:val="en-US" w:eastAsia="en-US" w:bidi="en-US"/>
        </w:rPr>
        <w:t>Sign the application</w:t>
      </w:r>
    </w:p>
    <w:p>
      <w:pPr>
        <w:pStyle w:val="14"/>
        <w:keepNext w:val="0"/>
        <w:keepLines w:val="0"/>
        <w:framePr w:w="5434" w:h="6710" w:wrap="around" w:vAnchor="page" w:hAnchor="page" w:x="993" w:y="1001"/>
        <w:widowControl w:val="0"/>
        <w:numPr>
          <w:ilvl w:val="0"/>
          <w:numId w:val="0"/>
        </w:numPr>
        <w:shd w:val="clear" w:color="auto" w:fill="auto"/>
        <w:tabs>
          <w:tab w:val="left" w:pos="574"/>
        </w:tabs>
        <w:bidi w:val="0"/>
        <w:spacing w:before="0" w:after="60" w:line="240" w:lineRule="auto"/>
        <w:ind w:left="300" w:leftChars="0" w:right="0" w:rightChars="0"/>
        <w:jc w:val="left"/>
        <w:rPr>
          <w:rFonts w:hint="default" w:ascii="Times New Roman" w:hAnsi="Times New Roman" w:cs="Times New Roman"/>
        </w:rPr>
      </w:pPr>
    </w:p>
    <w:p>
      <w:pPr>
        <w:pStyle w:val="12"/>
        <w:keepNext w:val="0"/>
        <w:keepLines w:val="0"/>
        <w:framePr w:w="5434" w:h="6710" w:wrap="around" w:vAnchor="page" w:hAnchor="page" w:x="993" w:y="1001"/>
        <w:widowControl w:val="0"/>
        <w:shd w:val="clear" w:color="auto" w:fill="auto"/>
        <w:bidi w:val="0"/>
        <w:spacing w:before="0" w:after="140" w:line="240" w:lineRule="auto"/>
        <w:ind w:left="0" w:right="0" w:firstLine="0"/>
        <w:jc w:val="left"/>
        <w:rPr>
          <w:rFonts w:hint="default" w:ascii="Times New Roman" w:hAnsi="Times New Roman" w:cs="Times New Roman"/>
        </w:rPr>
      </w:pPr>
      <w:r>
        <w:rPr>
          <w:rFonts w:hint="default" w:ascii="Times New Roman" w:hAnsi="Times New Roman" w:cs="Times New Roman"/>
          <w:color w:val="000000"/>
          <w:spacing w:val="0"/>
          <w:w w:val="100"/>
          <w:position w:val="0"/>
        </w:rPr>
        <w:t>听第</w:t>
      </w:r>
      <w:r>
        <w:rPr>
          <w:rFonts w:hint="default" w:ascii="Times New Roman" w:hAnsi="Times New Roman" w:eastAsia="Times New Roman" w:cs="Times New Roman"/>
          <w:color w:val="000000"/>
          <w:spacing w:val="0"/>
          <w:w w:val="100"/>
          <w:position w:val="0"/>
          <w:lang w:val="en-US" w:eastAsia="en-US" w:bidi="en-US"/>
        </w:rPr>
        <w:t>9</w:t>
      </w:r>
      <w:r>
        <w:rPr>
          <w:rFonts w:hint="default" w:ascii="Times New Roman" w:hAnsi="Times New Roman" w:cs="Times New Roman"/>
          <w:color w:val="000000"/>
          <w:spacing w:val="0"/>
          <w:w w:val="100"/>
          <w:position w:val="0"/>
        </w:rPr>
        <w:t>段材料，回答第</w:t>
      </w:r>
      <w:r>
        <w:rPr>
          <w:rFonts w:hint="default" w:ascii="Times New Roman" w:hAnsi="Times New Roman" w:eastAsia="Times New Roman" w:cs="Times New Roman"/>
          <w:color w:val="000000"/>
          <w:spacing w:val="0"/>
          <w:w w:val="100"/>
          <w:position w:val="0"/>
        </w:rPr>
        <w:t>14</w:t>
      </w:r>
      <w:r>
        <w:rPr>
          <w:rFonts w:hint="default" w:ascii="Times New Roman" w:hAnsi="Times New Roman" w:cs="Times New Roman"/>
          <w:color w:val="000000"/>
          <w:spacing w:val="0"/>
          <w:w w:val="100"/>
          <w:position w:val="0"/>
        </w:rPr>
        <w:t>至</w:t>
      </w:r>
      <w:r>
        <w:rPr>
          <w:rFonts w:hint="default" w:ascii="Times New Roman" w:hAnsi="Times New Roman" w:eastAsia="Times New Roman" w:cs="Times New Roman"/>
          <w:color w:val="000000"/>
          <w:spacing w:val="0"/>
          <w:w w:val="100"/>
          <w:position w:val="0"/>
        </w:rPr>
        <w:t>17</w:t>
      </w:r>
      <w:r>
        <w:rPr>
          <w:rFonts w:hint="default" w:ascii="Times New Roman" w:hAnsi="Times New Roman" w:cs="Times New Roman"/>
          <w:color w:val="000000"/>
          <w:spacing w:val="0"/>
          <w:w w:val="100"/>
          <w:position w:val="0"/>
        </w:rPr>
        <w:t>题。</w:t>
      </w:r>
    </w:p>
    <w:p>
      <w:pPr>
        <w:pStyle w:val="14"/>
        <w:keepNext w:val="0"/>
        <w:keepLines w:val="0"/>
        <w:framePr w:w="5434" w:h="6710" w:wrap="around" w:vAnchor="page" w:hAnchor="page" w:x="993" w:y="1001"/>
        <w:widowControl w:val="0"/>
        <w:numPr>
          <w:ilvl w:val="0"/>
          <w:numId w:val="6"/>
        </w:numPr>
        <w:shd w:val="clear" w:color="auto" w:fill="auto"/>
        <w:tabs>
          <w:tab w:val="left" w:pos="312"/>
        </w:tabs>
        <w:bidi w:val="0"/>
        <w:spacing w:before="0" w:after="14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What is the purpose of the reception party?</w:t>
      </w:r>
    </w:p>
    <w:p>
      <w:pPr>
        <w:pStyle w:val="14"/>
        <w:keepNext w:val="0"/>
        <w:keepLines w:val="0"/>
        <w:framePr w:w="5434" w:h="6710" w:wrap="around" w:vAnchor="page" w:hAnchor="page" w:x="993" w:y="1001"/>
        <w:widowControl w:val="0"/>
        <w:numPr>
          <w:ilvl w:val="0"/>
          <w:numId w:val="7"/>
        </w:numPr>
        <w:shd w:val="clear" w:color="auto" w:fill="auto"/>
        <w:tabs>
          <w:tab w:val="left" w:pos="578"/>
        </w:tabs>
        <w:bidi w:val="0"/>
        <w:spacing w:before="0" w:after="140" w:line="240" w:lineRule="auto"/>
        <w:ind w:left="0" w:right="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To offer students delicious food.</w:t>
      </w:r>
    </w:p>
    <w:p>
      <w:pPr>
        <w:pStyle w:val="14"/>
        <w:keepNext w:val="0"/>
        <w:keepLines w:val="0"/>
        <w:framePr w:w="5434" w:h="6710" w:wrap="around" w:vAnchor="page" w:hAnchor="page" w:x="993" w:y="1001"/>
        <w:widowControl w:val="0"/>
        <w:numPr>
          <w:ilvl w:val="0"/>
          <w:numId w:val="7"/>
        </w:numPr>
        <w:shd w:val="clear" w:color="auto" w:fill="auto"/>
        <w:tabs>
          <w:tab w:val="left" w:pos="564"/>
        </w:tabs>
        <w:bidi w:val="0"/>
        <w:spacing w:before="0" w:after="140" w:line="240" w:lineRule="auto"/>
        <w:ind w:left="0" w:right="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To introduce teachers to students.</w:t>
      </w:r>
    </w:p>
    <w:p>
      <w:pPr>
        <w:pStyle w:val="14"/>
        <w:keepNext w:val="0"/>
        <w:keepLines w:val="0"/>
        <w:framePr w:w="5434" w:h="6710" w:wrap="around" w:vAnchor="page" w:hAnchor="page" w:x="993" w:y="1001"/>
        <w:widowControl w:val="0"/>
        <w:numPr>
          <w:ilvl w:val="0"/>
          <w:numId w:val="7"/>
        </w:numPr>
        <w:shd w:val="clear" w:color="auto" w:fill="auto"/>
        <w:tabs>
          <w:tab w:val="left" w:pos="554"/>
        </w:tabs>
        <w:bidi w:val="0"/>
        <w:spacing w:before="0" w:after="140" w:line="240" w:lineRule="auto"/>
        <w:ind w:left="0" w:right="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To get students to know each other.</w:t>
      </w:r>
    </w:p>
    <w:p>
      <w:pPr>
        <w:pStyle w:val="14"/>
        <w:keepNext w:val="0"/>
        <w:keepLines w:val="0"/>
        <w:framePr w:w="5434" w:h="6710" w:wrap="around" w:vAnchor="page" w:hAnchor="page" w:x="993" w:y="1001"/>
        <w:widowControl w:val="0"/>
        <w:numPr>
          <w:ilvl w:val="0"/>
          <w:numId w:val="6"/>
        </w:numPr>
        <w:shd w:val="clear" w:color="auto" w:fill="auto"/>
        <w:tabs>
          <w:tab w:val="left" w:pos="312"/>
        </w:tabs>
        <w:bidi w:val="0"/>
        <w:spacing w:before="0" w:after="14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Who is organizing this event?</w:t>
      </w:r>
    </w:p>
    <w:p>
      <w:pPr>
        <w:pStyle w:val="14"/>
        <w:keepNext w:val="0"/>
        <w:keepLines w:val="0"/>
        <w:framePr w:w="5434" w:h="6710" w:wrap="around" w:vAnchor="page" w:hAnchor="page" w:x="993" w:y="1001"/>
        <w:widowControl w:val="0"/>
        <w:numPr>
          <w:ilvl w:val="0"/>
          <w:numId w:val="8"/>
        </w:numPr>
        <w:shd w:val="clear" w:color="auto" w:fill="auto"/>
        <w:tabs>
          <w:tab w:val="left" w:pos="578"/>
        </w:tabs>
        <w:bidi w:val="0"/>
        <w:spacing w:before="0" w:after="140" w:line="240" w:lineRule="auto"/>
        <w:ind w:left="0" w:right="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The Student Union.</w:t>
      </w:r>
    </w:p>
    <w:p>
      <w:pPr>
        <w:pStyle w:val="14"/>
        <w:keepNext w:val="0"/>
        <w:keepLines w:val="0"/>
        <w:framePr w:w="5434" w:h="6710" w:wrap="around" w:vAnchor="page" w:hAnchor="page" w:x="993" w:y="1001"/>
        <w:widowControl w:val="0"/>
        <w:numPr>
          <w:ilvl w:val="0"/>
          <w:numId w:val="8"/>
        </w:numPr>
        <w:shd w:val="clear" w:color="auto" w:fill="auto"/>
        <w:tabs>
          <w:tab w:val="left" w:pos="564"/>
        </w:tabs>
        <w:bidi w:val="0"/>
        <w:spacing w:before="0" w:after="140" w:line="240" w:lineRule="auto"/>
        <w:ind w:left="0" w:right="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The President Office.</w:t>
      </w:r>
    </w:p>
    <w:p>
      <w:pPr>
        <w:pStyle w:val="14"/>
        <w:keepNext w:val="0"/>
        <w:keepLines w:val="0"/>
        <w:framePr w:w="5434" w:h="6710" w:wrap="around" w:vAnchor="page" w:hAnchor="page" w:x="993" w:y="1001"/>
        <w:widowControl w:val="0"/>
        <w:numPr>
          <w:ilvl w:val="0"/>
          <w:numId w:val="8"/>
        </w:numPr>
        <w:shd w:val="clear" w:color="auto" w:fill="auto"/>
        <w:tabs>
          <w:tab w:val="left" w:pos="559"/>
        </w:tabs>
        <w:bidi w:val="0"/>
        <w:spacing w:before="0" w:after="140" w:line="240" w:lineRule="auto"/>
        <w:ind w:left="0" w:right="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The university teacher.</w:t>
      </w:r>
    </w:p>
    <w:p>
      <w:pPr>
        <w:pStyle w:val="14"/>
        <w:keepNext w:val="0"/>
        <w:keepLines w:val="0"/>
        <w:framePr w:w="5434" w:h="6710" w:wrap="around" w:vAnchor="page" w:hAnchor="page" w:x="993" w:y="1001"/>
        <w:widowControl w:val="0"/>
        <w:numPr>
          <w:ilvl w:val="0"/>
          <w:numId w:val="6"/>
        </w:numPr>
        <w:shd w:val="clear" w:color="auto" w:fill="auto"/>
        <w:tabs>
          <w:tab w:val="left" w:pos="312"/>
        </w:tabs>
        <w:bidi w:val="0"/>
        <w:spacing w:before="0" w:after="14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What does the woman think of the senior students?</w:t>
      </w:r>
    </w:p>
    <w:p>
      <w:pPr>
        <w:pStyle w:val="14"/>
        <w:keepNext w:val="0"/>
        <w:keepLines w:val="0"/>
        <w:framePr w:w="1142" w:h="274" w:wrap="around" w:vAnchor="page" w:hAnchor="page" w:x="7903" w:y="1335"/>
        <w:widowControl w:val="0"/>
        <w:shd w:val="clear" w:color="auto" w:fill="auto"/>
        <w:bidi w:val="0"/>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 Colorful.</w:t>
      </w: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bookmarkStart w:id="26" w:name="bookmark26"/>
      <w:bookmarkEnd w:id="26"/>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pStyle w:val="14"/>
        <w:keepNext w:val="0"/>
        <w:keepLines w:val="0"/>
        <w:framePr w:w="1133" w:h="274" w:wrap="around" w:vAnchor="page" w:hAnchor="page" w:x="7874" w:y="7504"/>
        <w:widowControl w:val="0"/>
        <w:shd w:val="clear" w:color="auto" w:fill="auto"/>
        <w:bidi w:val="0"/>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 Grateful.</w:t>
      </w:r>
    </w:p>
    <w:p>
      <w:pPr>
        <w:widowControl w:val="0"/>
        <w:spacing w:line="360" w:lineRule="exact"/>
        <w:rPr>
          <w:rFonts w:hint="default" w:ascii="Times New Roman" w:hAnsi="Times New Roman" w:cs="Times New Roman"/>
        </w:rPr>
      </w:pPr>
    </w:p>
    <w:p>
      <w:pPr>
        <w:pStyle w:val="14"/>
        <w:keepNext w:val="0"/>
        <w:keepLines w:val="0"/>
        <w:framePr w:w="5832" w:h="3763" w:wrap="around" w:vAnchor="page" w:hAnchor="page" w:x="987" w:y="7520"/>
        <w:widowControl w:val="0"/>
        <w:shd w:val="clear" w:color="auto" w:fill="auto"/>
        <w:tabs>
          <w:tab w:val="left" w:pos="3666"/>
        </w:tabs>
        <w:bidi w:val="0"/>
        <w:spacing w:before="0" w:after="0" w:line="406" w:lineRule="auto"/>
        <w:ind w:left="0" w:right="0" w:firstLine="32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A. Careful.</w:t>
      </w:r>
      <w:r>
        <w:rPr>
          <w:rFonts w:hint="default" w:ascii="Times New Roman" w:hAnsi="Times New Roman" w:eastAsia="Times New Roman" w:cs="Times New Roman"/>
          <w:color w:val="000000"/>
          <w:spacing w:val="0"/>
          <w:w w:val="100"/>
          <w:position w:val="0"/>
          <w:lang w:val="en-US" w:eastAsia="en-US" w:bidi="en-US"/>
        </w:rPr>
        <w:tab/>
      </w:r>
      <w:r>
        <w:rPr>
          <w:rFonts w:hint="default" w:ascii="Times New Roman" w:hAnsi="Times New Roman" w:eastAsia="Times New Roman" w:cs="Times New Roman"/>
          <w:color w:val="000000"/>
          <w:spacing w:val="0"/>
          <w:w w:val="100"/>
          <w:position w:val="0"/>
          <w:lang w:val="en-US" w:eastAsia="en-US" w:bidi="en-US"/>
        </w:rPr>
        <w:t>B. Helpful.</w:t>
      </w:r>
      <w:r>
        <w:rPr>
          <w:rFonts w:hint="eastAsia" w:eastAsia="宋体" w:cs="Times New Roman"/>
          <w:color w:val="000000"/>
          <w:spacing w:val="0"/>
          <w:w w:val="100"/>
          <w:position w:val="0"/>
          <w:lang w:val="en-US" w:eastAsia="zh-CN" w:bidi="en-US"/>
        </w:rPr>
        <w:t xml:space="preserve">  </w:t>
      </w:r>
    </w:p>
    <w:p>
      <w:pPr>
        <w:pStyle w:val="14"/>
        <w:keepNext w:val="0"/>
        <w:keepLines w:val="0"/>
        <w:framePr w:w="5832" w:h="3763" w:wrap="around" w:vAnchor="page" w:hAnchor="page" w:x="987" w:y="7520"/>
        <w:widowControl w:val="0"/>
        <w:numPr>
          <w:ilvl w:val="0"/>
          <w:numId w:val="9"/>
        </w:numPr>
        <w:shd w:val="clear" w:color="auto" w:fill="auto"/>
        <w:tabs>
          <w:tab w:val="left" w:pos="307"/>
        </w:tabs>
        <w:bidi w:val="0"/>
        <w:spacing w:before="0" w:after="0" w:line="406"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What does the woman mean finally?</w:t>
      </w:r>
    </w:p>
    <w:p>
      <w:pPr>
        <w:pStyle w:val="14"/>
        <w:keepNext w:val="0"/>
        <w:keepLines w:val="0"/>
        <w:framePr w:w="5832" w:h="3763" w:wrap="around" w:vAnchor="page" w:hAnchor="page" w:x="987" w:y="7520"/>
        <w:widowControl w:val="0"/>
        <w:numPr>
          <w:ilvl w:val="0"/>
          <w:numId w:val="10"/>
        </w:numPr>
        <w:shd w:val="clear" w:color="auto" w:fill="auto"/>
        <w:tabs>
          <w:tab w:val="left" w:pos="608"/>
        </w:tabs>
        <w:bidi w:val="0"/>
        <w:spacing w:before="0" w:after="0" w:line="406" w:lineRule="auto"/>
        <w:ind w:left="0" w:right="0" w:firstLine="32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She will buy a pie.</w:t>
      </w:r>
    </w:p>
    <w:p>
      <w:pPr>
        <w:pStyle w:val="14"/>
        <w:keepNext w:val="0"/>
        <w:keepLines w:val="0"/>
        <w:framePr w:w="5832" w:h="3763" w:wrap="around" w:vAnchor="page" w:hAnchor="page" w:x="987" w:y="7520"/>
        <w:widowControl w:val="0"/>
        <w:numPr>
          <w:ilvl w:val="0"/>
          <w:numId w:val="10"/>
        </w:numPr>
        <w:shd w:val="clear" w:color="auto" w:fill="auto"/>
        <w:tabs>
          <w:tab w:val="left" w:pos="594"/>
        </w:tabs>
        <w:bidi w:val="0"/>
        <w:spacing w:before="0" w:after="0" w:line="406" w:lineRule="auto"/>
        <w:ind w:left="0" w:right="0" w:firstLine="32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Students should work hard.</w:t>
      </w:r>
    </w:p>
    <w:p>
      <w:pPr>
        <w:pStyle w:val="14"/>
        <w:keepNext w:val="0"/>
        <w:keepLines w:val="0"/>
        <w:framePr w:w="5832" w:h="3763" w:wrap="around" w:vAnchor="page" w:hAnchor="page" w:x="987" w:y="7520"/>
        <w:widowControl w:val="0"/>
        <w:numPr>
          <w:ilvl w:val="0"/>
          <w:numId w:val="10"/>
        </w:numPr>
        <w:shd w:val="clear" w:color="auto" w:fill="auto"/>
        <w:tabs>
          <w:tab w:val="left" w:pos="594"/>
        </w:tabs>
        <w:bidi w:val="0"/>
        <w:spacing w:before="0" w:after="0" w:line="406" w:lineRule="auto"/>
        <w:ind w:left="0" w:right="0" w:firstLine="32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College life is easy and interesting.</w:t>
      </w:r>
    </w:p>
    <w:p>
      <w:pPr>
        <w:pStyle w:val="14"/>
        <w:keepNext w:val="0"/>
        <w:keepLines w:val="0"/>
        <w:framePr w:w="5832" w:h="3763" w:wrap="around" w:vAnchor="page" w:hAnchor="page" w:x="987" w:y="7520"/>
        <w:widowControl w:val="0"/>
        <w:numPr>
          <w:ilvl w:val="0"/>
          <w:numId w:val="0"/>
        </w:numPr>
        <w:shd w:val="clear" w:color="auto" w:fill="auto"/>
        <w:tabs>
          <w:tab w:val="left" w:pos="595"/>
        </w:tabs>
        <w:bidi w:val="0"/>
        <w:spacing w:before="0" w:after="160" w:line="427" w:lineRule="exact"/>
        <w:ind w:right="0" w:rightChars="0"/>
        <w:jc w:val="both"/>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 xml:space="preserve"> </w:t>
      </w:r>
      <w:r>
        <w:rPr>
          <w:rFonts w:hint="default" w:ascii="Times New Roman" w:hAnsi="Times New Roman" w:eastAsia="宋体" w:cs="Times New Roman"/>
          <w:color w:val="000000"/>
          <w:spacing w:val="0"/>
          <w:w w:val="100"/>
          <w:position w:val="0"/>
          <w:lang w:val="zh-TW" w:eastAsia="zh-TW" w:bidi="zh-TW"/>
        </w:rPr>
        <w:t>听第</w:t>
      </w:r>
      <w:r>
        <w:rPr>
          <w:rFonts w:hint="default" w:ascii="Times New Roman" w:hAnsi="Times New Roman" w:eastAsia="Times New Roman" w:cs="Times New Roman"/>
          <w:color w:val="000000"/>
          <w:spacing w:val="0"/>
          <w:w w:val="100"/>
          <w:position w:val="0"/>
          <w:lang w:val="en-US" w:eastAsia="en-US" w:bidi="en-US"/>
        </w:rPr>
        <w:t>10</w:t>
      </w:r>
      <w:r>
        <w:rPr>
          <w:rFonts w:hint="default" w:ascii="Times New Roman" w:hAnsi="Times New Roman" w:eastAsia="宋体" w:cs="Times New Roman"/>
          <w:color w:val="000000"/>
          <w:spacing w:val="0"/>
          <w:w w:val="100"/>
          <w:position w:val="0"/>
          <w:lang w:val="zh-TW" w:eastAsia="zh-TW" w:bidi="zh-TW"/>
        </w:rPr>
        <w:t>段材料，回答第</w:t>
      </w:r>
      <w:r>
        <w:rPr>
          <w:rFonts w:hint="default" w:ascii="Times New Roman" w:hAnsi="Times New Roman" w:eastAsia="Times New Roman" w:cs="Times New Roman"/>
          <w:color w:val="000000"/>
          <w:spacing w:val="0"/>
          <w:w w:val="100"/>
          <w:position w:val="0"/>
          <w:lang w:val="zh-TW" w:eastAsia="zh-TW" w:bidi="zh-TW"/>
        </w:rPr>
        <w:t>18</w:t>
      </w:r>
      <w:r>
        <w:rPr>
          <w:rFonts w:hint="default" w:ascii="Times New Roman" w:hAnsi="Times New Roman" w:eastAsia="宋体" w:cs="Times New Roman"/>
          <w:color w:val="000000"/>
          <w:spacing w:val="0"/>
          <w:w w:val="100"/>
          <w:position w:val="0"/>
          <w:lang w:val="zh-TW" w:eastAsia="zh-TW" w:bidi="zh-TW"/>
        </w:rPr>
        <w:t>至</w:t>
      </w:r>
      <w:r>
        <w:rPr>
          <w:rFonts w:hint="default" w:ascii="Times New Roman" w:hAnsi="Times New Roman" w:eastAsia="Times New Roman" w:cs="Times New Roman"/>
          <w:color w:val="000000"/>
          <w:spacing w:val="0"/>
          <w:w w:val="100"/>
          <w:position w:val="0"/>
          <w:lang w:val="zh-TW" w:eastAsia="zh-TW" w:bidi="zh-TW"/>
        </w:rPr>
        <w:t>20</w:t>
      </w:r>
      <w:r>
        <w:rPr>
          <w:rFonts w:hint="default" w:ascii="Times New Roman" w:hAnsi="Times New Roman" w:eastAsia="宋体" w:cs="Times New Roman"/>
          <w:color w:val="000000"/>
          <w:spacing w:val="0"/>
          <w:w w:val="100"/>
          <w:position w:val="0"/>
          <w:lang w:val="zh-TW" w:eastAsia="zh-TW" w:bidi="zh-TW"/>
        </w:rPr>
        <w:t>题。</w:t>
      </w:r>
    </w:p>
    <w:p>
      <w:pPr>
        <w:pStyle w:val="14"/>
        <w:keepNext w:val="0"/>
        <w:keepLines w:val="0"/>
        <w:framePr w:w="5832" w:h="3763" w:wrap="around" w:vAnchor="page" w:hAnchor="page" w:x="987" w:y="7520"/>
        <w:widowControl w:val="0"/>
        <w:numPr>
          <w:ilvl w:val="0"/>
          <w:numId w:val="9"/>
        </w:numPr>
        <w:shd w:val="clear" w:color="auto" w:fill="auto"/>
        <w:tabs>
          <w:tab w:val="left" w:pos="312"/>
        </w:tabs>
        <w:bidi w:val="0"/>
        <w:spacing w:before="0" w:after="0" w:line="406"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What is the new application of facial recognition technology?</w:t>
      </w:r>
    </w:p>
    <w:p>
      <w:pPr>
        <w:pStyle w:val="14"/>
        <w:keepNext w:val="0"/>
        <w:keepLines w:val="0"/>
        <w:framePr w:w="5832" w:h="3763" w:wrap="around" w:vAnchor="page" w:hAnchor="page" w:x="987" w:y="7520"/>
        <w:widowControl w:val="0"/>
        <w:numPr>
          <w:ilvl w:val="0"/>
          <w:numId w:val="0"/>
        </w:numPr>
        <w:shd w:val="clear" w:color="auto" w:fill="auto"/>
        <w:tabs>
          <w:tab w:val="left" w:pos="608"/>
        </w:tabs>
        <w:bidi w:val="0"/>
        <w:spacing w:before="0" w:after="0" w:line="406" w:lineRule="auto"/>
        <w:ind w:left="320" w:leftChars="0" w:right="0" w:rightChars="0"/>
        <w:jc w:val="left"/>
        <w:rPr>
          <w:rFonts w:hint="default" w:ascii="Times New Roman" w:hAnsi="Times New Roman" w:cs="Times New Roman"/>
        </w:rPr>
      </w:pPr>
      <w:r>
        <w:rPr>
          <w:rFonts w:hint="eastAsia" w:eastAsia="宋体" w:cs="Times New Roman"/>
          <w:b w:val="0"/>
          <w:bCs w:val="0"/>
          <w:i w:val="0"/>
          <w:iCs w:val="0"/>
          <w:smallCaps w:val="0"/>
          <w:strike w:val="0"/>
          <w:color w:val="000000"/>
          <w:spacing w:val="0"/>
          <w:w w:val="100"/>
          <w:position w:val="0"/>
          <w:lang w:val="en-US" w:eastAsia="zh-CN" w:bidi="en-US"/>
        </w:rPr>
        <w:t xml:space="preserve">A. </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 xml:space="preserve">Spotting </w:t>
      </w:r>
      <w:r>
        <w:rPr>
          <w:rFonts w:hint="default" w:ascii="Times New Roman" w:hAnsi="Times New Roman" w:eastAsia="Times New Roman" w:cs="Times New Roman"/>
          <w:color w:val="000000"/>
          <w:spacing w:val="0"/>
          <w:w w:val="100"/>
          <w:position w:val="0"/>
          <w:lang w:val="en-US" w:eastAsia="en-US" w:bidi="en-US"/>
        </w:rPr>
        <w:t>people.</w:t>
      </w:r>
    </w:p>
    <w:p>
      <w:pPr>
        <w:pStyle w:val="14"/>
        <w:keepNext w:val="0"/>
        <w:keepLines w:val="0"/>
        <w:framePr w:w="5832" w:h="3763" w:wrap="around" w:vAnchor="page" w:hAnchor="page" w:x="987" w:y="7520"/>
        <w:widowControl w:val="0"/>
        <w:numPr>
          <w:ilvl w:val="0"/>
          <w:numId w:val="0"/>
        </w:numPr>
        <w:shd w:val="clear" w:color="auto" w:fill="auto"/>
        <w:tabs>
          <w:tab w:val="left" w:pos="608"/>
        </w:tabs>
        <w:bidi w:val="0"/>
        <w:spacing w:before="0" w:after="0" w:line="406" w:lineRule="auto"/>
        <w:ind w:left="320" w:leftChars="0" w:right="0" w:rightChars="0"/>
        <w:jc w:val="left"/>
        <w:rPr>
          <w:rFonts w:hint="default" w:ascii="Times New Roman" w:hAnsi="Times New Roman" w:cs="Times New Roman"/>
        </w:rPr>
      </w:pPr>
      <w:r>
        <w:rPr>
          <w:rFonts w:hint="eastAsia" w:eastAsia="宋体" w:cs="Times New Roman"/>
          <w:b w:val="0"/>
          <w:bCs w:val="0"/>
          <w:i w:val="0"/>
          <w:iCs w:val="0"/>
          <w:smallCaps w:val="0"/>
          <w:strike w:val="0"/>
          <w:color w:val="000000"/>
          <w:spacing w:val="0"/>
          <w:w w:val="100"/>
          <w:position w:val="0"/>
          <w:lang w:val="en-US" w:eastAsia="zh-CN" w:bidi="en-US"/>
        </w:rPr>
        <w:t xml:space="preserve">B. </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 xml:space="preserve">Memorizing </w:t>
      </w:r>
      <w:r>
        <w:rPr>
          <w:rFonts w:hint="default" w:ascii="Times New Roman" w:hAnsi="Times New Roman" w:eastAsia="Times New Roman" w:cs="Times New Roman"/>
          <w:color w:val="000000"/>
          <w:spacing w:val="0"/>
          <w:w w:val="100"/>
          <w:position w:val="0"/>
          <w:lang w:val="en-US" w:eastAsia="en-US" w:bidi="en-US"/>
        </w:rPr>
        <w:t>faces.</w:t>
      </w:r>
    </w:p>
    <w:p>
      <w:pPr>
        <w:pStyle w:val="14"/>
        <w:keepNext w:val="0"/>
        <w:keepLines w:val="0"/>
        <w:framePr w:w="5832" w:h="3763" w:wrap="around" w:vAnchor="page" w:hAnchor="page" w:x="987" w:y="7520"/>
        <w:widowControl w:val="0"/>
        <w:numPr>
          <w:ilvl w:val="0"/>
          <w:numId w:val="0"/>
        </w:numPr>
        <w:shd w:val="clear" w:color="auto" w:fill="auto"/>
        <w:tabs>
          <w:tab w:val="left" w:pos="608"/>
        </w:tabs>
        <w:bidi w:val="0"/>
        <w:spacing w:before="0" w:after="0" w:line="406" w:lineRule="auto"/>
        <w:ind w:left="320" w:leftChars="0" w:right="0" w:rightChars="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 xml:space="preserve">C. </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 xml:space="preserve">Identifying </w:t>
      </w:r>
      <w:r>
        <w:rPr>
          <w:rFonts w:hint="default" w:ascii="Times New Roman" w:hAnsi="Times New Roman" w:eastAsia="Times New Roman" w:cs="Times New Roman"/>
          <w:color w:val="000000"/>
          <w:spacing w:val="0"/>
          <w:w w:val="100"/>
          <w:position w:val="0"/>
          <w:lang w:val="en-US" w:eastAsia="en-US" w:bidi="en-US"/>
        </w:rPr>
        <w:t>animals.</w:t>
      </w: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pStyle w:val="14"/>
        <w:keepNext w:val="0"/>
        <w:keepLines w:val="0"/>
        <w:framePr w:w="4714" w:h="389" w:wrap="around" w:vAnchor="page" w:hAnchor="page" w:x="947" w:y="11966"/>
        <w:widowControl w:val="0"/>
        <w:shd w:val="clear" w:color="auto" w:fill="auto"/>
        <w:bidi w:val="0"/>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19. Who will help to send in pictures in the research?</w:t>
      </w:r>
    </w:p>
    <w:p>
      <w:pPr>
        <w:widowControl w:val="0"/>
        <w:spacing w:line="360" w:lineRule="exact"/>
        <w:rPr>
          <w:rFonts w:hint="default" w:ascii="Times New Roman" w:hAnsi="Times New Roman" w:cs="Times New Roman"/>
        </w:rPr>
      </w:pPr>
    </w:p>
    <w:p>
      <w:pPr>
        <w:pStyle w:val="14"/>
        <w:keepNext w:val="0"/>
        <w:keepLines w:val="0"/>
        <w:framePr w:w="6523" w:h="1224" w:wrap="around" w:vAnchor="page" w:hAnchor="page" w:x="962" w:y="12373"/>
        <w:widowControl w:val="0"/>
        <w:shd w:val="clear" w:color="auto" w:fill="auto"/>
        <w:tabs>
          <w:tab w:val="left" w:pos="3671"/>
        </w:tabs>
        <w:bidi w:val="0"/>
        <w:spacing w:before="0" w:after="40" w:line="334" w:lineRule="auto"/>
        <w:ind w:left="0" w:right="0" w:firstLine="34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A. Researchers.</w:t>
      </w:r>
      <w:r>
        <w:rPr>
          <w:rFonts w:hint="default" w:ascii="Times New Roman" w:hAnsi="Times New Roman" w:eastAsia="Times New Roman" w:cs="Times New Roman"/>
          <w:color w:val="000000"/>
          <w:spacing w:val="0"/>
          <w:w w:val="100"/>
          <w:position w:val="0"/>
          <w:lang w:val="en-US" w:eastAsia="en-US" w:bidi="en-US"/>
        </w:rPr>
        <w:tab/>
      </w:r>
      <w:r>
        <w:rPr>
          <w:rFonts w:hint="default" w:ascii="Times New Roman" w:hAnsi="Times New Roman" w:eastAsia="Times New Roman" w:cs="Times New Roman"/>
          <w:color w:val="000000"/>
          <w:spacing w:val="0"/>
          <w:w w:val="100"/>
          <w:position w:val="0"/>
          <w:lang w:val="en-US" w:eastAsia="en-US" w:bidi="en-US"/>
        </w:rPr>
        <w:t>B. Farmers.</w:t>
      </w:r>
    </w:p>
    <w:p>
      <w:pPr>
        <w:pStyle w:val="14"/>
        <w:keepNext w:val="0"/>
        <w:keepLines w:val="0"/>
        <w:framePr w:w="6523" w:h="1224" w:wrap="around" w:vAnchor="page" w:hAnchor="page" w:x="962" w:y="12373"/>
        <w:widowControl w:val="0"/>
        <w:shd w:val="clear" w:color="auto" w:fill="auto"/>
        <w:bidi w:val="0"/>
        <w:spacing w:before="0" w:after="0" w:line="334" w:lineRule="auto"/>
        <w:ind w:left="340" w:right="0" w:hanging="34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20. What aspect will facial recognition technology be further applied to? A. Recording animal behavior.</w:t>
      </w:r>
    </w:p>
    <w:p>
      <w:pPr>
        <w:pStyle w:val="14"/>
        <w:keepNext w:val="0"/>
        <w:keepLines w:val="0"/>
        <w:framePr w:w="2914" w:h="341" w:wrap="around" w:vAnchor="page" w:hAnchor="page" w:x="1307" w:y="13547"/>
        <w:widowControl w:val="0"/>
        <w:shd w:val="clear" w:color="auto" w:fill="auto"/>
        <w:bidi w:val="0"/>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B. Recognizing animal varieties.</w:t>
      </w:r>
    </w:p>
    <w:p>
      <w:pPr>
        <w:pStyle w:val="14"/>
        <w:keepNext w:val="0"/>
        <w:keepLines w:val="0"/>
        <w:framePr w:w="1128" w:h="274" w:wrap="around" w:vAnchor="page" w:hAnchor="page" w:x="8211" w:y="12356"/>
        <w:widowControl w:val="0"/>
        <w:shd w:val="clear" w:color="auto" w:fill="auto"/>
        <w:bidi w:val="0"/>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 Workers.</w:t>
      </w: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pStyle w:val="14"/>
        <w:keepNext w:val="0"/>
        <w:keepLines w:val="0"/>
        <w:framePr w:w="2981" w:h="341" w:wrap="around" w:vAnchor="page" w:hAnchor="page" w:x="1305" w:y="13959"/>
        <w:widowControl w:val="0"/>
        <w:shd w:val="clear" w:color="auto" w:fill="auto"/>
        <w:bidi w:val="0"/>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 Increasing animal populations.</w:t>
      </w: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after="517" w:line="1" w:lineRule="exact"/>
        <w:rPr>
          <w:rFonts w:hint="default" w:ascii="Times New Roman" w:hAnsi="Times New Roman" w:cs="Times New Roman"/>
        </w:rPr>
      </w:pPr>
    </w:p>
    <w:p>
      <w:pPr>
        <w:widowControl w:val="0"/>
        <w:spacing w:line="1" w:lineRule="exact"/>
        <w:rPr>
          <w:rFonts w:hint="default" w:ascii="Times New Roman" w:hAnsi="Times New Roman" w:cs="Times New Roman"/>
        </w:rPr>
        <w:sectPr>
          <w:footnotePr>
            <w:numFmt w:val="decimal"/>
          </w:footnotePr>
          <w:pgSz w:w="11900" w:h="16840"/>
          <w:pgMar w:top="1000" w:right="1298" w:bottom="1528" w:left="1776" w:header="0" w:footer="3" w:gutter="0"/>
          <w:cols w:space="720" w:num="1"/>
          <w:rtlGutter w:val="0"/>
          <w:docGrid w:linePitch="360" w:charSpace="0"/>
        </w:sectPr>
      </w:pPr>
    </w:p>
    <w:p>
      <w:pPr>
        <w:pStyle w:val="12"/>
        <w:keepNext w:val="0"/>
        <w:keepLines w:val="0"/>
        <w:widowControl w:val="0"/>
        <w:shd w:val="clear" w:color="auto" w:fill="auto"/>
        <w:bidi w:val="0"/>
        <w:spacing w:before="0" w:after="0" w:line="475" w:lineRule="exact"/>
        <w:ind w:left="0" w:right="0" w:firstLine="0"/>
        <w:jc w:val="both"/>
        <w:rPr>
          <w:rFonts w:hint="default" w:ascii="Times New Roman" w:hAnsi="Times New Roman" w:cs="Times New Roman"/>
          <w:b/>
          <w:bCs/>
        </w:rPr>
      </w:pPr>
      <w:r>
        <w:rPr>
          <w:rFonts w:hint="default" w:ascii="Times New Roman" w:hAnsi="Times New Roman" w:cs="Times New Roman"/>
          <w:b/>
          <w:bCs/>
          <w:color w:val="000000"/>
          <w:spacing w:val="0"/>
          <w:w w:val="100"/>
          <w:position w:val="0"/>
        </w:rPr>
        <w:t>第二部分阅读理解（共两节，满分</w:t>
      </w:r>
      <w:r>
        <w:rPr>
          <w:rFonts w:hint="default" w:ascii="Times New Roman" w:hAnsi="Times New Roman" w:eastAsia="Times New Roman" w:cs="Times New Roman"/>
          <w:b/>
          <w:bCs/>
          <w:color w:val="000000"/>
          <w:spacing w:val="0"/>
          <w:w w:val="100"/>
          <w:position w:val="0"/>
        </w:rPr>
        <w:t>35</w:t>
      </w:r>
      <w:r>
        <w:rPr>
          <w:rFonts w:hint="default" w:ascii="Times New Roman" w:hAnsi="Times New Roman" w:cs="Times New Roman"/>
          <w:b/>
          <w:bCs/>
          <w:color w:val="000000"/>
          <w:spacing w:val="0"/>
          <w:w w:val="100"/>
          <w:position w:val="0"/>
        </w:rPr>
        <w:t>分）</w:t>
      </w:r>
    </w:p>
    <w:p>
      <w:pPr>
        <w:pStyle w:val="12"/>
        <w:keepNext w:val="0"/>
        <w:keepLines w:val="0"/>
        <w:widowControl w:val="0"/>
        <w:shd w:val="clear" w:color="auto" w:fill="auto"/>
        <w:bidi w:val="0"/>
        <w:spacing w:before="0" w:after="0" w:line="475" w:lineRule="exact"/>
        <w:ind w:left="0" w:right="0" w:firstLine="0"/>
        <w:jc w:val="both"/>
        <w:rPr>
          <w:rFonts w:hint="default" w:ascii="Times New Roman" w:hAnsi="Times New Roman" w:cs="Times New Roman"/>
          <w:b/>
          <w:bCs/>
        </w:rPr>
      </w:pPr>
      <w:r>
        <w:rPr>
          <w:rFonts w:hint="default" w:ascii="Times New Roman" w:hAnsi="Times New Roman" w:cs="Times New Roman"/>
          <w:b/>
          <w:bCs/>
          <w:color w:val="000000"/>
          <w:spacing w:val="0"/>
          <w:w w:val="100"/>
          <w:position w:val="0"/>
        </w:rPr>
        <w:t>第一节（共</w:t>
      </w:r>
      <w:r>
        <w:rPr>
          <w:rFonts w:hint="default" w:ascii="Times New Roman" w:hAnsi="Times New Roman" w:eastAsia="Times New Roman" w:cs="Times New Roman"/>
          <w:b/>
          <w:bCs/>
          <w:color w:val="000000"/>
          <w:spacing w:val="0"/>
          <w:w w:val="100"/>
          <w:position w:val="0"/>
        </w:rPr>
        <w:t>10</w:t>
      </w:r>
      <w:r>
        <w:rPr>
          <w:rFonts w:hint="default" w:ascii="Times New Roman" w:hAnsi="Times New Roman" w:cs="Times New Roman"/>
          <w:b/>
          <w:bCs/>
          <w:color w:val="000000"/>
          <w:spacing w:val="0"/>
          <w:w w:val="100"/>
          <w:position w:val="0"/>
        </w:rPr>
        <w:t>个小题；每小题</w:t>
      </w:r>
      <w:r>
        <w:rPr>
          <w:rFonts w:hint="default" w:ascii="Times New Roman" w:hAnsi="Times New Roman" w:eastAsia="Times New Roman" w:cs="Times New Roman"/>
          <w:b/>
          <w:bCs/>
          <w:color w:val="000000"/>
          <w:spacing w:val="0"/>
          <w:w w:val="100"/>
          <w:position w:val="0"/>
          <w:lang w:val="en-US" w:eastAsia="en-US" w:bidi="en-US"/>
        </w:rPr>
        <w:t>2.5</w:t>
      </w:r>
      <w:r>
        <w:rPr>
          <w:rFonts w:hint="default" w:ascii="Times New Roman" w:hAnsi="Times New Roman" w:cs="Times New Roman"/>
          <w:b/>
          <w:bCs/>
          <w:color w:val="000000"/>
          <w:spacing w:val="0"/>
          <w:w w:val="100"/>
          <w:position w:val="0"/>
        </w:rPr>
        <w:t>分，满分</w:t>
      </w:r>
      <w:r>
        <w:rPr>
          <w:rFonts w:hint="default" w:ascii="Times New Roman" w:hAnsi="Times New Roman" w:eastAsia="Times New Roman" w:cs="Times New Roman"/>
          <w:b/>
          <w:bCs/>
          <w:color w:val="000000"/>
          <w:spacing w:val="0"/>
          <w:w w:val="100"/>
          <w:position w:val="0"/>
        </w:rPr>
        <w:t>25</w:t>
      </w:r>
      <w:r>
        <w:rPr>
          <w:rFonts w:hint="default" w:ascii="Times New Roman" w:hAnsi="Times New Roman" w:cs="Times New Roman"/>
          <w:b/>
          <w:bCs/>
          <w:color w:val="000000"/>
          <w:spacing w:val="0"/>
          <w:w w:val="100"/>
          <w:position w:val="0"/>
        </w:rPr>
        <w:t>分）</w:t>
      </w:r>
    </w:p>
    <w:p>
      <w:pPr>
        <w:pStyle w:val="12"/>
        <w:keepNext w:val="0"/>
        <w:keepLines w:val="0"/>
        <w:widowControl w:val="0"/>
        <w:shd w:val="clear" w:color="auto" w:fill="auto"/>
        <w:bidi w:val="0"/>
        <w:spacing w:before="0" w:after="600" w:line="475" w:lineRule="exact"/>
        <w:ind w:left="0" w:right="0" w:firstLine="680"/>
        <w:jc w:val="both"/>
        <w:rPr>
          <w:rFonts w:hint="default" w:ascii="Times New Roman" w:hAnsi="Times New Roman" w:cs="Times New Roman"/>
          <w:color w:val="000000"/>
          <w:spacing w:val="0"/>
          <w:w w:val="100"/>
          <w:position w:val="0"/>
        </w:rPr>
      </w:pPr>
      <w:r>
        <w:rPr>
          <w:rFonts w:hint="default" w:ascii="Times New Roman" w:hAnsi="Times New Roman" w:cs="Times New Roman"/>
          <w:color w:val="000000"/>
          <w:spacing w:val="0"/>
          <w:w w:val="100"/>
          <w:position w:val="0"/>
        </w:rPr>
        <w:t>阅读下列短文，从每题所给的</w:t>
      </w:r>
      <w:r>
        <w:rPr>
          <w:rFonts w:hint="default" w:ascii="Times New Roman" w:hAnsi="Times New Roman" w:eastAsia="Times New Roman" w:cs="Times New Roman"/>
          <w:color w:val="000000"/>
          <w:spacing w:val="0"/>
          <w:w w:val="100"/>
          <w:position w:val="0"/>
          <w:lang w:val="en-US" w:eastAsia="en-US" w:bidi="en-US"/>
        </w:rPr>
        <w:t>A</w:t>
      </w:r>
      <w:r>
        <w:rPr>
          <w:rFonts w:hint="default" w:ascii="Times New Roman" w:hAnsi="Times New Roman" w:cs="Times New Roman"/>
          <w:color w:val="000000"/>
          <w:spacing w:val="0"/>
          <w:w w:val="100"/>
          <w:position w:val="0"/>
          <w:lang w:val="en-US" w:eastAsia="en-US" w:bidi="en-US"/>
        </w:rPr>
        <w:t>、</w:t>
      </w:r>
      <w:r>
        <w:rPr>
          <w:rFonts w:hint="default" w:ascii="Times New Roman" w:hAnsi="Times New Roman" w:eastAsia="Times New Roman" w:cs="Times New Roman"/>
          <w:color w:val="000000"/>
          <w:spacing w:val="0"/>
          <w:w w:val="100"/>
          <w:position w:val="0"/>
          <w:lang w:val="en-US" w:eastAsia="en-US" w:bidi="en-US"/>
        </w:rPr>
        <w:t>B</w:t>
      </w:r>
      <w:r>
        <w:rPr>
          <w:rFonts w:hint="default" w:ascii="Times New Roman" w:hAnsi="Times New Roman" w:cs="Times New Roman"/>
          <w:color w:val="000000"/>
          <w:spacing w:val="0"/>
          <w:w w:val="100"/>
          <w:position w:val="0"/>
          <w:lang w:val="en-US" w:eastAsia="en-US" w:bidi="en-US"/>
        </w:rPr>
        <w:t>、</w:t>
      </w:r>
      <w:r>
        <w:rPr>
          <w:rFonts w:hint="default" w:ascii="Times New Roman" w:hAnsi="Times New Roman" w:eastAsia="Times New Roman" w:cs="Times New Roman"/>
          <w:color w:val="000000"/>
          <w:spacing w:val="0"/>
          <w:w w:val="100"/>
          <w:position w:val="0"/>
          <w:lang w:val="en-US" w:eastAsia="en-US" w:bidi="en-US"/>
        </w:rPr>
        <w:t>C</w:t>
      </w:r>
      <w:r>
        <w:rPr>
          <w:rFonts w:hint="default" w:ascii="Times New Roman" w:hAnsi="Times New Roman" w:cs="Times New Roman"/>
          <w:color w:val="000000"/>
          <w:spacing w:val="0"/>
          <w:w w:val="100"/>
          <w:position w:val="0"/>
        </w:rPr>
        <w:t>和</w:t>
      </w:r>
      <w:r>
        <w:rPr>
          <w:rFonts w:hint="default" w:ascii="Times New Roman" w:hAnsi="Times New Roman" w:eastAsia="Times New Roman" w:cs="Times New Roman"/>
          <w:color w:val="000000"/>
          <w:spacing w:val="0"/>
          <w:w w:val="100"/>
          <w:position w:val="0"/>
          <w:lang w:val="en-US" w:eastAsia="en-US" w:bidi="en-US"/>
        </w:rPr>
        <w:t>D</w:t>
      </w:r>
      <w:r>
        <w:rPr>
          <w:rFonts w:hint="default" w:ascii="Times New Roman" w:hAnsi="Times New Roman" w:cs="Times New Roman"/>
          <w:color w:val="000000"/>
          <w:spacing w:val="0"/>
          <w:w w:val="100"/>
          <w:position w:val="0"/>
        </w:rPr>
        <w:t>四个选项中，选出最佳选项</w:t>
      </w:r>
      <w:r>
        <w:rPr>
          <w:rFonts w:hint="eastAsia" w:ascii="Times New Roman" w:hAnsi="Times New Roman" w:cs="Times New Roman"/>
          <w:color w:val="000000"/>
          <w:spacing w:val="0"/>
          <w:w w:val="100"/>
          <w:position w:val="0"/>
          <w:lang w:val="en-US" w:eastAsia="zh-CN"/>
        </w:rPr>
        <w:t>,</w:t>
      </w:r>
      <w:r>
        <w:rPr>
          <w:rFonts w:hint="default" w:ascii="Times New Roman" w:hAnsi="Times New Roman" w:cs="Times New Roman"/>
          <w:color w:val="000000"/>
          <w:spacing w:val="0"/>
          <w:w w:val="100"/>
          <w:position w:val="0"/>
        </w:rPr>
        <w:t>并在答题卷上将该项涂黑。</w:t>
      </w:r>
    </w:p>
    <w:p>
      <w:pPr>
        <w:pStyle w:val="12"/>
        <w:keepNext w:val="0"/>
        <w:keepLines w:val="0"/>
        <w:widowControl w:val="0"/>
        <w:shd w:val="clear" w:color="auto" w:fill="auto"/>
        <w:bidi w:val="0"/>
        <w:spacing w:before="0" w:after="600" w:line="475" w:lineRule="exact"/>
        <w:ind w:left="0" w:right="0" w:firstLine="680"/>
        <w:jc w:val="center"/>
        <w:rPr>
          <w:rFonts w:hint="eastAsia" w:ascii="Times New Roman" w:hAnsi="Times New Roman" w:eastAsia="宋体" w:cs="Times New Roman"/>
          <w:color w:val="000000"/>
          <w:spacing w:val="0"/>
          <w:w w:val="100"/>
          <w:position w:val="0"/>
          <w:lang w:val="en-US" w:eastAsia="zh-CN"/>
        </w:rPr>
      </w:pPr>
      <w:r>
        <w:rPr>
          <w:rFonts w:hint="eastAsia" w:ascii="Times New Roman" w:hAnsi="Times New Roman" w:cs="Times New Roman"/>
          <w:b/>
          <w:bCs/>
          <w:color w:val="000000"/>
          <w:spacing w:val="0"/>
          <w:w w:val="100"/>
          <w:position w:val="0"/>
          <w:sz w:val="28"/>
          <w:szCs w:val="28"/>
          <w:lang w:val="en-US" w:eastAsia="zh-CN"/>
        </w:rPr>
        <w:t>A</w:t>
      </w:r>
    </w:p>
    <w:p>
      <w:pPr>
        <w:pStyle w:val="14"/>
        <w:keepNext w:val="0"/>
        <w:keepLines w:val="0"/>
        <w:widowControl w:val="0"/>
        <w:shd w:val="clear" w:color="auto" w:fill="auto"/>
        <w:bidi w:val="0"/>
        <w:spacing w:before="0" w:after="0" w:line="439" w:lineRule="auto"/>
        <w:ind w:left="0" w:right="0" w:firstLine="680"/>
        <w:jc w:val="both"/>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pP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 xml:space="preserve">The hero of </w:t>
      </w:r>
      <w:r>
        <w:rPr>
          <w:rFonts w:hint="eastAsia" w:eastAsia="宋体" w:cs="Times New Roman"/>
          <w:b w:val="0"/>
          <w:bCs w:val="0"/>
          <w:i w:val="0"/>
          <w:iCs w:val="0"/>
          <w:smallCaps w:val="0"/>
          <w:strike w:val="0"/>
          <w:color w:val="000000"/>
          <w:spacing w:val="0"/>
          <w:w w:val="100"/>
          <w:position w:val="0"/>
          <w:lang w:val="en-US" w:eastAsia="zh-CN" w:bidi="en-US"/>
        </w:rPr>
        <w:t xml:space="preserve"> </w:t>
      </w:r>
      <w:r>
        <w:rPr>
          <w:rFonts w:hint="default" w:ascii="Times New Roman" w:hAnsi="Times New Roman" w:eastAsia="Times New Roman" w:cs="Times New Roman"/>
          <w:b w:val="0"/>
          <w:bCs w:val="0"/>
          <w:i/>
          <w:iCs/>
          <w:smallCaps w:val="0"/>
          <w:strike w:val="0"/>
          <w:color w:val="000000"/>
          <w:spacing w:val="0"/>
          <w:w w:val="100"/>
          <w:position w:val="0"/>
          <w:lang w:val="en-US" w:eastAsia="en-US" w:bidi="en-US"/>
        </w:rPr>
        <w:t>The Good Doctor</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 xml:space="preserve">, a young surgeon with autism </w:t>
      </w:r>
      <w:r>
        <w:rPr>
          <w:rFonts w:hint="default" w:ascii="Times New Roman" w:hAnsi="Times New Roman" w:eastAsia="Times New Roman" w:cs="Times New Roman"/>
          <w:b w:val="0"/>
          <w:bCs w:val="0"/>
          <w:i w:val="0"/>
          <w:iCs w:val="0"/>
          <w:smallCaps w:val="0"/>
          <w:strike w:val="0"/>
          <w:color w:val="000000"/>
          <w:spacing w:val="0"/>
          <w:w w:val="100"/>
          <w:position w:val="0"/>
          <w:lang w:val="zh-TW" w:eastAsia="zh-TW" w:bidi="en-US"/>
        </w:rPr>
        <w:t>（自闭症）</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，represents the show's title in</w:t>
      </w:r>
      <w:r>
        <w:rPr>
          <w:rFonts w:hint="eastAsia" w:ascii="Times New Roman" w:hAnsi="Times New Roman" w:eastAsia="Times New Roman" w:cs="Times New Roman"/>
          <w:b w:val="0"/>
          <w:bCs w:val="0"/>
          <w:i w:val="0"/>
          <w:iCs w:val="0"/>
          <w:smallCaps w:val="0"/>
          <w:strike w:val="0"/>
          <w:color w:val="000000"/>
          <w:spacing w:val="0"/>
          <w:w w:val="100"/>
          <w:position w:val="0"/>
          <w:lang w:val="en-US" w:eastAsia="zh-CN" w:bidi="en-US"/>
        </w:rPr>
        <w:t xml:space="preserve"> </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more ways than one</w:t>
      </w:r>
      <w:r>
        <w:rPr>
          <w:rFonts w:hint="eastAsia" w:ascii="Times New Roman" w:hAnsi="Times New Roman" w:eastAsia="Times New Roman" w:cs="Times New Roman"/>
          <w:b w:val="0"/>
          <w:bCs w:val="0"/>
          <w:i w:val="0"/>
          <w:iCs w:val="0"/>
          <w:smallCaps w:val="0"/>
          <w:strike w:val="0"/>
          <w:color w:val="000000"/>
          <w:spacing w:val="0"/>
          <w:w w:val="100"/>
          <w:position w:val="0"/>
          <w:lang w:val="en-US" w:eastAsia="zh-CN" w:bidi="en-US"/>
        </w:rPr>
        <w:t xml:space="preserve">. </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In the show, Dr. Shaun is extremely skilled at curing patients, but he</w:t>
      </w:r>
      <w:r>
        <w:rPr>
          <w:rFonts w:hint="default" w:eastAsia="宋体" w:cs="Times New Roman"/>
          <w:b w:val="0"/>
          <w:bCs w:val="0"/>
          <w:i w:val="0"/>
          <w:iCs w:val="0"/>
          <w:smallCaps w:val="0"/>
          <w:strike w:val="0"/>
          <w:color w:val="000000"/>
          <w:spacing w:val="0"/>
          <w:w w:val="100"/>
          <w:position w:val="0"/>
          <w:lang w:val="en-US" w:eastAsia="zh-CN" w:bidi="en-US"/>
        </w:rPr>
        <w:t>’</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s also morally</w:t>
      </w:r>
      <w:r>
        <w:rPr>
          <w:rFonts w:hint="eastAsia" w:ascii="Times New Roman" w:hAnsi="Times New Roman" w:eastAsia="Times New Roman" w:cs="Times New Roman"/>
          <w:b w:val="0"/>
          <w:bCs w:val="0"/>
          <w:i w:val="0"/>
          <w:iCs w:val="0"/>
          <w:smallCaps w:val="0"/>
          <w:strike w:val="0"/>
          <w:color w:val="000000"/>
          <w:spacing w:val="0"/>
          <w:w w:val="100"/>
          <w:position w:val="0"/>
          <w:lang w:val="en-US" w:eastAsia="zh-CN" w:bidi="en-US"/>
        </w:rPr>
        <w:t xml:space="preserve"> </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good, able to see the light in others even if he can't always connect.</w:t>
      </w:r>
    </w:p>
    <w:p>
      <w:pPr>
        <w:pStyle w:val="14"/>
        <w:keepNext w:val="0"/>
        <w:keepLines w:val="0"/>
        <w:widowControl w:val="0"/>
        <w:shd w:val="clear" w:color="auto" w:fill="auto"/>
        <w:bidi w:val="0"/>
        <w:spacing w:before="0" w:after="0" w:line="451" w:lineRule="auto"/>
        <w:ind w:left="0" w:right="0" w:firstLine="600"/>
        <w:jc w:val="both"/>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 xml:space="preserve">“As a British, </w:t>
      </w:r>
      <w:r>
        <w:rPr>
          <w:rFonts w:hint="eastAsia" w:ascii="Times New Roman" w:hAnsi="Times New Roman" w:eastAsia="宋体" w:cs="Times New Roman"/>
          <w:color w:val="000000"/>
          <w:spacing w:val="0"/>
          <w:w w:val="100"/>
          <w:position w:val="0"/>
          <w:lang w:val="en-US" w:eastAsia="zh-CN" w:bidi="en-US"/>
        </w:rPr>
        <w:t>I</w:t>
      </w:r>
      <w:r>
        <w:rPr>
          <w:rFonts w:hint="default" w:ascii="Times New Roman" w:hAnsi="Times New Roman" w:eastAsia="宋体" w:cs="Times New Roman"/>
          <w:color w:val="000000"/>
          <w:spacing w:val="0"/>
          <w:w w:val="100"/>
          <w:position w:val="0"/>
          <w:lang w:val="en-US" w:eastAsia="zh-CN" w:bidi="en-US"/>
        </w:rPr>
        <w:t>’</w:t>
      </w:r>
      <w:r>
        <w:rPr>
          <w:rFonts w:hint="default" w:ascii="Times New Roman" w:hAnsi="Times New Roman" w:eastAsia="Times New Roman" w:cs="Times New Roman"/>
          <w:color w:val="000000"/>
          <w:spacing w:val="0"/>
          <w:w w:val="100"/>
          <w:position w:val="0"/>
          <w:lang w:val="en-US" w:eastAsia="en-US" w:bidi="en-US"/>
        </w:rPr>
        <w:t xml:space="preserve">m probably quite cynical </w:t>
      </w:r>
      <w:r>
        <w:rPr>
          <w:rFonts w:hint="default" w:ascii="Times New Roman" w:hAnsi="Times New Roman" w:eastAsia="宋体" w:cs="Times New Roman"/>
          <w:color w:val="000000"/>
          <w:spacing w:val="0"/>
          <w:w w:val="100"/>
          <w:position w:val="0"/>
          <w:lang w:val="zh-TW" w:eastAsia="zh-TW" w:bidi="zh-TW"/>
        </w:rPr>
        <w:t>（愤世嫉俗）</w:t>
      </w:r>
      <w:r>
        <w:rPr>
          <w:rFonts w:hint="default" w:ascii="Times New Roman" w:hAnsi="Times New Roman" w:eastAsia="Times New Roman" w:cs="Times New Roman"/>
          <w:color w:val="000000"/>
          <w:spacing w:val="0"/>
          <w:w w:val="100"/>
          <w:position w:val="0"/>
          <w:lang w:val="en-US" w:eastAsia="en-US" w:bidi="en-US"/>
        </w:rPr>
        <w:t>in general</w:t>
      </w:r>
      <w:r>
        <w:rPr>
          <w:rFonts w:hint="eastAsia" w:ascii="Times New Roman" w:hAnsi="Times New Roman" w:eastAsia="宋体" w:cs="Times New Roman"/>
          <w:color w:val="000000"/>
          <w:spacing w:val="0"/>
          <w:w w:val="100"/>
          <w:position w:val="0"/>
          <w:lang w:val="en-US" w:eastAsia="zh-CN" w:bidi="en-US"/>
        </w:rPr>
        <w:t>,</w:t>
      </w:r>
      <w:r>
        <w:rPr>
          <w:rFonts w:hint="default" w:ascii="Times New Roman" w:hAnsi="Times New Roman" w:eastAsia="宋体" w:cs="Times New Roman"/>
          <w:color w:val="000000"/>
          <w:spacing w:val="0"/>
          <w:w w:val="100"/>
          <w:position w:val="0"/>
          <w:lang w:val="en-US" w:eastAsia="zh-CN" w:bidi="en-US"/>
        </w:rPr>
        <w:t>”</w:t>
      </w:r>
      <w:r>
        <w:rPr>
          <w:rFonts w:hint="eastAsia" w:ascii="Times New Roman" w:hAnsi="Times New Roman"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said</w:t>
      </w:r>
      <w:r>
        <w:rPr>
          <w:rFonts w:hint="eastAsia"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Freddie, who plays the part of</w:t>
      </w:r>
      <w:r>
        <w:rPr>
          <w:rFonts w:hint="eastAsia" w:ascii="Times New Roman" w:hAnsi="Times New Roman"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Dr. Shaun,</w:t>
      </w:r>
    </w:p>
    <w:p>
      <w:pPr>
        <w:pStyle w:val="14"/>
        <w:keepNext w:val="0"/>
        <w:keepLines w:val="0"/>
        <w:widowControl w:val="0"/>
        <w:shd w:val="clear" w:color="auto" w:fill="auto"/>
        <w:bidi w:val="0"/>
        <w:spacing w:before="0" w:after="0" w:line="451" w:lineRule="auto"/>
        <w:ind w:left="0" w:leftChars="0" w:right="0" w:firstLine="0" w:firstLineChars="0"/>
        <w:jc w:val="both"/>
        <w:rPr>
          <w:rFonts w:hint="eastAsia" w:ascii="Times New Roman" w:hAnsi="Times New Roman" w:eastAsia="宋体" w:cs="Times New Roman"/>
          <w:lang w:eastAsia="zh-CN"/>
        </w:rPr>
      </w:pPr>
      <w:r>
        <w:rPr>
          <w:rFonts w:hint="default" w:ascii="Times New Roman" w:hAnsi="Times New Roman" w:eastAsia="Times New Roman" w:cs="Times New Roman"/>
          <w:color w:val="000000"/>
          <w:spacing w:val="0"/>
          <w:w w:val="100"/>
          <w:position w:val="0"/>
          <w:lang w:val="en-US" w:eastAsia="en-US" w:bidi="en-US"/>
        </w:rPr>
        <w:t xml:space="preserve">during a recent interview on the show's set in Metro Vancouver. "I think he's a lovely person. Getting to reflect that version of the world he </w:t>
      </w:r>
      <w:r>
        <w:rPr>
          <w:rFonts w:hint="default" w:ascii="Times New Roman" w:hAnsi="Times New Roman" w:eastAsia="Times New Roman" w:cs="Times New Roman"/>
          <w:i w:val="0"/>
          <w:iCs w:val="0"/>
          <w:color w:val="000000"/>
          <w:spacing w:val="0"/>
          <w:w w:val="100"/>
          <w:position w:val="0"/>
          <w:lang w:val="en-US" w:eastAsia="en-US" w:bidi="en-US"/>
        </w:rPr>
        <w:t>sees</w:t>
      </w:r>
      <w:r>
        <w:rPr>
          <w:rFonts w:hint="default" w:ascii="Times New Roman" w:hAnsi="Times New Roman" w:eastAsia="Times New Roman" w:cs="Times New Roman"/>
          <w:color w:val="000000"/>
          <w:spacing w:val="0"/>
          <w:w w:val="100"/>
          <w:position w:val="0"/>
          <w:lang w:val="en-US" w:eastAsia="en-US" w:bidi="en-US"/>
        </w:rPr>
        <w:t xml:space="preserve"> or he believes in and his faith in humanity, I think, is great, especially at a time like today when there</w:t>
      </w:r>
      <w:r>
        <w:rPr>
          <w:rFonts w:hint="default" w:ascii="Times New Roman" w:hAnsi="Times New Roman" w:eastAsia="宋体" w:cs="Times New Roman"/>
          <w:color w:val="000000"/>
          <w:spacing w:val="0"/>
          <w:w w:val="100"/>
          <w:position w:val="0"/>
          <w:lang w:val="en-US" w:eastAsia="zh-CN" w:bidi="en-US"/>
        </w:rPr>
        <w:t>’</w:t>
      </w:r>
      <w:r>
        <w:rPr>
          <w:rFonts w:hint="default" w:ascii="Times New Roman" w:hAnsi="Times New Roman" w:eastAsia="Times New Roman" w:cs="Times New Roman"/>
          <w:color w:val="000000"/>
          <w:spacing w:val="0"/>
          <w:w w:val="100"/>
          <w:position w:val="0"/>
          <w:lang w:val="en-US" w:eastAsia="en-US" w:bidi="en-US"/>
        </w:rPr>
        <w:t>s so much negativity.</w:t>
      </w:r>
      <w:r>
        <w:rPr>
          <w:rFonts w:hint="eastAsia" w:ascii="Times New Roman" w:hAnsi="Times New Roman" w:eastAsia="宋体" w:cs="Times New Roman"/>
          <w:color w:val="000000"/>
          <w:spacing w:val="0"/>
          <w:w w:val="100"/>
          <w:position w:val="0"/>
          <w:lang w:val="en-US" w:eastAsia="zh-CN" w:bidi="en-US"/>
        </w:rPr>
        <w:t xml:space="preserve"> </w:t>
      </w:r>
      <w:r>
        <w:rPr>
          <w:rFonts w:hint="default" w:ascii="Times New Roman" w:hAnsi="Times New Roman" w:eastAsia="宋体" w:cs="Times New Roman"/>
          <w:color w:val="000000"/>
          <w:spacing w:val="0"/>
          <w:w w:val="100"/>
          <w:position w:val="0"/>
          <w:vertAlign w:val="superscript"/>
          <w:lang w:val="en-US" w:eastAsia="zh-CN" w:bidi="en-US"/>
        </w:rPr>
        <w:t>”</w:t>
      </w:r>
    </w:p>
    <w:p>
      <w:pPr>
        <w:pStyle w:val="14"/>
        <w:keepNext w:val="0"/>
        <w:keepLines w:val="0"/>
        <w:widowControl w:val="0"/>
        <w:shd w:val="clear" w:color="auto" w:fill="auto"/>
        <w:bidi w:val="0"/>
        <w:spacing w:before="0" w:after="0" w:line="439" w:lineRule="auto"/>
        <w:ind w:left="0" w:right="0" w:firstLine="680"/>
        <w:jc w:val="both"/>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Through Shaun and other doctors at the fictional San Jose St. Bonaventure Hospital, the series explores what it means to be a good person, which impresses the viewers greatly. "It brings people hope in dark times and that might be one reason why it became a runaway hit last year," cast members said.</w:t>
      </w:r>
    </w:p>
    <w:p>
      <w:pPr>
        <w:pStyle w:val="14"/>
        <w:keepNext w:val="0"/>
        <w:keepLines w:val="0"/>
        <w:widowControl w:val="0"/>
        <w:shd w:val="clear" w:color="auto" w:fill="auto"/>
        <w:bidi w:val="0"/>
        <w:spacing w:before="0" w:after="0" w:line="439" w:lineRule="auto"/>
        <w:ind w:left="0" w:right="0" w:firstLine="680"/>
        <w:jc w:val="both"/>
        <w:rPr>
          <w:rFonts w:hint="default" w:ascii="Times New Roman" w:hAnsi="Times New Roman" w:eastAsia="宋体" w:cs="Times New Roman"/>
          <w:color w:val="000000"/>
          <w:spacing w:val="0"/>
          <w:w w:val="100"/>
          <w:position w:val="0"/>
          <w:lang w:val="en-US" w:eastAsia="zh-CN" w:bidi="en-US"/>
        </w:rPr>
      </w:pPr>
      <w:r>
        <w:rPr>
          <w:rFonts w:hint="eastAsia" w:ascii="Times New Roman" w:hAnsi="Times New Roman" w:eastAsia="宋体" w:cs="Times New Roman"/>
          <w:color w:val="000000"/>
          <w:spacing w:val="0"/>
          <w:w w:val="100"/>
          <w:position w:val="0"/>
          <w:lang w:val="en-US" w:eastAsia="zh-CN" w:bidi="en-US"/>
        </w:rPr>
        <w:t>I</w:t>
      </w:r>
      <w:r>
        <w:rPr>
          <w:rFonts w:hint="default" w:ascii="Times New Roman" w:hAnsi="Times New Roman" w:eastAsia="Times New Roman" w:cs="Times New Roman"/>
          <w:color w:val="000000"/>
          <w:spacing w:val="0"/>
          <w:w w:val="100"/>
          <w:position w:val="0"/>
          <w:lang w:val="en-US" w:eastAsia="en-US" w:bidi="en-US"/>
        </w:rPr>
        <w:t xml:space="preserve">t came about somewhat naturally,” Freddie said. </w:t>
      </w:r>
      <w:r>
        <w:rPr>
          <w:rFonts w:hint="eastAsia" w:ascii="Times New Roman" w:hAnsi="Times New Roman" w:eastAsia="宋体" w:cs="Times New Roman"/>
          <w:color w:val="000000"/>
          <w:spacing w:val="0"/>
          <w:w w:val="100"/>
          <w:position w:val="0"/>
          <w:lang w:val="en-US" w:eastAsia="zh-CN" w:bidi="en-US"/>
        </w:rPr>
        <w:t>I</w:t>
      </w:r>
      <w:r>
        <w:rPr>
          <w:rFonts w:hint="default" w:ascii="Times New Roman" w:hAnsi="Times New Roman" w:eastAsia="Times New Roman" w:cs="Times New Roman"/>
          <w:color w:val="000000"/>
          <w:spacing w:val="0"/>
          <w:w w:val="100"/>
          <w:position w:val="0"/>
          <w:lang w:val="en-US" w:eastAsia="en-US" w:bidi="en-US"/>
        </w:rPr>
        <w:t>t seemed unusual to me to put so much in the four, five months of filming, because we only did 10 episodes, and then sort of stepped away and did nothing</w:t>
      </w:r>
      <w:r>
        <w:rPr>
          <w:rFonts w:hint="eastAsia" w:ascii="Times New Roman" w:hAnsi="Times New Roman" w:eastAsia="宋体" w:cs="Times New Roman"/>
          <w:color w:val="000000"/>
          <w:spacing w:val="0"/>
          <w:w w:val="100"/>
          <w:position w:val="0"/>
          <w:lang w:val="en-US" w:eastAsia="zh-CN" w:bidi="en-US"/>
        </w:rPr>
        <w:t xml:space="preserve"> ... </w:t>
      </w:r>
      <w:r>
        <w:rPr>
          <w:rFonts w:hint="default" w:ascii="Times New Roman" w:hAnsi="Times New Roman" w:eastAsia="Times New Roman" w:cs="Times New Roman"/>
          <w:color w:val="000000"/>
          <w:spacing w:val="0"/>
          <w:w w:val="100"/>
          <w:position w:val="0"/>
          <w:lang w:val="en-US" w:eastAsia="en-US" w:bidi="en-US"/>
        </w:rPr>
        <w:t>I wanted to live in that world longer</w:t>
      </w:r>
      <w:r>
        <w:rPr>
          <w:rFonts w:hint="eastAsia" w:ascii="Times New Roman" w:hAnsi="Times New Roman" w:eastAsia="宋体" w:cs="Times New Roman"/>
          <w:color w:val="000000"/>
          <w:spacing w:val="0"/>
          <w:w w:val="100"/>
          <w:position w:val="0"/>
          <w:lang w:val="en-US" w:eastAsia="zh-CN" w:bidi="en-US"/>
        </w:rPr>
        <w:t>.</w:t>
      </w:r>
      <w:r>
        <w:rPr>
          <w:rFonts w:hint="default" w:ascii="Times New Roman" w:hAnsi="Times New Roman" w:eastAsia="宋体" w:cs="Times New Roman"/>
          <w:color w:val="000000"/>
          <w:spacing w:val="0"/>
          <w:w w:val="100"/>
          <w:position w:val="0"/>
          <w:lang w:val="en-US" w:eastAsia="zh-CN" w:bidi="en-US"/>
        </w:rPr>
        <w:t>”</w:t>
      </w:r>
    </w:p>
    <w:p>
      <w:pPr>
        <w:pStyle w:val="14"/>
        <w:keepNext w:val="0"/>
        <w:keepLines w:val="0"/>
        <w:widowControl w:val="0"/>
        <w:shd w:val="clear" w:color="auto" w:fill="auto"/>
        <w:bidi w:val="0"/>
        <w:spacing w:before="0" w:after="0" w:line="439" w:lineRule="auto"/>
        <w:ind w:left="0" w:right="0" w:firstLine="680"/>
        <w:jc w:val="both"/>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 xml:space="preserve">Freddie, 26, admitted to feeling some anxiety about getting his performance right. He did a great deal of research on autism and continued to work with a full-time consultant. "When you're opposite Freddie, Shaun is learning. Shaun is processing." Nicholas, who plays Dr. Melendez, commented. </w:t>
      </w:r>
      <w:r>
        <w:rPr>
          <w:rFonts w:hint="default" w:eastAsia="宋体" w:cs="Times New Roman"/>
          <w:color w:val="000000"/>
          <w:spacing w:val="0"/>
          <w:w w:val="100"/>
          <w:position w:val="0"/>
          <w:lang w:val="en-US" w:eastAsia="zh-CN" w:bidi="en-US"/>
        </w:rPr>
        <w:t>“</w:t>
      </w:r>
      <w:r>
        <w:rPr>
          <w:rFonts w:hint="default" w:ascii="Times New Roman" w:hAnsi="Times New Roman" w:eastAsia="Times New Roman" w:cs="Times New Roman"/>
          <w:color w:val="000000"/>
          <w:spacing w:val="0"/>
          <w:w w:val="100"/>
          <w:position w:val="0"/>
          <w:lang w:val="en-US" w:eastAsia="en-US" w:bidi="en-US"/>
        </w:rPr>
        <w:t>I</w:t>
      </w:r>
      <w:r>
        <w:rPr>
          <w:rFonts w:hint="eastAsia" w:eastAsia="宋体" w:cs="Times New Roman"/>
          <w:color w:val="000000"/>
          <w:spacing w:val="0"/>
          <w:w w:val="100"/>
          <w:position w:val="0"/>
          <w:lang w:val="en-US" w:eastAsia="zh-CN" w:bidi="en-US"/>
        </w:rPr>
        <w:t>t</w:t>
      </w:r>
      <w:r>
        <w:rPr>
          <w:rFonts w:hint="default" w:eastAsia="宋体" w:cs="Times New Roman"/>
          <w:color w:val="000000"/>
          <w:spacing w:val="0"/>
          <w:w w:val="100"/>
          <w:position w:val="0"/>
          <w:lang w:val="en-US" w:eastAsia="zh-CN" w:bidi="en-US"/>
        </w:rPr>
        <w:t>’</w:t>
      </w:r>
      <w:r>
        <w:rPr>
          <w:rFonts w:hint="default" w:ascii="Times New Roman" w:hAnsi="Times New Roman" w:eastAsia="Times New Roman" w:cs="Times New Roman"/>
          <w:color w:val="000000"/>
          <w:spacing w:val="0"/>
          <w:w w:val="100"/>
          <w:position w:val="0"/>
          <w:lang w:val="en-US" w:eastAsia="en-US" w:bidi="en-US"/>
        </w:rPr>
        <w:t>s not impression. He doesn't slip into the character and play around. He lives it a lot, too.”</w:t>
      </w:r>
    </w:p>
    <w:p>
      <w:pPr>
        <w:pStyle w:val="14"/>
        <w:keepNext w:val="0"/>
        <w:keepLines w:val="0"/>
        <w:widowControl w:val="0"/>
        <w:numPr>
          <w:ilvl w:val="0"/>
          <w:numId w:val="11"/>
        </w:numPr>
        <w:shd w:val="clear" w:color="auto" w:fill="auto"/>
        <w:tabs>
          <w:tab w:val="left" w:pos="488"/>
        </w:tabs>
        <w:bidi w:val="0"/>
        <w:spacing w:before="0" w:after="0" w:line="439" w:lineRule="auto"/>
        <w:ind w:left="0" w:right="0" w:firstLine="0"/>
        <w:jc w:val="both"/>
        <w:rPr>
          <w:rFonts w:hint="default" w:ascii="Times New Roman" w:hAnsi="Times New Roman" w:cs="Times New Roman"/>
        </w:rPr>
      </w:pPr>
      <w:bookmarkStart w:id="27" w:name="bookmark47"/>
      <w:bookmarkEnd w:id="27"/>
      <w:r>
        <w:rPr>
          <w:rFonts w:hint="default" w:ascii="Times New Roman" w:hAnsi="Times New Roman" w:eastAsia="Times New Roman" w:cs="Times New Roman"/>
          <w:color w:val="000000"/>
          <w:spacing w:val="0"/>
          <w:w w:val="100"/>
          <w:position w:val="0"/>
          <w:lang w:val="en-US" w:eastAsia="en-US" w:bidi="en-US"/>
        </w:rPr>
        <w:t xml:space="preserve">Who acts the hero in </w:t>
      </w:r>
      <w:r>
        <w:rPr>
          <w:rFonts w:hint="default" w:ascii="Times New Roman" w:hAnsi="Times New Roman" w:eastAsia="Times New Roman" w:cs="Times New Roman"/>
          <w:i/>
          <w:iCs/>
          <w:color w:val="000000"/>
          <w:spacing w:val="0"/>
          <w:w w:val="100"/>
          <w:position w:val="0"/>
          <w:lang w:val="en-US" w:eastAsia="en-US" w:bidi="en-US"/>
        </w:rPr>
        <w:t xml:space="preserve">The Good </w:t>
      </w:r>
      <w:r>
        <w:rPr>
          <w:rFonts w:hint="eastAsia" w:ascii="Times New Roman" w:hAnsi="Times New Roman" w:eastAsia="宋体" w:cs="Times New Roman"/>
          <w:i/>
          <w:iCs/>
          <w:color w:val="000000"/>
          <w:spacing w:val="0"/>
          <w:w w:val="100"/>
          <w:position w:val="0"/>
          <w:lang w:val="en-US" w:eastAsia="zh-CN" w:bidi="en-US"/>
        </w:rPr>
        <w:t>Doctor</w:t>
      </w:r>
      <w:r>
        <w:rPr>
          <w:rFonts w:hint="eastAsia" w:ascii="Times New Roman" w:hAnsi="Times New Roman" w:eastAsia="宋体" w:cs="Times New Roman"/>
          <w:i w:val="0"/>
          <w:iCs w:val="0"/>
          <w:color w:val="000000"/>
          <w:spacing w:val="0"/>
          <w:w w:val="100"/>
          <w:position w:val="0"/>
          <w:lang w:val="en-US" w:eastAsia="zh-CN" w:bidi="en-US"/>
        </w:rPr>
        <w:t>?</w:t>
      </w:r>
    </w:p>
    <w:p>
      <w:pPr>
        <w:pStyle w:val="14"/>
        <w:keepNext w:val="0"/>
        <w:keepLines w:val="0"/>
        <w:widowControl w:val="0"/>
        <w:numPr>
          <w:ilvl w:val="0"/>
          <w:numId w:val="12"/>
        </w:numPr>
        <w:shd w:val="clear" w:color="auto" w:fill="auto"/>
        <w:bidi w:val="0"/>
        <w:spacing w:before="0" w:after="0" w:line="240" w:lineRule="auto"/>
        <w:ind w:left="0" w:right="0" w:firstLine="500" w:firstLineChars="0"/>
        <w:jc w:val="left"/>
        <w:rPr>
          <w:rFonts w:ascii="Times New Roman" w:hAnsi="Times New Roman" w:eastAsia="Times New Roman" w:cs="Times New Roman"/>
          <w:color w:val="000000"/>
          <w:spacing w:val="0"/>
          <w:w w:val="100"/>
          <w:position w:val="0"/>
          <w:lang w:val="en-US" w:eastAsia="en-US" w:bidi="en-US"/>
        </w:rPr>
      </w:pPr>
      <w:r>
        <w:rPr>
          <w:rFonts w:ascii="Times New Roman" w:hAnsi="Times New Roman" w:eastAsia="Times New Roman" w:cs="Times New Roman"/>
          <w:color w:val="000000"/>
          <w:spacing w:val="0"/>
          <w:w w:val="100"/>
          <w:position w:val="0"/>
          <w:lang w:val="en-US" w:eastAsia="en-US" w:bidi="en-US"/>
        </w:rPr>
        <w:t>San Jose.</w:t>
      </w:r>
      <w:r>
        <w:rPr>
          <w:rFonts w:hint="eastAsia" w:eastAsia="宋体" w:cs="Times New Roman"/>
          <w:color w:val="000000"/>
          <w:spacing w:val="0"/>
          <w:w w:val="100"/>
          <w:position w:val="0"/>
          <w:lang w:val="en-US" w:eastAsia="zh-CN" w:bidi="en-US"/>
        </w:rPr>
        <w:tab/>
      </w:r>
      <w:r>
        <w:rPr>
          <w:rFonts w:ascii="Times New Roman" w:hAnsi="Times New Roman" w:eastAsia="Times New Roman" w:cs="Times New Roman"/>
          <w:color w:val="000000"/>
          <w:spacing w:val="0"/>
          <w:w w:val="100"/>
          <w:position w:val="0"/>
          <w:lang w:val="en-US" w:eastAsia="en-US" w:bidi="en-US"/>
        </w:rPr>
        <w:t>B. Shaun.</w:t>
      </w:r>
      <w:r>
        <w:rPr>
          <w:rFonts w:hint="eastAsia" w:eastAsia="宋体" w:cs="Times New Roman"/>
          <w:color w:val="000000"/>
          <w:spacing w:val="0"/>
          <w:w w:val="100"/>
          <w:position w:val="0"/>
          <w:lang w:val="en-US" w:eastAsia="zh-CN" w:bidi="en-US"/>
        </w:rPr>
        <w:tab/>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C. Freddie.</w:t>
      </w:r>
      <w:r>
        <w:rPr>
          <w:rFonts w:hint="eastAsia" w:eastAsia="宋体" w:cs="Times New Roman"/>
          <w:color w:val="000000"/>
          <w:spacing w:val="0"/>
          <w:w w:val="100"/>
          <w:position w:val="0"/>
          <w:lang w:val="en-US" w:eastAsia="zh-CN" w:bidi="en-US"/>
        </w:rPr>
        <w:tab/>
      </w:r>
      <w:r>
        <w:rPr>
          <w:rFonts w:hint="eastAsia" w:eastAsia="宋体" w:cs="Times New Roman"/>
          <w:color w:val="000000"/>
          <w:spacing w:val="0"/>
          <w:w w:val="100"/>
          <w:position w:val="0"/>
          <w:lang w:val="en-US" w:eastAsia="zh-CN" w:bidi="en-US"/>
        </w:rPr>
        <w:tab/>
      </w:r>
      <w:r>
        <w:rPr>
          <w:rFonts w:ascii="Times New Roman" w:hAnsi="Times New Roman" w:eastAsia="Times New Roman" w:cs="Times New Roman"/>
          <w:color w:val="000000"/>
          <w:spacing w:val="0"/>
          <w:w w:val="100"/>
          <w:position w:val="0"/>
          <w:lang w:val="en-US" w:eastAsia="en-US" w:bidi="en-US"/>
        </w:rPr>
        <w:t>D. Nicholas</w:t>
      </w:r>
      <w:r>
        <w:rPr>
          <w:rFonts w:hint="eastAsia" w:eastAsia="宋体" w:cs="Times New Roman"/>
          <w:color w:val="000000"/>
          <w:spacing w:val="0"/>
          <w:w w:val="100"/>
          <w:position w:val="0"/>
          <w:lang w:val="en-US" w:eastAsia="zh-CN" w:bidi="en-US"/>
        </w:rPr>
        <w:t>.</w:t>
      </w:r>
    </w:p>
    <w:p>
      <w:pPr>
        <w:pStyle w:val="14"/>
        <w:keepNext w:val="0"/>
        <w:keepLines w:val="0"/>
        <w:widowControl w:val="0"/>
        <w:numPr>
          <w:ilvl w:val="0"/>
          <w:numId w:val="11"/>
        </w:numPr>
        <w:shd w:val="clear" w:color="auto" w:fill="auto"/>
        <w:bidi w:val="0"/>
        <w:spacing w:before="0" w:after="0" w:line="240" w:lineRule="auto"/>
        <w:ind w:left="0" w:leftChars="0" w:right="0" w:rightChars="0" w:firstLine="0" w:firstLineChars="0"/>
        <w:jc w:val="left"/>
        <w:rPr>
          <w:rFonts w:hint="default" w:ascii="Times New Roman" w:hAnsi="Times New Roman" w:cs="Times New Roman"/>
        </w:rPr>
      </w:pPr>
      <w:r>
        <w:rPr>
          <w:rFonts w:hint="default" w:ascii="Times New Roman" w:hAnsi="Times New Roman" w:cs="Times New Roman"/>
        </w:rPr>
        <mc:AlternateContent>
          <mc:Choice Requires="wps">
            <w:drawing>
              <wp:anchor distT="15240" distB="15240" distL="0" distR="0" simplePos="0" relativeHeight="125830144" behindDoc="0" locked="0" layoutInCell="1" allowOverlap="1">
                <wp:simplePos x="0" y="0"/>
                <wp:positionH relativeFrom="page">
                  <wp:posOffset>3108325</wp:posOffset>
                </wp:positionH>
                <wp:positionV relativeFrom="paragraph">
                  <wp:posOffset>51435</wp:posOffset>
                </wp:positionV>
                <wp:extent cx="704215" cy="182880"/>
                <wp:effectExtent l="0" t="0" r="0" b="0"/>
                <wp:wrapTopAndBottom/>
                <wp:docPr id="27" name="Shape 27"/>
                <wp:cNvGraphicFramePr/>
                <a:graphic xmlns:a="http://schemas.openxmlformats.org/drawingml/2006/main">
                  <a:graphicData uri="http://schemas.microsoft.com/office/word/2010/wordprocessingShape">
                    <wps:wsp>
                      <wps:cNvSpPr txBox="1"/>
                      <wps:spPr>
                        <a:xfrm>
                          <a:off x="0" y="0"/>
                          <a:ext cx="704215" cy="182880"/>
                        </a:xfrm>
                        <a:prstGeom prst="rect">
                          <a:avLst/>
                        </a:prstGeom>
                        <a:noFill/>
                      </wps:spPr>
                      <wps:txbx>
                        <w:txbxContent>
                          <w:p>
                            <w:pPr>
                              <w:pStyle w:val="14"/>
                              <w:keepNext w:val="0"/>
                              <w:keepLines w:val="0"/>
                              <w:widowControl w:val="0"/>
                              <w:shd w:val="clear" w:color="auto" w:fill="auto"/>
                              <w:bidi w:val="0"/>
                              <w:spacing w:before="0" w:after="0" w:line="240" w:lineRule="auto"/>
                              <w:ind w:left="0" w:right="0" w:firstLine="0"/>
                              <w:jc w:val="left"/>
                            </w:pPr>
                          </w:p>
                        </w:txbxContent>
                      </wps:txbx>
                      <wps:bodyPr wrap="none" lIns="0" tIns="0" rIns="0" bIns="0">
                        <a:noAutofit/>
                      </wps:bodyPr>
                    </wps:wsp>
                  </a:graphicData>
                </a:graphic>
              </wp:anchor>
            </w:drawing>
          </mc:Choice>
          <mc:Fallback>
            <w:pict>
              <v:shape id="Shape 27" o:spid="_x0000_s1026" o:spt="202" type="#_x0000_t202" style="position:absolute;left:0pt;margin-left:244.75pt;margin-top:4.05pt;height:14.4pt;width:55.45pt;mso-position-horizontal-relative:page;mso-wrap-distance-bottom:1.2pt;mso-wrap-distance-top:1.2pt;mso-wrap-style:none;z-index:125830144;mso-width-relative:page;mso-height-relative:page;" filled="f" stroked="f" coordsize="21600,21600" o:gfxdata="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">
                <v:fill on="f" focussize="0,0"/>
                <v:stroke on="f"/>
                <v:imagedata o:title=""/>
                <o:lock v:ext="edit" aspectratio="f"/>
                <v:textbox inset="0mm,0mm,0mm,0mm">
                  <w:txbxContent>
                    <w:p>
                      <w:pPr>
                        <w:pStyle w:val="14"/>
                        <w:keepNext w:val="0"/>
                        <w:keepLines w:val="0"/>
                        <w:widowControl w:val="0"/>
                        <w:shd w:val="clear" w:color="auto" w:fill="auto"/>
                        <w:bidi w:val="0"/>
                        <w:spacing w:before="0" w:after="0" w:line="240" w:lineRule="auto"/>
                        <w:ind w:left="0" w:right="0" w:firstLine="0"/>
                        <w:jc w:val="left"/>
                      </w:pPr>
                    </w:p>
                  </w:txbxContent>
                </v:textbox>
                <w10:wrap type="topAndBottom"/>
              </v:shape>
            </w:pict>
          </mc:Fallback>
        </mc:AlternateContent>
      </w:r>
      <w:r>
        <w:rPr>
          <w:rFonts w:hint="default" w:ascii="Times New Roman" w:hAnsi="Times New Roman" w:eastAsia="Times New Roman" w:cs="Times New Roman"/>
          <w:color w:val="000000"/>
          <w:spacing w:val="0"/>
          <w:w w:val="100"/>
          <w:position w:val="0"/>
          <w:lang w:val="en-US" w:eastAsia="en-US" w:bidi="en-US"/>
        </w:rPr>
        <w:t xml:space="preserve">What is particularly impressive in the hero of </w:t>
      </w:r>
      <w:r>
        <w:rPr>
          <w:rFonts w:hint="default" w:ascii="Times New Roman" w:hAnsi="Times New Roman" w:eastAsia="Times New Roman" w:cs="Times New Roman"/>
          <w:i/>
          <w:iCs/>
          <w:color w:val="000000"/>
          <w:spacing w:val="0"/>
          <w:w w:val="100"/>
          <w:position w:val="0"/>
          <w:lang w:val="en-US" w:eastAsia="en-US" w:bidi="en-US"/>
        </w:rPr>
        <w:t>The Good Doctor?</w:t>
      </w:r>
    </w:p>
    <w:p>
      <w:pPr>
        <w:pStyle w:val="14"/>
        <w:keepNext w:val="0"/>
        <w:keepLines w:val="0"/>
        <w:widowControl w:val="0"/>
        <w:numPr>
          <w:ilvl w:val="0"/>
          <w:numId w:val="0"/>
        </w:numPr>
        <w:shd w:val="clear" w:color="auto" w:fill="auto"/>
        <w:tabs>
          <w:tab w:val="left" w:pos="488"/>
        </w:tabs>
        <w:bidi w:val="0"/>
        <w:spacing w:before="0" w:after="0" w:line="439" w:lineRule="auto"/>
        <w:ind w:leftChars="0" w:right="0" w:rightChars="0"/>
        <w:jc w:val="both"/>
        <w:rPr>
          <w:rFonts w:hint="default" w:ascii="Times New Roman" w:hAnsi="Times New Roman" w:cs="Times New Roman"/>
        </w:rPr>
      </w:pPr>
      <w:r>
        <w:rPr>
          <w:rFonts w:hint="default" w:ascii="Times New Roman" w:hAnsi="Times New Roman" w:cs="Times New Roman"/>
        </w:rPr>
        <mc:AlternateContent>
          <mc:Choice Requires="wps">
            <w:drawing>
              <wp:anchor distT="0" distB="295275" distL="114300" distR="626110" simplePos="0" relativeHeight="125830144" behindDoc="0" locked="0" layoutInCell="1" allowOverlap="1">
                <wp:simplePos x="0" y="0"/>
                <wp:positionH relativeFrom="page">
                  <wp:posOffset>639445</wp:posOffset>
                </wp:positionH>
                <wp:positionV relativeFrom="paragraph">
                  <wp:posOffset>50800</wp:posOffset>
                </wp:positionV>
                <wp:extent cx="4970145" cy="450215"/>
                <wp:effectExtent l="0" t="0" r="0" b="0"/>
                <wp:wrapSquare wrapText="right"/>
                <wp:docPr id="31" name="Shape 31"/>
                <wp:cNvGraphicFramePr/>
                <a:graphic xmlns:a="http://schemas.openxmlformats.org/drawingml/2006/main">
                  <a:graphicData uri="http://schemas.microsoft.com/office/word/2010/wordprocessingShape">
                    <wps:wsp>
                      <wps:cNvSpPr txBox="1"/>
                      <wps:spPr>
                        <a:xfrm>
                          <a:off x="0" y="0"/>
                          <a:ext cx="4970145" cy="450215"/>
                        </a:xfrm>
                        <a:prstGeom prst="rect">
                          <a:avLst/>
                        </a:prstGeom>
                        <a:noFill/>
                      </wps:spPr>
                      <wps:txbx>
                        <w:txbxContent>
                          <w:p>
                            <w:pPr>
                              <w:pStyle w:val="14"/>
                              <w:keepNext w:val="0"/>
                              <w:keepLines w:val="0"/>
                              <w:widowControl w:val="0"/>
                              <w:numPr>
                                <w:ilvl w:val="0"/>
                                <w:numId w:val="13"/>
                              </w:numPr>
                              <w:shd w:val="clear" w:color="auto" w:fill="auto"/>
                              <w:bidi w:val="0"/>
                              <w:spacing w:before="0" w:after="0" w:line="439" w:lineRule="auto"/>
                              <w:ind w:right="0"/>
                              <w:jc w:val="both"/>
                              <w:rPr>
                                <w:rFonts w:ascii="Times New Roman" w:hAnsi="Times New Roman" w:eastAsia="Times New Roman" w:cs="Times New Roman"/>
                                <w:color w:val="000000"/>
                                <w:spacing w:val="0"/>
                                <w:w w:val="100"/>
                                <w:position w:val="0"/>
                                <w:lang w:val="en-US" w:eastAsia="en-US" w:bidi="en-US"/>
                              </w:rPr>
                            </w:pPr>
                            <w:r>
                              <w:rPr>
                                <w:rFonts w:ascii="Times New Roman" w:hAnsi="Times New Roman" w:eastAsia="Times New Roman" w:cs="Times New Roman"/>
                                <w:color w:val="000000"/>
                                <w:spacing w:val="0"/>
                                <w:w w:val="100"/>
                                <w:position w:val="0"/>
                                <w:lang w:val="en-US" w:eastAsia="en-US" w:bidi="en-US"/>
                              </w:rPr>
                              <w:t>His autism.</w:t>
                            </w:r>
                            <w:r>
                              <w:rPr>
                                <w:rFonts w:hint="eastAsia" w:eastAsia="宋体" w:cs="Times New Roman"/>
                                <w:color w:val="000000"/>
                                <w:spacing w:val="0"/>
                                <w:w w:val="100"/>
                                <w:position w:val="0"/>
                                <w:lang w:val="en-US" w:eastAsia="zh-CN" w:bidi="en-US"/>
                              </w:rPr>
                              <w:t xml:space="preserve">                                    B. His good nature.</w:t>
                            </w:r>
                          </w:p>
                          <w:p>
                            <w:pPr>
                              <w:pStyle w:val="14"/>
                              <w:keepNext w:val="0"/>
                              <w:keepLines w:val="0"/>
                              <w:widowControl w:val="0"/>
                              <w:numPr>
                                <w:ilvl w:val="0"/>
                                <w:numId w:val="0"/>
                              </w:numPr>
                              <w:shd w:val="clear" w:color="auto" w:fill="auto"/>
                              <w:bidi w:val="0"/>
                              <w:spacing w:before="0" w:after="0" w:line="240" w:lineRule="auto"/>
                              <w:ind w:left="300" w:leftChars="0" w:right="0" w:rightChars="0"/>
                              <w:jc w:val="left"/>
                            </w:pPr>
                            <w:r>
                              <w:rPr>
                                <w:rFonts w:hint="eastAsia" w:eastAsia="宋体" w:cs="Times New Roman"/>
                                <w:color w:val="000000"/>
                                <w:spacing w:val="0"/>
                                <w:w w:val="100"/>
                                <w:position w:val="0"/>
                                <w:lang w:val="en-US" w:eastAsia="zh-CN" w:bidi="en-US"/>
                              </w:rPr>
                              <w:t xml:space="preserve">C. </w:t>
                            </w:r>
                            <w:r>
                              <w:rPr>
                                <w:rFonts w:ascii="Times New Roman" w:hAnsi="Times New Roman" w:eastAsia="Times New Roman" w:cs="Times New Roman"/>
                                <w:color w:val="000000"/>
                                <w:spacing w:val="0"/>
                                <w:w w:val="100"/>
                                <w:position w:val="0"/>
                                <w:lang w:val="en-US" w:eastAsia="en-US" w:bidi="en-US"/>
                              </w:rPr>
                              <w:t>His cynical attitude</w:t>
                            </w:r>
                            <w:r>
                              <w:rPr>
                                <w:rFonts w:hint="eastAsia" w:eastAsia="宋体" w:cs="Times New Roman"/>
                                <w:color w:val="000000"/>
                                <w:spacing w:val="0"/>
                                <w:w w:val="100"/>
                                <w:position w:val="0"/>
                                <w:lang w:val="en-US" w:eastAsia="zh-CN" w:bidi="en-US"/>
                              </w:rPr>
                              <w:t xml:space="preserve">.                      D. </w:t>
                            </w:r>
                            <w:r>
                              <w:rPr>
                                <w:rFonts w:hint="eastAsia" w:ascii="Times New Roman" w:hAnsi="Times New Roman" w:eastAsia="Times New Roman" w:cs="Times New Roman"/>
                                <w:color w:val="000000"/>
                                <w:spacing w:val="0"/>
                                <w:w w:val="100"/>
                                <w:position w:val="0"/>
                                <w:lang w:val="en-US" w:eastAsia="en-US" w:bidi="en-US"/>
                              </w:rPr>
                              <w:t>His working skills.</w:t>
                            </w:r>
                          </w:p>
                        </w:txbxContent>
                      </wps:txbx>
                      <wps:bodyPr wrap="square" lIns="0" tIns="0" rIns="0" bIns="0">
                        <a:noAutofit/>
                      </wps:bodyPr>
                    </wps:wsp>
                  </a:graphicData>
                </a:graphic>
              </wp:anchor>
            </w:drawing>
          </mc:Choice>
          <mc:Fallback>
            <w:pict>
              <v:shape id="Shape 31" o:spid="_x0000_s1026" o:spt="202" type="#_x0000_t202" style="position:absolute;left:0pt;margin-left:50.35pt;margin-top:4pt;height:35.45pt;width:391.35pt;mso-position-horizontal-relative:page;mso-wrap-distance-bottom:23.25pt;mso-wrap-distance-left:9pt;mso-wrap-distance-right:49.3pt;mso-wrap-distance-top:0pt;z-index:125830144;mso-width-relative:page;mso-height-relative:page;" filled="f" stroked="f" coordsize="21600,21600" o:gfxdata="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&#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LhqXSDWAAAACAEAAA8AAAAAAAAAAQAgAAAAIgAAAGRy&#10;cy9kb3ducmV2LnhtbFBLAQIUABQAAAAIAIdO4kD2hiaBlQEAACYDAAAOAAAAAAAAAAEAIAAAACUB&#10;AABkcnMvZTJvRG9jLnhtbFBLBQYAAAAABgAGAFkBAAAsBQAAAAA=&#10;">
                <v:fill on="f" focussize="0,0"/>
                <v:stroke on="f"/>
                <v:imagedata o:title=""/>
                <o:lock v:ext="edit" aspectratio="f"/>
                <v:textbox inset="0mm,0mm,0mm,0mm">
                  <w:txbxContent>
                    <w:p>
                      <w:pPr>
                        <w:pStyle w:val="14"/>
                        <w:keepNext w:val="0"/>
                        <w:keepLines w:val="0"/>
                        <w:widowControl w:val="0"/>
                        <w:numPr>
                          <w:ilvl w:val="0"/>
                          <w:numId w:val="13"/>
                        </w:numPr>
                        <w:shd w:val="clear" w:color="auto" w:fill="auto"/>
                        <w:bidi w:val="0"/>
                        <w:spacing w:before="0" w:after="0" w:line="439" w:lineRule="auto"/>
                        <w:ind w:right="0"/>
                        <w:jc w:val="both"/>
                        <w:rPr>
                          <w:rFonts w:ascii="Times New Roman" w:hAnsi="Times New Roman" w:eastAsia="Times New Roman" w:cs="Times New Roman"/>
                          <w:color w:val="000000"/>
                          <w:spacing w:val="0"/>
                          <w:w w:val="100"/>
                          <w:position w:val="0"/>
                          <w:lang w:val="en-US" w:eastAsia="en-US" w:bidi="en-US"/>
                        </w:rPr>
                      </w:pPr>
                      <w:r>
                        <w:rPr>
                          <w:rFonts w:ascii="Times New Roman" w:hAnsi="Times New Roman" w:eastAsia="Times New Roman" w:cs="Times New Roman"/>
                          <w:color w:val="000000"/>
                          <w:spacing w:val="0"/>
                          <w:w w:val="100"/>
                          <w:position w:val="0"/>
                          <w:lang w:val="en-US" w:eastAsia="en-US" w:bidi="en-US"/>
                        </w:rPr>
                        <w:t>His autism.</w:t>
                      </w:r>
                      <w:r>
                        <w:rPr>
                          <w:rFonts w:hint="eastAsia" w:eastAsia="宋体" w:cs="Times New Roman"/>
                          <w:color w:val="000000"/>
                          <w:spacing w:val="0"/>
                          <w:w w:val="100"/>
                          <w:position w:val="0"/>
                          <w:lang w:val="en-US" w:eastAsia="zh-CN" w:bidi="en-US"/>
                        </w:rPr>
                        <w:t xml:space="preserve">                                    B. His good nature.</w:t>
                      </w:r>
                    </w:p>
                    <w:p>
                      <w:pPr>
                        <w:pStyle w:val="14"/>
                        <w:keepNext w:val="0"/>
                        <w:keepLines w:val="0"/>
                        <w:widowControl w:val="0"/>
                        <w:numPr>
                          <w:ilvl w:val="0"/>
                          <w:numId w:val="0"/>
                        </w:numPr>
                        <w:shd w:val="clear" w:color="auto" w:fill="auto"/>
                        <w:bidi w:val="0"/>
                        <w:spacing w:before="0" w:after="0" w:line="240" w:lineRule="auto"/>
                        <w:ind w:left="300" w:leftChars="0" w:right="0" w:rightChars="0"/>
                        <w:jc w:val="left"/>
                      </w:pPr>
                      <w:r>
                        <w:rPr>
                          <w:rFonts w:hint="eastAsia" w:eastAsia="宋体" w:cs="Times New Roman"/>
                          <w:color w:val="000000"/>
                          <w:spacing w:val="0"/>
                          <w:w w:val="100"/>
                          <w:position w:val="0"/>
                          <w:lang w:val="en-US" w:eastAsia="zh-CN" w:bidi="en-US"/>
                        </w:rPr>
                        <w:t xml:space="preserve">C. </w:t>
                      </w:r>
                      <w:r>
                        <w:rPr>
                          <w:rFonts w:ascii="Times New Roman" w:hAnsi="Times New Roman" w:eastAsia="Times New Roman" w:cs="Times New Roman"/>
                          <w:color w:val="000000"/>
                          <w:spacing w:val="0"/>
                          <w:w w:val="100"/>
                          <w:position w:val="0"/>
                          <w:lang w:val="en-US" w:eastAsia="en-US" w:bidi="en-US"/>
                        </w:rPr>
                        <w:t>His cynical attitude</w:t>
                      </w:r>
                      <w:r>
                        <w:rPr>
                          <w:rFonts w:hint="eastAsia" w:eastAsia="宋体" w:cs="Times New Roman"/>
                          <w:color w:val="000000"/>
                          <w:spacing w:val="0"/>
                          <w:w w:val="100"/>
                          <w:position w:val="0"/>
                          <w:lang w:val="en-US" w:eastAsia="zh-CN" w:bidi="en-US"/>
                        </w:rPr>
                        <w:t xml:space="preserve">.                      D. </w:t>
                      </w:r>
                      <w:r>
                        <w:rPr>
                          <w:rFonts w:hint="eastAsia" w:ascii="Times New Roman" w:hAnsi="Times New Roman" w:eastAsia="Times New Roman" w:cs="Times New Roman"/>
                          <w:color w:val="000000"/>
                          <w:spacing w:val="0"/>
                          <w:w w:val="100"/>
                          <w:position w:val="0"/>
                          <w:lang w:val="en-US" w:eastAsia="en-US" w:bidi="en-US"/>
                        </w:rPr>
                        <w:t>His working skills.</w:t>
                      </w:r>
                    </w:p>
                  </w:txbxContent>
                </v:textbox>
                <w10:wrap type="square" side="right"/>
              </v:shape>
            </w:pict>
          </mc:Fallback>
        </mc:AlternateContent>
      </w:r>
    </w:p>
    <w:p>
      <w:pPr>
        <w:widowControl w:val="0"/>
        <w:spacing w:line="1" w:lineRule="exact"/>
        <w:rPr>
          <w:rFonts w:hint="default" w:ascii="Times New Roman" w:hAnsi="Times New Roman" w:cs="Times New Roman"/>
        </w:rPr>
      </w:pPr>
      <w:bookmarkStart w:id="28" w:name="bookmark51"/>
      <w:bookmarkEnd w:id="28"/>
      <w:bookmarkStart w:id="29" w:name="bookmark52"/>
      <w:bookmarkEnd w:id="29"/>
      <w:r>
        <w:rPr>
          <w:rFonts w:hint="default" w:ascii="Times New Roman" w:hAnsi="Times New Roman" w:eastAsia="Times New Roman" w:cs="Times New Roman"/>
          <w:color w:val="000000"/>
          <w:spacing w:val="0"/>
          <w:w w:val="100"/>
          <w:position w:val="0"/>
          <w:lang w:val="en-US" w:eastAsia="en-US" w:bidi="en-US"/>
        </w:rPr>
        <w:t>His good nature.</w:t>
      </w:r>
    </w:p>
    <w:p>
      <w:pPr>
        <w:pStyle w:val="14"/>
        <w:keepNext w:val="0"/>
        <w:keepLines w:val="0"/>
        <w:widowControl w:val="0"/>
        <w:numPr>
          <w:ilvl w:val="0"/>
          <w:numId w:val="0"/>
        </w:numPr>
        <w:shd w:val="clear" w:color="auto" w:fill="auto"/>
        <w:tabs>
          <w:tab w:val="left" w:pos="483"/>
        </w:tabs>
        <w:bidi w:val="0"/>
        <w:spacing w:before="0" w:after="200" w:line="240" w:lineRule="auto"/>
        <w:ind w:leftChars="0" w:right="0" w:rightChars="0"/>
        <w:jc w:val="left"/>
        <w:rPr>
          <w:rFonts w:hint="default" w:ascii="Times New Roman" w:hAnsi="Times New Roman" w:cs="Times New Roman"/>
        </w:rPr>
      </w:pPr>
      <w:bookmarkStart w:id="30" w:name="bookmark53"/>
      <w:bookmarkEnd w:id="30"/>
      <w:bookmarkStart w:id="31" w:name="bookmark54"/>
      <w:bookmarkEnd w:id="31"/>
    </w:p>
    <w:p>
      <w:pPr>
        <w:pStyle w:val="14"/>
        <w:keepNext w:val="0"/>
        <w:keepLines w:val="0"/>
        <w:widowControl w:val="0"/>
        <w:numPr>
          <w:ilvl w:val="0"/>
          <w:numId w:val="0"/>
        </w:numPr>
        <w:shd w:val="clear" w:color="auto" w:fill="auto"/>
        <w:tabs>
          <w:tab w:val="left" w:pos="483"/>
        </w:tabs>
        <w:bidi w:val="0"/>
        <w:spacing w:before="0" w:after="200" w:line="240" w:lineRule="auto"/>
        <w:ind w:leftChars="0" w:right="0" w:rightChars="0"/>
        <w:jc w:val="left"/>
        <w:rPr>
          <w:rFonts w:hint="default" w:ascii="Times New Roman" w:hAnsi="Times New Roman" w:eastAsia="Times New Roman" w:cs="Times New Roman"/>
          <w:color w:val="000000"/>
          <w:spacing w:val="0"/>
          <w:w w:val="100"/>
          <w:position w:val="0"/>
          <w:lang w:val="en-US" w:eastAsia="en-US" w:bidi="en-US"/>
        </w:rPr>
      </w:pPr>
    </w:p>
    <w:p>
      <w:pPr>
        <w:pStyle w:val="14"/>
        <w:keepNext w:val="0"/>
        <w:keepLines w:val="0"/>
        <w:widowControl w:val="0"/>
        <w:numPr>
          <w:ilvl w:val="0"/>
          <w:numId w:val="0"/>
        </w:numPr>
        <w:shd w:val="clear" w:color="auto" w:fill="auto"/>
        <w:tabs>
          <w:tab w:val="left" w:pos="483"/>
        </w:tabs>
        <w:bidi w:val="0"/>
        <w:spacing w:before="0" w:after="200" w:line="240" w:lineRule="auto"/>
        <w:ind w:leftChars="0" w:right="0" w:rightChars="0"/>
        <w:jc w:val="left"/>
        <w:rPr>
          <w:rFonts w:hint="default" w:ascii="Times New Roman" w:hAnsi="Times New Roman" w:eastAsia="Times New Roman" w:cs="Times New Roman"/>
          <w:color w:val="000000"/>
          <w:spacing w:val="0"/>
          <w:w w:val="100"/>
          <w:position w:val="0"/>
          <w:lang w:val="en-US" w:eastAsia="en-US" w:bidi="en-US"/>
        </w:rPr>
      </w:pPr>
    </w:p>
    <w:p>
      <w:pPr>
        <w:pStyle w:val="14"/>
        <w:keepNext w:val="0"/>
        <w:keepLines w:val="0"/>
        <w:widowControl w:val="0"/>
        <w:numPr>
          <w:ilvl w:val="0"/>
          <w:numId w:val="11"/>
        </w:numPr>
        <w:shd w:val="clear" w:color="auto" w:fill="auto"/>
        <w:tabs>
          <w:tab w:val="left" w:pos="483"/>
        </w:tabs>
        <w:bidi w:val="0"/>
        <w:spacing w:before="0" w:after="200" w:line="240" w:lineRule="auto"/>
        <w:ind w:left="0" w:leftChars="0" w:right="0" w:rightChars="0" w:firstLine="0" w:firstLineChars="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What is the passage mainly about?</w:t>
      </w:r>
    </w:p>
    <w:p>
      <w:pPr>
        <w:pStyle w:val="14"/>
        <w:keepNext w:val="0"/>
        <w:keepLines w:val="0"/>
        <w:widowControl w:val="0"/>
        <w:numPr>
          <w:ilvl w:val="0"/>
          <w:numId w:val="14"/>
        </w:numPr>
        <w:shd w:val="clear" w:color="auto" w:fill="auto"/>
        <w:tabs>
          <w:tab w:val="left" w:pos="278"/>
        </w:tabs>
        <w:bidi w:val="0"/>
        <w:spacing w:before="0" w:after="180" w:line="240" w:lineRule="auto"/>
        <w:ind w:leftChars="0" w:right="0" w:rightChars="0"/>
        <w:jc w:val="left"/>
      </w:pPr>
      <w:r>
        <w:rPr>
          <w:rFonts w:ascii="Times New Roman" w:hAnsi="Times New Roman" w:eastAsia="Times New Roman" w:cs="Times New Roman"/>
          <w:color w:val="000000"/>
          <w:spacing w:val="0"/>
          <w:w w:val="100"/>
          <w:position w:val="0"/>
          <w:lang w:val="en-US" w:eastAsia="en-US" w:bidi="en-US"/>
        </w:rPr>
        <w:t>How the actors play the roles</w:t>
      </w:r>
      <w:r>
        <w:rPr>
          <w:rFonts w:hint="eastAsia" w:eastAsia="宋体" w:cs="Times New Roman"/>
          <w:color w:val="000000"/>
          <w:spacing w:val="0"/>
          <w:w w:val="100"/>
          <w:position w:val="0"/>
          <w:lang w:val="en-US" w:eastAsia="zh-CN" w:bidi="en-US"/>
        </w:rPr>
        <w:t xml:space="preserve">.                      B. </w:t>
      </w:r>
      <w:r>
        <w:rPr>
          <w:rFonts w:ascii="Times New Roman" w:hAnsi="Times New Roman" w:eastAsia="Times New Roman" w:cs="Times New Roman"/>
          <w:color w:val="000000"/>
          <w:spacing w:val="0"/>
          <w:w w:val="100"/>
          <w:position w:val="0"/>
          <w:lang w:val="en-US" w:eastAsia="en-US" w:bidi="en-US"/>
        </w:rPr>
        <w:t>How people react to the show.</w:t>
      </w:r>
    </w:p>
    <w:p>
      <w:pPr>
        <w:pStyle w:val="14"/>
        <w:keepNext w:val="0"/>
        <w:keepLines w:val="0"/>
        <w:widowControl w:val="0"/>
        <w:numPr>
          <w:ilvl w:val="0"/>
          <w:numId w:val="0"/>
        </w:numPr>
        <w:shd w:val="clear" w:color="auto" w:fill="auto"/>
        <w:tabs>
          <w:tab w:val="left" w:pos="483"/>
        </w:tabs>
        <w:bidi w:val="0"/>
        <w:spacing w:before="0" w:after="200" w:line="240" w:lineRule="auto"/>
        <w:ind w:left="300" w:leftChars="0" w:right="0" w:rightChars="0"/>
        <w:jc w:val="left"/>
        <w:rPr>
          <w:rFonts w:hint="eastAsia" w:ascii="Times New Roman" w:hAnsi="Times New Roman" w:eastAsia="宋体" w:cs="Times New Roman"/>
          <w:lang w:val="en-US" w:eastAsia="zh-CN"/>
        </w:rPr>
      </w:pPr>
      <w:bookmarkStart w:id="32" w:name="bookmark49"/>
      <w:bookmarkEnd w:id="32"/>
      <w:r>
        <w:rPr>
          <w:rFonts w:hint="eastAsia" w:eastAsia="宋体" w:cs="Times New Roman"/>
          <w:color w:val="000000"/>
          <w:spacing w:val="0"/>
          <w:w w:val="100"/>
          <w:position w:val="0"/>
          <w:lang w:val="en-US" w:eastAsia="zh-CN" w:bidi="en-US"/>
        </w:rPr>
        <w:t xml:space="preserve">C. </w:t>
      </w:r>
      <w:r>
        <w:rPr>
          <w:rFonts w:ascii="Times New Roman" w:hAnsi="Times New Roman" w:eastAsia="Times New Roman" w:cs="Times New Roman"/>
          <w:color w:val="000000"/>
          <w:spacing w:val="0"/>
          <w:w w:val="100"/>
          <w:position w:val="0"/>
          <w:lang w:val="en-US" w:eastAsia="en-US" w:bidi="en-US"/>
        </w:rPr>
        <w:t>What makes the show a big hit</w:t>
      </w:r>
      <w:r>
        <w:rPr>
          <w:rFonts w:hint="eastAsia" w:eastAsia="宋体" w:cs="Times New Roman"/>
          <w:color w:val="000000"/>
          <w:spacing w:val="0"/>
          <w:w w:val="100"/>
          <w:position w:val="0"/>
          <w:lang w:val="en-US" w:eastAsia="zh-CN" w:bidi="en-US"/>
        </w:rPr>
        <w:t>.</w:t>
      </w:r>
      <w:r>
        <w:rPr>
          <w:rFonts w:hint="eastAsia" w:eastAsia="宋体" w:cs="Times New Roman"/>
          <w:color w:val="000000"/>
          <w:spacing w:val="0"/>
          <w:w w:val="100"/>
          <w:position w:val="0"/>
          <w:lang w:val="en-US" w:eastAsia="zh-CN" w:bidi="en-US"/>
        </w:rPr>
        <w:tab/>
      </w:r>
      <w:r>
        <w:rPr>
          <w:rFonts w:hint="eastAsia" w:eastAsia="宋体" w:cs="Times New Roman"/>
          <w:color w:val="000000"/>
          <w:spacing w:val="0"/>
          <w:w w:val="100"/>
          <w:position w:val="0"/>
          <w:lang w:val="en-US" w:eastAsia="zh-CN" w:bidi="en-US"/>
        </w:rPr>
        <w:t xml:space="preserve">                D. What makes Shaun a good doctor.</w:t>
      </w:r>
    </w:p>
    <w:p>
      <w:pPr>
        <w:pStyle w:val="14"/>
        <w:keepNext w:val="0"/>
        <w:keepLines w:val="0"/>
        <w:widowControl w:val="0"/>
        <w:numPr>
          <w:ilvl w:val="0"/>
          <w:numId w:val="0"/>
        </w:numPr>
        <w:shd w:val="clear" w:color="auto" w:fill="auto"/>
        <w:tabs>
          <w:tab w:val="left" w:pos="502"/>
        </w:tabs>
        <w:bidi w:val="0"/>
        <w:spacing w:before="0" w:after="0" w:line="410" w:lineRule="auto"/>
        <w:ind w:leftChars="0" w:right="0" w:rightChars="0"/>
        <w:jc w:val="center"/>
        <w:rPr>
          <w:rFonts w:hint="default" w:ascii="Times New Roman" w:hAnsi="Times New Roman" w:cs="Times New Roman"/>
          <w:b/>
          <w:bCs/>
          <w:sz w:val="28"/>
          <w:szCs w:val="28"/>
        </w:rPr>
      </w:pPr>
    </w:p>
    <w:p>
      <w:pPr>
        <w:pStyle w:val="14"/>
        <w:keepNext w:val="0"/>
        <w:keepLines w:val="0"/>
        <w:widowControl w:val="0"/>
        <w:numPr>
          <w:ilvl w:val="0"/>
          <w:numId w:val="0"/>
        </w:numPr>
        <w:shd w:val="clear" w:color="auto" w:fill="auto"/>
        <w:tabs>
          <w:tab w:val="left" w:pos="502"/>
        </w:tabs>
        <w:bidi w:val="0"/>
        <w:spacing w:before="0" w:after="0" w:line="410" w:lineRule="auto"/>
        <w:ind w:leftChars="0" w:right="0" w:rightChars="0"/>
        <w:jc w:val="center"/>
        <w:rPr>
          <w:rFonts w:hint="default" w:ascii="Times New Roman" w:hAnsi="Times New Roman" w:cs="Times New Roman"/>
          <w:b/>
          <w:bCs/>
        </w:rPr>
      </w:pPr>
      <w:r>
        <w:rPr>
          <w:rFonts w:hint="default" w:ascii="Times New Roman" w:hAnsi="Times New Roman" w:cs="Times New Roman"/>
          <w:b/>
          <w:bCs/>
          <w:sz w:val="28"/>
          <w:szCs w:val="28"/>
        </w:rPr>
        <w:t>B</w:t>
      </w:r>
    </w:p>
    <w:p>
      <w:pPr>
        <w:pStyle w:val="14"/>
        <w:keepNext w:val="0"/>
        <w:keepLines w:val="0"/>
        <w:pageBreakBefore w:val="0"/>
        <w:widowControl w:val="0"/>
        <w:numPr>
          <w:ilvl w:val="0"/>
          <w:numId w:val="0"/>
        </w:numPr>
        <w:shd w:val="clear" w:color="auto" w:fill="auto"/>
        <w:tabs>
          <w:tab w:val="left" w:pos="502"/>
        </w:tabs>
        <w:kinsoku/>
        <w:wordWrap/>
        <w:overflowPunct/>
        <w:topLinePunct w:val="0"/>
        <w:autoSpaceDE/>
        <w:autoSpaceDN/>
        <w:bidi w:val="0"/>
        <w:adjustRightInd/>
        <w:snapToGrid/>
        <w:spacing w:before="0" w:after="0" w:line="411" w:lineRule="auto"/>
        <w:ind w:leftChars="0" w:right="0" w:rightChars="0" w:firstLine="440" w:firstLineChars="200"/>
        <w:jc w:val="both"/>
        <w:textAlignment w:val="auto"/>
        <w:rPr>
          <w:rFonts w:hint="default" w:ascii="Times New Roman" w:hAnsi="Times New Roman" w:cs="Times New Roman"/>
        </w:rPr>
      </w:pPr>
      <w:r>
        <w:rPr>
          <w:rFonts w:hint="default" w:ascii="Times New Roman" w:hAnsi="Times New Roman" w:cs="Times New Roman"/>
        </w:rPr>
        <w:t>You wake up, ready to seize the day, when an unexpected breakfast is served your</w:t>
      </w:r>
      <w:r>
        <w:rPr>
          <w:rFonts w:hint="eastAsia" w:ascii="Times New Roman" w:hAnsi="Times New Roman" w:eastAsia="宋体" w:cs="Times New Roman"/>
          <w:lang w:val="en-US" w:eastAsia="zh-CN"/>
        </w:rPr>
        <w:t xml:space="preserve"> </w:t>
      </w:r>
      <w:r>
        <w:rPr>
          <w:rFonts w:hint="default" w:ascii="Times New Roman" w:hAnsi="Times New Roman" w:cs="Times New Roman"/>
        </w:rPr>
        <w:t>way - a classic sandwich. Someone has decided to park their rust-bucket in your driveway, blocking you in.</w:t>
      </w:r>
      <w:r>
        <w:rPr>
          <w:rFonts w:hint="eastAsia" w:ascii="Times New Roman" w:hAnsi="Times New Roman" w:eastAsia="宋体" w:cs="Times New Roman"/>
          <w:lang w:val="en-US" w:eastAsia="zh-CN"/>
        </w:rPr>
        <w:t xml:space="preserve"> </w:t>
      </w:r>
      <w:r>
        <w:rPr>
          <w:rFonts w:hint="default" w:ascii="Times New Roman" w:hAnsi="Times New Roman" w:cs="Times New Roman"/>
        </w:rPr>
        <w:t>Is it illegal to park in front of a driveway? Yes, absolutely. But some folks love to "stick it to the man". And now, you can stick it to them. We have a general disgust toward tow trucks (</w:t>
      </w:r>
      <w:r>
        <w:rPr>
          <w:rFonts w:hint="eastAsia" w:ascii="Times New Roman" w:hAnsi="Times New Roman" w:eastAsia="宋体" w:cs="Times New Roman"/>
          <w:lang w:val="en-US" w:eastAsia="zh-CN"/>
        </w:rPr>
        <w:t>拖车</w:t>
      </w:r>
      <w:r>
        <w:rPr>
          <w:rFonts w:hint="default" w:ascii="Times New Roman" w:hAnsi="Times New Roman" w:cs="Times New Roman"/>
        </w:rPr>
        <w:t>), their drivers, and the industry as a whole. However, it's a necessary evil, and in certain applications, completely justified. This is one of those times. Take delight in it!</w:t>
      </w:r>
    </w:p>
    <w:p>
      <w:pPr>
        <w:pStyle w:val="14"/>
        <w:keepNext w:val="0"/>
        <w:keepLines w:val="0"/>
        <w:pageBreakBefore w:val="0"/>
        <w:widowControl w:val="0"/>
        <w:numPr>
          <w:ilvl w:val="0"/>
          <w:numId w:val="0"/>
        </w:numPr>
        <w:shd w:val="clear" w:color="auto" w:fill="auto"/>
        <w:tabs>
          <w:tab w:val="left" w:pos="502"/>
        </w:tabs>
        <w:kinsoku/>
        <w:wordWrap/>
        <w:overflowPunct/>
        <w:topLinePunct w:val="0"/>
        <w:autoSpaceDE/>
        <w:autoSpaceDN/>
        <w:bidi w:val="0"/>
        <w:adjustRightInd/>
        <w:snapToGrid/>
        <w:spacing w:before="0" w:after="0" w:line="411" w:lineRule="auto"/>
        <w:ind w:leftChars="0" w:right="0" w:rightChars="0" w:firstLine="440" w:firstLineChars="200"/>
        <w:jc w:val="both"/>
        <w:textAlignment w:val="auto"/>
        <w:rPr>
          <w:rFonts w:hint="default" w:ascii="Times New Roman" w:hAnsi="Times New Roman" w:cs="Times New Roman"/>
        </w:rPr>
      </w:pPr>
      <w:r>
        <w:rPr>
          <w:rFonts w:hint="default" w:ascii="Times New Roman" w:hAnsi="Times New Roman" w:cs="Times New Roman"/>
        </w:rPr>
        <w:t>But remember this: if you want to have someone's car towed, call the police and have them handle it. Why call the police first? Because in the event that the owner loses his/her car and tries to sue (</w:t>
      </w:r>
      <w:r>
        <w:rPr>
          <w:rFonts w:hint="eastAsia" w:ascii="Times New Roman" w:hAnsi="Times New Roman" w:eastAsia="宋体" w:cs="Times New Roman"/>
          <w:lang w:val="en-US" w:eastAsia="zh-CN"/>
        </w:rPr>
        <w:t>起诉</w:t>
      </w:r>
      <w:r>
        <w:rPr>
          <w:rFonts w:hint="default" w:ascii="Times New Roman" w:hAnsi="Times New Roman" w:cs="Times New Roman"/>
        </w:rPr>
        <w:t>) for damages or lost wages, you're removed of the situation and free of any responsibility. If you call a tow company directly, they may give the owner your information. And building a backyard Thunderdome (雷霆) to settle your differences in "the old-fashioned way" can be costly.</w:t>
      </w:r>
    </w:p>
    <w:p>
      <w:pPr>
        <w:pStyle w:val="14"/>
        <w:keepNext w:val="0"/>
        <w:keepLines w:val="0"/>
        <w:pageBreakBefore w:val="0"/>
        <w:widowControl w:val="0"/>
        <w:numPr>
          <w:ilvl w:val="0"/>
          <w:numId w:val="0"/>
        </w:numPr>
        <w:shd w:val="clear" w:color="auto" w:fill="auto"/>
        <w:tabs>
          <w:tab w:val="left" w:pos="502"/>
        </w:tabs>
        <w:kinsoku/>
        <w:wordWrap/>
        <w:overflowPunct/>
        <w:topLinePunct w:val="0"/>
        <w:autoSpaceDE/>
        <w:autoSpaceDN/>
        <w:bidi w:val="0"/>
        <w:adjustRightInd/>
        <w:snapToGrid/>
        <w:spacing w:before="0" w:after="0" w:line="411" w:lineRule="auto"/>
        <w:ind w:leftChars="0" w:right="0" w:rightChars="0" w:firstLine="440" w:firstLineChars="200"/>
        <w:jc w:val="both"/>
        <w:textAlignment w:val="auto"/>
        <w:rPr>
          <w:rFonts w:hint="default" w:ascii="Times New Roman" w:hAnsi="Times New Roman" w:cs="Times New Roman"/>
        </w:rPr>
      </w:pPr>
      <w:r>
        <w:rPr>
          <w:rFonts w:hint="default" w:ascii="Times New Roman" w:hAnsi="Times New Roman" w:cs="Times New Roman"/>
        </w:rPr>
        <w:t>So, can you park in front of your own driveway? Unfortunately, parking in front of your own</w:t>
      </w:r>
      <w:r>
        <w:rPr>
          <w:rFonts w:hint="eastAsia" w:ascii="Times New Roman" w:hAnsi="Times New Roman" w:eastAsia="宋体" w:cs="Times New Roman"/>
          <w:lang w:val="en-US" w:eastAsia="zh-CN"/>
        </w:rPr>
        <w:t xml:space="preserve"> </w:t>
      </w:r>
      <w:r>
        <w:rPr>
          <w:rFonts w:hint="default" w:ascii="Times New Roman" w:hAnsi="Times New Roman" w:cs="Times New Roman"/>
        </w:rPr>
        <w:t>driveway is still technically illegal. The sidewalk and curb in front of your house is still city property, and determining who exactly is parking in front of the driveway is next to impossible for parking enforcement</w:t>
      </w:r>
      <w:r>
        <w:rPr>
          <w:rFonts w:hint="eastAsia" w:ascii="Times New Roman" w:hAnsi="Times New Roman" w:eastAsia="宋体" w:cs="Times New Roman"/>
          <w:lang w:val="en-US" w:eastAsia="zh-CN"/>
        </w:rPr>
        <w:t>(</w:t>
      </w:r>
      <w:r>
        <w:rPr>
          <w:rFonts w:hint="default" w:ascii="Times New Roman" w:hAnsi="Times New Roman" w:cs="Times New Roman"/>
        </w:rPr>
        <w:t>执法</w:t>
      </w:r>
      <w:r>
        <w:rPr>
          <w:rFonts w:hint="eastAsia" w:ascii="Times New Roman" w:hAnsi="Times New Roman" w:eastAsia="宋体" w:cs="Times New Roman"/>
          <w:lang w:val="en-US" w:eastAsia="zh-CN"/>
        </w:rPr>
        <w:t>)</w:t>
      </w:r>
      <w:r>
        <w:rPr>
          <w:rFonts w:hint="default" w:ascii="Times New Roman" w:hAnsi="Times New Roman" w:cs="Times New Roman"/>
        </w:rPr>
        <w:t>. There are reports of many neighborhoods only receiving a ticket for parking in a driveway if someone calls to report it, so it depends how risky you're feeling. Here in L.A., I see a handful of cars on my block consistently block their own driveway. I have rarely seen them ticketed or towed, but if it were me, I'd keep searching for a real spot.</w:t>
      </w:r>
    </w:p>
    <w:p>
      <w:pPr>
        <w:pStyle w:val="14"/>
        <w:keepNext w:val="0"/>
        <w:keepLines w:val="0"/>
        <w:widowControl w:val="0"/>
        <w:numPr>
          <w:ilvl w:val="0"/>
          <w:numId w:val="11"/>
        </w:numPr>
        <w:shd w:val="clear" w:color="auto" w:fill="auto"/>
        <w:tabs>
          <w:tab w:val="left" w:pos="502"/>
        </w:tabs>
        <w:bidi w:val="0"/>
        <w:spacing w:before="0" w:after="0" w:line="410" w:lineRule="auto"/>
        <w:ind w:left="0" w:right="0" w:firstLine="0"/>
        <w:jc w:val="left"/>
        <w:rPr>
          <w:rFonts w:hint="default" w:ascii="Times New Roman" w:hAnsi="Times New Roman" w:cs="Times New Roman"/>
        </w:rPr>
      </w:pPr>
      <w:r>
        <w:rPr>
          <w:rFonts w:hint="default" w:ascii="Times New Roman" w:hAnsi="Times New Roman" w:cs="Times New Roman"/>
        </w:rPr>
        <mc:AlternateContent>
          <mc:Choice Requires="wps">
            <w:drawing>
              <wp:anchor distT="0" distB="0" distL="114300" distR="114300" simplePos="0" relativeHeight="125830144" behindDoc="0" locked="0" layoutInCell="1" allowOverlap="1">
                <wp:simplePos x="0" y="0"/>
                <wp:positionH relativeFrom="page">
                  <wp:posOffset>4346575</wp:posOffset>
                </wp:positionH>
                <wp:positionV relativeFrom="paragraph">
                  <wp:posOffset>254000</wp:posOffset>
                </wp:positionV>
                <wp:extent cx="975360" cy="182880"/>
                <wp:effectExtent l="0" t="0" r="0" b="0"/>
                <wp:wrapSquare wrapText="left"/>
                <wp:docPr id="41" name="Shape 41"/>
                <wp:cNvGraphicFramePr/>
                <a:graphic xmlns:a="http://schemas.openxmlformats.org/drawingml/2006/main">
                  <a:graphicData uri="http://schemas.microsoft.com/office/word/2010/wordprocessingShape">
                    <wps:wsp>
                      <wps:cNvSpPr txBox="1"/>
                      <wps:spPr>
                        <a:xfrm>
                          <a:off x="0" y="0"/>
                          <a:ext cx="975360" cy="182880"/>
                        </a:xfrm>
                        <a:prstGeom prst="rect">
                          <a:avLst/>
                        </a:prstGeom>
                        <a:noFill/>
                      </wps:spPr>
                      <wps:txbx>
                        <w:txbxContent>
                          <w:p>
                            <w:pPr>
                              <w:pStyle w:val="14"/>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 Sympathetic.</w:t>
                            </w:r>
                          </w:p>
                        </w:txbxContent>
                      </wps:txbx>
                      <wps:bodyPr wrap="none" lIns="0" tIns="0" rIns="0" bIns="0">
                        <a:noAutofit/>
                      </wps:bodyPr>
                    </wps:wsp>
                  </a:graphicData>
                </a:graphic>
              </wp:anchor>
            </w:drawing>
          </mc:Choice>
          <mc:Fallback>
            <w:pict>
              <v:shape id="Shape 41" o:spid="_x0000_s1026" o:spt="202" type="#_x0000_t202" style="position:absolute;left:0pt;margin-left:342.25pt;margin-top:20pt;height:14.4pt;width:76.8pt;mso-position-horizontal-relative:page;mso-wrap-distance-bottom:0pt;mso-wrap-distance-left:9pt;mso-wrap-distance-right:9pt;mso-wrap-distance-top:0pt;mso-wrap-style:none;z-index:125830144;mso-width-relative:page;mso-height-relative:page;" filled="f" stroked="f" coordsize="21600,21600" o:gfxdata="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">
                <v:fill on="f" focussize="0,0"/>
                <v:stroke on="f"/>
                <v:imagedata o:title=""/>
                <o:lock v:ext="edit" aspectratio="f"/>
                <v:textbox inset="0mm,0mm,0mm,0mm">
                  <w:txbxContent>
                    <w:p>
                      <w:pPr>
                        <w:pStyle w:val="14"/>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 Sympathetic.</w:t>
                      </w:r>
                    </w:p>
                  </w:txbxContent>
                </v:textbox>
                <w10:wrap type="square" side="left"/>
              </v:shape>
            </w:pict>
          </mc:Fallback>
        </mc:AlternateContent>
      </w:r>
      <w:r>
        <w:rPr>
          <w:rFonts w:hint="default" w:ascii="Times New Roman" w:hAnsi="Times New Roman" w:cs="Times New Roman"/>
        </w:rPr>
        <mc:AlternateContent>
          <mc:Choice Requires="wps">
            <w:drawing>
              <wp:anchor distT="0" distB="0" distL="114300" distR="114300" simplePos="0" relativeHeight="125830144" behindDoc="0" locked="0" layoutInCell="1" allowOverlap="1">
                <wp:simplePos x="0" y="0"/>
                <wp:positionH relativeFrom="page">
                  <wp:posOffset>5904230</wp:posOffset>
                </wp:positionH>
                <wp:positionV relativeFrom="paragraph">
                  <wp:posOffset>266700</wp:posOffset>
                </wp:positionV>
                <wp:extent cx="728345" cy="173990"/>
                <wp:effectExtent l="0" t="0" r="0" b="0"/>
                <wp:wrapSquare wrapText="left"/>
                <wp:docPr id="43" name="Shape 43"/>
                <wp:cNvGraphicFramePr/>
                <a:graphic xmlns:a="http://schemas.openxmlformats.org/drawingml/2006/main">
                  <a:graphicData uri="http://schemas.microsoft.com/office/word/2010/wordprocessingShape">
                    <wps:wsp>
                      <wps:cNvSpPr txBox="1"/>
                      <wps:spPr>
                        <a:xfrm>
                          <a:off x="0" y="0"/>
                          <a:ext cx="728345" cy="173990"/>
                        </a:xfrm>
                        <a:prstGeom prst="rect">
                          <a:avLst/>
                        </a:prstGeom>
                        <a:noFill/>
                      </wps:spPr>
                      <wps:txbx>
                        <w:txbxContent>
                          <w:p>
                            <w:pPr>
                              <w:pStyle w:val="14"/>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 xml:space="preserve">D. </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Modest.</w:t>
                            </w:r>
                          </w:p>
                        </w:txbxContent>
                      </wps:txbx>
                      <wps:bodyPr wrap="none" lIns="0" tIns="0" rIns="0" bIns="0">
                        <a:noAutofit/>
                      </wps:bodyPr>
                    </wps:wsp>
                  </a:graphicData>
                </a:graphic>
              </wp:anchor>
            </w:drawing>
          </mc:Choice>
          <mc:Fallback>
            <w:pict>
              <v:shape id="Shape 43" o:spid="_x0000_s1026" o:spt="202" type="#_x0000_t202" style="position:absolute;left:0pt;margin-left:464.9pt;margin-top:21pt;height:13.7pt;width:57.35pt;mso-position-horizontal-relative:page;mso-wrap-distance-bottom:0pt;mso-wrap-distance-left:9pt;mso-wrap-distance-right:9pt;mso-wrap-distance-top:0pt;mso-wrap-style:none;z-index:125830144;mso-width-relative:page;mso-height-relative:page;" filled="f" stroked="f" coordsize="21600,21600" o:gfxdata="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">
                <v:fill on="f" focussize="0,0"/>
                <v:stroke on="f"/>
                <v:imagedata o:title=""/>
                <o:lock v:ext="edit" aspectratio="f"/>
                <v:textbox inset="0mm,0mm,0mm,0mm">
                  <w:txbxContent>
                    <w:p>
                      <w:pPr>
                        <w:pStyle w:val="14"/>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 xml:space="preserve">D. </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Modest.</w:t>
                      </w:r>
                    </w:p>
                  </w:txbxContent>
                </v:textbox>
                <w10:wrap type="square" side="left"/>
              </v:shape>
            </w:pict>
          </mc:Fallback>
        </mc:AlternateContent>
      </w:r>
      <w:bookmarkStart w:id="33" w:name="bookmark55"/>
      <w:bookmarkEnd w:id="33"/>
      <w:r>
        <w:rPr>
          <w:rFonts w:hint="eastAsia" w:ascii="Times New Roman" w:hAnsi="Times New Roman" w:eastAsia="宋体" w:cs="Times New Roman"/>
          <w:color w:val="000000"/>
          <w:spacing w:val="0"/>
          <w:w w:val="100"/>
          <w:position w:val="0"/>
          <w:lang w:val="en-US" w:eastAsia="zh-CN" w:bidi="en-US"/>
        </w:rPr>
        <w:t>What</w:t>
      </w:r>
      <w:r>
        <w:rPr>
          <w:rFonts w:hint="default" w:ascii="Times New Roman" w:hAnsi="Times New Roman" w:eastAsia="宋体" w:cs="Times New Roman"/>
          <w:color w:val="000000"/>
          <w:spacing w:val="0"/>
          <w:w w:val="100"/>
          <w:position w:val="0"/>
          <w:lang w:val="en-US" w:eastAsia="zh-CN" w:bidi="en-US"/>
        </w:rPr>
        <w:t>’</w:t>
      </w:r>
      <w:r>
        <w:rPr>
          <w:rFonts w:hint="eastAsia" w:ascii="Times New Roman" w:hAnsi="Times New Roman" w:eastAsia="宋体" w:cs="Times New Roman"/>
          <w:color w:val="000000"/>
          <w:spacing w:val="0"/>
          <w:w w:val="100"/>
          <w:position w:val="0"/>
          <w:lang w:val="en-US" w:eastAsia="zh-CN" w:bidi="en-US"/>
        </w:rPr>
        <w:t>s</w:t>
      </w:r>
      <w:r>
        <w:rPr>
          <w:rFonts w:hint="default" w:ascii="Times New Roman" w:hAnsi="Times New Roman" w:eastAsia="Times New Roman" w:cs="Times New Roman"/>
          <w:color w:val="000000"/>
          <w:spacing w:val="0"/>
          <w:w w:val="100"/>
          <w:position w:val="0"/>
          <w:lang w:val="en-US" w:eastAsia="en-US" w:bidi="en-US"/>
        </w:rPr>
        <w:t xml:space="preserve"> the tone of Paragraph 1?</w:t>
      </w:r>
    </w:p>
    <w:p>
      <w:pPr>
        <w:pStyle w:val="14"/>
        <w:keepNext w:val="0"/>
        <w:keepLines w:val="0"/>
        <w:widowControl w:val="0"/>
        <w:numPr>
          <w:ilvl w:val="0"/>
          <w:numId w:val="15"/>
        </w:numPr>
        <w:shd w:val="clear" w:color="auto" w:fill="auto"/>
        <w:tabs>
          <w:tab w:val="left" w:pos="3437"/>
        </w:tabs>
        <w:bidi w:val="0"/>
        <w:spacing w:before="0" w:after="0" w:line="410" w:lineRule="auto"/>
        <w:ind w:left="0" w:right="0" w:firstLine="500"/>
        <w:jc w:val="left"/>
        <w:rPr>
          <w:rFonts w:hint="default" w:ascii="Times New Roman" w:hAnsi="Times New Roman" w:cs="Times New Roman"/>
        </w:rPr>
      </w:pPr>
      <w:r>
        <w:rPr>
          <w:rFonts w:hint="eastAsia"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Humorous.</w:t>
      </w:r>
      <w:r>
        <w:rPr>
          <w:rFonts w:hint="default" w:ascii="Times New Roman" w:hAnsi="Times New Roman" w:eastAsia="Times New Roman" w:cs="Times New Roman"/>
          <w:color w:val="000000"/>
          <w:spacing w:val="0"/>
          <w:w w:val="100"/>
          <w:position w:val="0"/>
          <w:lang w:val="en-US" w:eastAsia="en-US" w:bidi="en-US"/>
        </w:rPr>
        <w:tab/>
      </w:r>
      <w:r>
        <w:rPr>
          <w:rFonts w:hint="default" w:ascii="Times New Roman" w:hAnsi="Times New Roman" w:eastAsia="Times New Roman" w:cs="Times New Roman"/>
          <w:color w:val="000000"/>
          <w:spacing w:val="0"/>
          <w:w w:val="100"/>
          <w:position w:val="0"/>
          <w:lang w:val="en-US" w:eastAsia="en-US" w:bidi="en-US"/>
        </w:rPr>
        <w:t xml:space="preserve">B. </w:t>
      </w:r>
      <w:r>
        <w:rPr>
          <w:rFonts w:hint="eastAsia"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Serious.</w:t>
      </w:r>
    </w:p>
    <w:p>
      <w:pPr>
        <w:pStyle w:val="14"/>
        <w:keepNext w:val="0"/>
        <w:keepLines w:val="0"/>
        <w:widowControl w:val="0"/>
        <w:numPr>
          <w:ilvl w:val="0"/>
          <w:numId w:val="11"/>
        </w:numPr>
        <w:shd w:val="clear" w:color="auto" w:fill="auto"/>
        <w:tabs>
          <w:tab w:val="left" w:pos="488"/>
        </w:tabs>
        <w:bidi w:val="0"/>
        <w:spacing w:before="0" w:after="160" w:line="240" w:lineRule="auto"/>
        <w:ind w:left="0" w:right="0" w:firstLine="0"/>
        <w:jc w:val="left"/>
        <w:rPr>
          <w:rFonts w:hint="default" w:ascii="Times New Roman" w:hAnsi="Times New Roman" w:cs="Times New Roman"/>
        </w:rPr>
      </w:pPr>
      <w:bookmarkStart w:id="34" w:name="bookmark56"/>
      <w:bookmarkEnd w:id="34"/>
      <w:r>
        <w:rPr>
          <w:rFonts w:hint="default" w:ascii="Times New Roman" w:hAnsi="Times New Roman" w:eastAsia="Times New Roman" w:cs="Times New Roman"/>
          <w:color w:val="000000"/>
          <w:spacing w:val="0"/>
          <w:w w:val="100"/>
          <w:position w:val="0"/>
          <w:lang w:val="en-US" w:eastAsia="en-US" w:bidi="en-US"/>
        </w:rPr>
        <w:t>What is advised to do when you find a car blocking your driveway?</w:t>
      </w:r>
    </w:p>
    <w:p>
      <w:pPr>
        <w:pStyle w:val="14"/>
        <w:keepNext w:val="0"/>
        <w:keepLines w:val="0"/>
        <w:widowControl w:val="0"/>
        <w:numPr>
          <w:ilvl w:val="0"/>
          <w:numId w:val="16"/>
        </w:numPr>
        <w:shd w:val="clear" w:color="auto" w:fill="auto"/>
        <w:tabs>
          <w:tab w:val="left" w:pos="916"/>
        </w:tabs>
        <w:bidi w:val="0"/>
        <w:spacing w:before="0" w:after="160" w:line="240" w:lineRule="auto"/>
        <w:ind w:left="0" w:right="0" w:firstLine="500"/>
        <w:jc w:val="left"/>
        <w:rPr>
          <w:rFonts w:hint="default" w:ascii="Times New Roman" w:hAnsi="Times New Roman" w:cs="Times New Roman"/>
        </w:rPr>
      </w:pPr>
      <w:r>
        <w:rPr>
          <w:rFonts w:hint="default" w:ascii="Times New Roman" w:hAnsi="Times New Roman" w:cs="Times New Roman"/>
        </w:rPr>
        <mc:AlternateContent>
          <mc:Choice Requires="wps">
            <w:drawing>
              <wp:anchor distT="0" distB="0" distL="114300" distR="114300" simplePos="0" relativeHeight="125830144" behindDoc="0" locked="0" layoutInCell="1" allowOverlap="1">
                <wp:simplePos x="0" y="0"/>
                <wp:positionH relativeFrom="page">
                  <wp:posOffset>4346575</wp:posOffset>
                </wp:positionH>
                <wp:positionV relativeFrom="paragraph">
                  <wp:posOffset>12700</wp:posOffset>
                </wp:positionV>
                <wp:extent cx="2054225" cy="1264920"/>
                <wp:effectExtent l="0" t="0" r="0" b="0"/>
                <wp:wrapSquare wrapText="left"/>
                <wp:docPr id="45" name="Shape 45"/>
                <wp:cNvGraphicFramePr/>
                <a:graphic xmlns:a="http://schemas.openxmlformats.org/drawingml/2006/main">
                  <a:graphicData uri="http://schemas.microsoft.com/office/word/2010/wordprocessingShape">
                    <wps:wsp>
                      <wps:cNvSpPr txBox="1"/>
                      <wps:spPr>
                        <a:xfrm>
                          <a:off x="0" y="0"/>
                          <a:ext cx="2054225" cy="1264920"/>
                        </a:xfrm>
                        <a:prstGeom prst="rect">
                          <a:avLst/>
                        </a:prstGeom>
                        <a:noFill/>
                      </wps:spPr>
                      <wps:txbx>
                        <w:txbxContent>
                          <w:p>
                            <w:pPr>
                              <w:pStyle w:val="14"/>
                              <w:keepNext w:val="0"/>
                              <w:keepLines w:val="0"/>
                              <w:widowControl w:val="0"/>
                              <w:shd w:val="clear" w:color="auto" w:fill="auto"/>
                              <w:bidi w:val="0"/>
                              <w:spacing w:before="0" w:after="16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B.</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 Turn to a tow company.</w:t>
                            </w:r>
                          </w:p>
                          <w:p>
                            <w:pPr>
                              <w:pStyle w:val="14"/>
                              <w:keepNext w:val="0"/>
                              <w:keepLines w:val="0"/>
                              <w:widowControl w:val="0"/>
                              <w:shd w:val="clear" w:color="auto" w:fill="auto"/>
                              <w:bidi w:val="0"/>
                              <w:spacing w:before="0" w:after="56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 xml:space="preserve">D. </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Use the old-fashioned way.</w:t>
                            </w:r>
                          </w:p>
                          <w:p>
                            <w:pPr>
                              <w:pStyle w:val="14"/>
                              <w:keepNext w:val="0"/>
                              <w:keepLines w:val="0"/>
                              <w:widowControl w:val="0"/>
                              <w:shd w:val="clear" w:color="auto" w:fill="auto"/>
                              <w:bidi w:val="0"/>
                              <w:spacing w:before="0" w:after="16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 xml:space="preserve">B. </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It is not against the law.</w:t>
                            </w:r>
                          </w:p>
                          <w:p>
                            <w:pPr>
                              <w:pStyle w:val="14"/>
                              <w:keepNext w:val="0"/>
                              <w:keepLines w:val="0"/>
                              <w:widowControl w:val="0"/>
                              <w:shd w:val="clear" w:color="auto" w:fill="auto"/>
                              <w:bidi w:val="0"/>
                              <w:spacing w:before="0" w:after="36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D.</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 Finding a parking spot is hard.</w:t>
                            </w:r>
                          </w:p>
                        </w:txbxContent>
                      </wps:txbx>
                      <wps:bodyPr lIns="0" tIns="0" rIns="0" bIns="0">
                        <a:noAutofit/>
                      </wps:bodyPr>
                    </wps:wsp>
                  </a:graphicData>
                </a:graphic>
              </wp:anchor>
            </w:drawing>
          </mc:Choice>
          <mc:Fallback>
            <w:pict>
              <v:shape id="Shape 45" o:spid="_x0000_s1026" o:spt="202" type="#_x0000_t202" style="position:absolute;left:0pt;margin-left:342.25pt;margin-top:1pt;height:99.6pt;width:161.75pt;mso-position-horizontal-relative:page;mso-wrap-distance-bottom:0pt;mso-wrap-distance-left:9pt;mso-wrap-distance-right:9pt;mso-wrap-distance-top:0pt;z-index:125830144;mso-width-relative:page;mso-height-relative:page;" filled="f" stroked="f" coordsize="21600,21600" o:gfxdata="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">
                <v:fill on="f" focussize="0,0"/>
                <v:stroke on="f"/>
                <v:imagedata o:title=""/>
                <o:lock v:ext="edit" aspectratio="f"/>
                <v:textbox inset="0mm,0mm,0mm,0mm">
                  <w:txbxContent>
                    <w:p>
                      <w:pPr>
                        <w:pStyle w:val="14"/>
                        <w:keepNext w:val="0"/>
                        <w:keepLines w:val="0"/>
                        <w:widowControl w:val="0"/>
                        <w:shd w:val="clear" w:color="auto" w:fill="auto"/>
                        <w:bidi w:val="0"/>
                        <w:spacing w:before="0" w:after="16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B.</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 Turn to a tow company.</w:t>
                      </w:r>
                    </w:p>
                    <w:p>
                      <w:pPr>
                        <w:pStyle w:val="14"/>
                        <w:keepNext w:val="0"/>
                        <w:keepLines w:val="0"/>
                        <w:widowControl w:val="0"/>
                        <w:shd w:val="clear" w:color="auto" w:fill="auto"/>
                        <w:bidi w:val="0"/>
                        <w:spacing w:before="0" w:after="56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 xml:space="preserve">D. </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Use the old-fashioned way.</w:t>
                      </w:r>
                    </w:p>
                    <w:p>
                      <w:pPr>
                        <w:pStyle w:val="14"/>
                        <w:keepNext w:val="0"/>
                        <w:keepLines w:val="0"/>
                        <w:widowControl w:val="0"/>
                        <w:shd w:val="clear" w:color="auto" w:fill="auto"/>
                        <w:bidi w:val="0"/>
                        <w:spacing w:before="0" w:after="16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 xml:space="preserve">B. </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It is not against the law.</w:t>
                      </w:r>
                    </w:p>
                    <w:p>
                      <w:pPr>
                        <w:pStyle w:val="14"/>
                        <w:keepNext w:val="0"/>
                        <w:keepLines w:val="0"/>
                        <w:widowControl w:val="0"/>
                        <w:shd w:val="clear" w:color="auto" w:fill="auto"/>
                        <w:bidi w:val="0"/>
                        <w:spacing w:before="0" w:after="36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D.</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 Finding a parking spot is hard.</w:t>
                      </w:r>
                    </w:p>
                  </w:txbxContent>
                </v:textbox>
                <w10:wrap type="square" side="left"/>
              </v:shape>
            </w:pict>
          </mc:Fallback>
        </mc:AlternateContent>
      </w:r>
      <w:bookmarkStart w:id="35" w:name="bookmark57"/>
      <w:bookmarkEnd w:id="35"/>
      <w:r>
        <w:rPr>
          <w:rFonts w:hint="default" w:ascii="Times New Roman" w:hAnsi="Times New Roman" w:eastAsia="Times New Roman" w:cs="Times New Roman"/>
          <w:color w:val="000000"/>
          <w:spacing w:val="0"/>
          <w:w w:val="100"/>
          <w:position w:val="0"/>
          <w:lang w:val="en-US" w:eastAsia="en-US" w:bidi="en-US"/>
        </w:rPr>
        <w:t>Call the police.</w:t>
      </w:r>
    </w:p>
    <w:p>
      <w:pPr>
        <w:pStyle w:val="14"/>
        <w:keepNext w:val="0"/>
        <w:keepLines w:val="0"/>
        <w:widowControl w:val="0"/>
        <w:numPr>
          <w:ilvl w:val="0"/>
          <w:numId w:val="17"/>
        </w:numPr>
        <w:shd w:val="clear" w:color="auto" w:fill="auto"/>
        <w:tabs>
          <w:tab w:val="left" w:pos="902"/>
        </w:tabs>
        <w:bidi w:val="0"/>
        <w:spacing w:before="0" w:after="160" w:line="240" w:lineRule="auto"/>
        <w:ind w:left="0" w:right="0" w:firstLine="500"/>
        <w:jc w:val="left"/>
        <w:rPr>
          <w:rFonts w:hint="default" w:ascii="Times New Roman" w:hAnsi="Times New Roman" w:cs="Times New Roman"/>
        </w:rPr>
      </w:pPr>
      <w:bookmarkStart w:id="36" w:name="bookmark58"/>
      <w:bookmarkEnd w:id="36"/>
      <w:r>
        <w:rPr>
          <w:rFonts w:hint="default" w:ascii="Times New Roman" w:hAnsi="Times New Roman" w:eastAsia="Times New Roman" w:cs="Times New Roman"/>
          <w:color w:val="000000"/>
          <w:spacing w:val="0"/>
          <w:w w:val="100"/>
          <w:position w:val="0"/>
          <w:lang w:val="en-US" w:eastAsia="en-US" w:bidi="en-US"/>
        </w:rPr>
        <w:t>Sue the owner.</w:t>
      </w:r>
    </w:p>
    <w:p>
      <w:pPr>
        <w:pStyle w:val="14"/>
        <w:keepNext w:val="0"/>
        <w:keepLines w:val="0"/>
        <w:widowControl w:val="0"/>
        <w:numPr>
          <w:ilvl w:val="0"/>
          <w:numId w:val="11"/>
        </w:numPr>
        <w:shd w:val="clear" w:color="auto" w:fill="auto"/>
        <w:tabs>
          <w:tab w:val="left" w:pos="493"/>
        </w:tabs>
        <w:bidi w:val="0"/>
        <w:spacing w:before="0" w:after="160" w:line="240" w:lineRule="auto"/>
        <w:ind w:left="0" w:right="0" w:firstLine="0"/>
        <w:jc w:val="left"/>
        <w:rPr>
          <w:rFonts w:hint="default" w:ascii="Times New Roman" w:hAnsi="Times New Roman" w:cs="Times New Roman"/>
        </w:rPr>
      </w:pPr>
      <w:bookmarkStart w:id="37" w:name="bookmark59"/>
      <w:bookmarkEnd w:id="37"/>
      <w:r>
        <w:rPr>
          <w:rFonts w:hint="default" w:ascii="Times New Roman" w:hAnsi="Times New Roman" w:eastAsia="Times New Roman" w:cs="Times New Roman"/>
          <w:color w:val="000000"/>
          <w:spacing w:val="0"/>
          <w:w w:val="100"/>
          <w:position w:val="0"/>
          <w:lang w:val="en-US" w:eastAsia="en-US" w:bidi="en-US"/>
        </w:rPr>
        <w:t>Why do people park on their own driveway?</w:t>
      </w:r>
    </w:p>
    <w:p>
      <w:pPr>
        <w:pStyle w:val="14"/>
        <w:keepNext w:val="0"/>
        <w:keepLines w:val="0"/>
        <w:pageBreakBefore w:val="0"/>
        <w:widowControl w:val="0"/>
        <w:numPr>
          <w:ilvl w:val="0"/>
          <w:numId w:val="18"/>
        </w:numPr>
        <w:shd w:val="clear" w:color="auto" w:fill="auto"/>
        <w:tabs>
          <w:tab w:val="left" w:pos="926"/>
        </w:tabs>
        <w:kinsoku/>
        <w:wordWrap/>
        <w:overflowPunct/>
        <w:topLinePunct w:val="0"/>
        <w:autoSpaceDE/>
        <w:autoSpaceDN/>
        <w:bidi w:val="0"/>
        <w:adjustRightInd/>
        <w:snapToGrid/>
        <w:spacing w:before="0" w:after="160" w:line="240" w:lineRule="auto"/>
        <w:ind w:left="499" w:leftChars="0" w:right="0" w:rightChars="0" w:firstLine="0"/>
        <w:jc w:val="left"/>
        <w:textAlignment w:val="auto"/>
        <w:rPr>
          <w:rFonts w:hint="default" w:ascii="Times New Roman" w:hAnsi="Times New Roman" w:cs="Times New Roman"/>
        </w:rPr>
      </w:pPr>
      <w:bookmarkStart w:id="38" w:name="bookmark60"/>
      <w:bookmarkEnd w:id="38"/>
      <w:r>
        <w:rPr>
          <w:rFonts w:hint="eastAsia"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It is technically allowed.</w:t>
      </w:r>
    </w:p>
    <w:p>
      <w:pPr>
        <w:pStyle w:val="14"/>
        <w:keepNext w:val="0"/>
        <w:keepLines w:val="0"/>
        <w:widowControl w:val="0"/>
        <w:shd w:val="clear" w:color="auto" w:fill="auto"/>
        <w:bidi w:val="0"/>
        <w:spacing w:before="0" w:after="600" w:line="240" w:lineRule="auto"/>
        <w:ind w:left="0" w:right="0" w:firstLine="50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 xml:space="preserve">C. </w:t>
      </w:r>
      <w:r>
        <w:rPr>
          <w:rFonts w:hint="eastAsia"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They like taking risks.</w:t>
      </w:r>
    </w:p>
    <w:p>
      <w:pPr>
        <w:pStyle w:val="14"/>
        <w:keepNext w:val="0"/>
        <w:keepLines w:val="0"/>
        <w:widowControl w:val="0"/>
        <w:shd w:val="clear" w:color="auto" w:fill="auto"/>
        <w:bidi w:val="0"/>
        <w:spacing w:before="0" w:after="140" w:line="398" w:lineRule="exact"/>
        <w:ind w:left="0" w:leftChars="0" w:right="0" w:firstLine="0" w:firstLineChars="0"/>
        <w:jc w:val="center"/>
        <w:rPr>
          <w:rFonts w:hint="default" w:ascii="Times New Roman" w:hAnsi="Times New Roman" w:eastAsia="宋体" w:cs="Times New Roman"/>
          <w:b/>
          <w:bCs/>
          <w:color w:val="000000"/>
          <w:spacing w:val="0"/>
          <w:w w:val="100"/>
          <w:position w:val="0"/>
          <w:sz w:val="28"/>
          <w:szCs w:val="28"/>
          <w:lang w:val="en-US" w:eastAsia="zh-CN" w:bidi="en-US"/>
        </w:rPr>
      </w:pPr>
      <w:r>
        <w:rPr>
          <w:rFonts w:hint="eastAsia" w:ascii="Times New Roman" w:hAnsi="Times New Roman" w:eastAsia="宋体" w:cs="Times New Roman"/>
          <w:b/>
          <w:bCs/>
          <w:color w:val="000000"/>
          <w:spacing w:val="0"/>
          <w:w w:val="100"/>
          <w:position w:val="0"/>
          <w:sz w:val="28"/>
          <w:szCs w:val="28"/>
          <w:lang w:val="en-US" w:eastAsia="zh-CN" w:bidi="en-US"/>
        </w:rPr>
        <w:t>C</w:t>
      </w:r>
    </w:p>
    <w:p>
      <w:pPr>
        <w:pStyle w:val="14"/>
        <w:keepNext w:val="0"/>
        <w:keepLines w:val="0"/>
        <w:pageBreakBefore w:val="0"/>
        <w:widowControl w:val="0"/>
        <w:numPr>
          <w:ilvl w:val="0"/>
          <w:numId w:val="0"/>
        </w:numPr>
        <w:shd w:val="clear" w:color="auto" w:fill="auto"/>
        <w:tabs>
          <w:tab w:val="left" w:pos="502"/>
        </w:tabs>
        <w:kinsoku/>
        <w:wordWrap/>
        <w:overflowPunct/>
        <w:topLinePunct w:val="0"/>
        <w:autoSpaceDE/>
        <w:autoSpaceDN/>
        <w:bidi w:val="0"/>
        <w:adjustRightInd/>
        <w:snapToGrid/>
        <w:spacing w:before="0" w:after="0" w:line="411" w:lineRule="auto"/>
        <w:ind w:leftChars="0" w:right="0" w:rightChars="0" w:firstLine="440" w:firstLineChars="200"/>
        <w:jc w:val="both"/>
        <w:textAlignment w:val="auto"/>
        <w:rPr>
          <w:rFonts w:hint="eastAsia" w:ascii="Times New Roman" w:hAnsi="Times New Roman" w:cs="Times New Roman"/>
          <w:b w:val="0"/>
          <w:bCs w:val="0"/>
          <w:i w:val="0"/>
          <w:iCs w:val="0"/>
          <w:smallCaps w:val="0"/>
          <w:strike w:val="0"/>
          <w:lang w:val="en-US" w:eastAsia="zh-CN"/>
        </w:rPr>
      </w:pPr>
      <w:r>
        <w:rPr>
          <w:rFonts w:hint="eastAsia" w:ascii="Times New Roman" w:hAnsi="Times New Roman" w:eastAsia="Times New Roman" w:cs="Times New Roman"/>
          <w:b w:val="0"/>
          <w:bCs w:val="0"/>
          <w:i w:val="0"/>
          <w:iCs w:val="0"/>
          <w:smallCaps w:val="0"/>
          <w:strike w:val="0"/>
          <w:color w:val="000000"/>
          <w:spacing w:val="0"/>
          <w:w w:val="100"/>
          <w:position w:val="0"/>
          <w:lang w:val="en-US" w:eastAsia="zh-CN" w:bidi="en-US"/>
        </w:rPr>
        <w:t xml:space="preserve">Like bootcut jeans or farm fresh produce, television is proving its staying power regardless of trends. It seems to </w:t>
      </w:r>
      <w:r>
        <w:rPr>
          <w:rFonts w:hint="eastAsia" w:ascii="Times New Roman" w:hAnsi="Times New Roman" w:cs="Times New Roman"/>
          <w:b w:val="0"/>
          <w:bCs w:val="0"/>
          <w:i w:val="0"/>
          <w:iCs w:val="0"/>
          <w:smallCaps w:val="0"/>
          <w:strike w:val="0"/>
          <w:lang w:val="en-US" w:eastAsia="zh-CN"/>
        </w:rPr>
        <w:t>be just like a home cooked meal, never to be replaced, thanks to the wide application of big data.</w:t>
      </w:r>
    </w:p>
    <w:p>
      <w:pPr>
        <w:pStyle w:val="14"/>
        <w:keepNext w:val="0"/>
        <w:keepLines w:val="0"/>
        <w:pageBreakBefore w:val="0"/>
        <w:widowControl w:val="0"/>
        <w:numPr>
          <w:ilvl w:val="0"/>
          <w:numId w:val="0"/>
        </w:numPr>
        <w:shd w:val="clear" w:color="auto" w:fill="auto"/>
        <w:tabs>
          <w:tab w:val="left" w:pos="502"/>
        </w:tabs>
        <w:kinsoku/>
        <w:wordWrap/>
        <w:overflowPunct/>
        <w:topLinePunct w:val="0"/>
        <w:autoSpaceDE/>
        <w:autoSpaceDN/>
        <w:bidi w:val="0"/>
        <w:adjustRightInd/>
        <w:snapToGrid/>
        <w:spacing w:before="0" w:after="0" w:line="411" w:lineRule="auto"/>
        <w:ind w:leftChars="0" w:right="0" w:rightChars="0" w:firstLine="440" w:firstLineChars="200"/>
        <w:jc w:val="both"/>
        <w:textAlignment w:val="auto"/>
        <w:rPr>
          <w:rFonts w:hint="default" w:ascii="Times New Roman" w:hAnsi="Times New Roman" w:cs="Times New Roman"/>
          <w:b w:val="0"/>
          <w:bCs w:val="0"/>
          <w:i w:val="0"/>
          <w:iCs w:val="0"/>
          <w:smallCaps w:val="0"/>
          <w:strike w:val="0"/>
          <w:lang w:val="en-US" w:eastAsia="en-US"/>
        </w:rPr>
      </w:pPr>
      <w:r>
        <w:rPr>
          <w:rFonts w:hint="eastAsia" w:ascii="Times New Roman" w:hAnsi="Times New Roman" w:cs="Times New Roman"/>
          <w:b w:val="0"/>
          <w:bCs w:val="0"/>
          <w:i w:val="0"/>
          <w:iCs w:val="0"/>
          <w:smallCaps w:val="0"/>
          <w:strike w:val="0"/>
          <w:lang w:val="en-US" w:eastAsia="zh-CN"/>
        </w:rPr>
        <w:t>Americans are still watching an average of five hours of TV each day and over 50% of homes have a television subscription service like Netflix or Hulu. This is due to the fact that television programming has un</w:t>
      </w:r>
      <w:r>
        <w:rPr>
          <w:rFonts w:hint="default" w:ascii="Times New Roman" w:hAnsi="Times New Roman" w:cs="Times New Roman"/>
          <w:b w:val="0"/>
          <w:bCs w:val="0"/>
          <w:i w:val="0"/>
          <w:iCs w:val="0"/>
          <w:smallCaps w:val="0"/>
          <w:strike w:val="0"/>
          <w:lang w:val="en-US" w:eastAsia="en-US"/>
        </w:rPr>
        <w:t xml:space="preserve">dergone a renaissance </w:t>
      </w:r>
      <w:r>
        <w:rPr>
          <w:rFonts w:hint="eastAsia" w:eastAsia="宋体" w:cs="Times New Roman"/>
          <w:b w:val="0"/>
          <w:bCs w:val="0"/>
          <w:i w:val="0"/>
          <w:iCs w:val="0"/>
          <w:smallCaps w:val="0"/>
          <w:strike w:val="0"/>
          <w:lang w:val="en-US" w:eastAsia="zh-CN"/>
        </w:rPr>
        <w:t>(</w:t>
      </w:r>
      <w:r>
        <w:rPr>
          <w:rFonts w:hint="default" w:ascii="Times New Roman" w:hAnsi="Times New Roman" w:cs="Times New Roman"/>
          <w:b w:val="0"/>
          <w:bCs w:val="0"/>
          <w:i w:val="0"/>
          <w:iCs w:val="0"/>
          <w:smallCaps w:val="0"/>
          <w:strike w:val="0"/>
          <w:lang w:val="zh-TW" w:eastAsia="zh-TW"/>
        </w:rPr>
        <w:t>复兴</w:t>
      </w:r>
      <w:r>
        <w:rPr>
          <w:rFonts w:hint="eastAsia" w:eastAsia="宋体" w:cs="Times New Roman"/>
          <w:b w:val="0"/>
          <w:bCs w:val="0"/>
          <w:i w:val="0"/>
          <w:iCs w:val="0"/>
          <w:smallCaps w:val="0"/>
          <w:strike w:val="0"/>
          <w:lang w:val="en-US" w:eastAsia="zh-CN"/>
        </w:rPr>
        <w:t xml:space="preserve">), </w:t>
      </w:r>
      <w:r>
        <w:rPr>
          <w:rFonts w:hint="default" w:ascii="Times New Roman" w:hAnsi="Times New Roman" w:cs="Times New Roman"/>
          <w:b w:val="0"/>
          <w:bCs w:val="0"/>
          <w:i w:val="0"/>
          <w:iCs w:val="0"/>
          <w:smallCaps w:val="0"/>
          <w:strike w:val="0"/>
          <w:lang w:val="en-US" w:eastAsia="en-US"/>
        </w:rPr>
        <w:t>with cinema-quality programs on broadcast, new ways of delivery —</w:t>
      </w:r>
      <w:r>
        <w:rPr>
          <w:rFonts w:hint="eastAsia" w:ascii="Times New Roman" w:hAnsi="Times New Roman" w:cs="Times New Roman"/>
          <w:b w:val="0"/>
          <w:bCs w:val="0"/>
          <w:i w:val="0"/>
          <w:iCs w:val="0"/>
          <w:smallCaps w:val="0"/>
          <w:strike w:val="0"/>
          <w:lang w:val="en-US" w:eastAsia="zh-CN"/>
        </w:rPr>
        <w:t>N</w:t>
      </w:r>
      <w:r>
        <w:rPr>
          <w:rFonts w:hint="default" w:ascii="Times New Roman" w:hAnsi="Times New Roman" w:cs="Times New Roman"/>
          <w:b w:val="0"/>
          <w:bCs w:val="0"/>
          <w:i w:val="0"/>
          <w:iCs w:val="0"/>
          <w:smallCaps w:val="0"/>
          <w:strike w:val="0"/>
          <w:lang w:val="en-US" w:eastAsia="en-US"/>
        </w:rPr>
        <w:t xml:space="preserve">etflix or Hulu and other over-the-top </w:t>
      </w:r>
      <w:r>
        <w:rPr>
          <w:rFonts w:hint="eastAsia" w:eastAsia="宋体" w:cs="Times New Roman"/>
          <w:b w:val="0"/>
          <w:bCs w:val="0"/>
          <w:i w:val="0"/>
          <w:iCs w:val="0"/>
          <w:smallCaps w:val="0"/>
          <w:strike w:val="0"/>
          <w:lang w:val="en-US" w:eastAsia="zh-CN"/>
        </w:rPr>
        <w:t>(</w:t>
      </w:r>
      <w:r>
        <w:rPr>
          <w:rFonts w:hint="default" w:ascii="Times New Roman" w:hAnsi="Times New Roman" w:cs="Times New Roman"/>
          <w:b w:val="0"/>
          <w:bCs w:val="0"/>
          <w:i w:val="0"/>
          <w:iCs w:val="0"/>
          <w:smallCaps w:val="0"/>
          <w:strike w:val="0"/>
          <w:lang w:val="en-US" w:eastAsia="en-US"/>
        </w:rPr>
        <w:t>OTT</w:t>
      </w:r>
      <w:r>
        <w:rPr>
          <w:rFonts w:hint="eastAsia" w:eastAsia="宋体" w:cs="Times New Roman"/>
          <w:b w:val="0"/>
          <w:bCs w:val="0"/>
          <w:i w:val="0"/>
          <w:iCs w:val="0"/>
          <w:smallCaps w:val="0"/>
          <w:strike w:val="0"/>
          <w:lang w:val="en-US" w:eastAsia="zh-CN"/>
        </w:rPr>
        <w:t>)</w:t>
      </w:r>
      <w:r>
        <w:rPr>
          <w:rFonts w:hint="default" w:ascii="Times New Roman" w:hAnsi="Times New Roman" w:cs="Times New Roman"/>
          <w:b w:val="0"/>
          <w:bCs w:val="0"/>
          <w:i w:val="0"/>
          <w:iCs w:val="0"/>
          <w:smallCaps w:val="0"/>
          <w:strike w:val="0"/>
          <w:lang w:val="en-US" w:eastAsia="en-US"/>
        </w:rPr>
        <w:t xml:space="preserve"> providers and now the promise of data-driven insights for advertisers.</w:t>
      </w:r>
    </w:p>
    <w:p>
      <w:pPr>
        <w:pStyle w:val="14"/>
        <w:keepNext w:val="0"/>
        <w:keepLines w:val="0"/>
        <w:pageBreakBefore w:val="0"/>
        <w:widowControl w:val="0"/>
        <w:numPr>
          <w:ilvl w:val="0"/>
          <w:numId w:val="0"/>
        </w:numPr>
        <w:shd w:val="clear" w:color="auto" w:fill="auto"/>
        <w:tabs>
          <w:tab w:val="left" w:pos="502"/>
        </w:tabs>
        <w:kinsoku/>
        <w:wordWrap/>
        <w:overflowPunct/>
        <w:topLinePunct w:val="0"/>
        <w:autoSpaceDE/>
        <w:autoSpaceDN/>
        <w:bidi w:val="0"/>
        <w:adjustRightInd/>
        <w:snapToGrid/>
        <w:spacing w:before="0" w:after="0" w:line="411" w:lineRule="auto"/>
        <w:ind w:leftChars="0" w:right="0" w:rightChars="0" w:firstLine="440" w:firstLineChars="200"/>
        <w:jc w:val="both"/>
        <w:textAlignment w:val="auto"/>
        <w:rPr>
          <w:rFonts w:hint="default" w:ascii="Times New Roman" w:hAnsi="Times New Roman" w:cs="Times New Roman"/>
          <w:b w:val="0"/>
          <w:bCs w:val="0"/>
          <w:i w:val="0"/>
          <w:iCs w:val="0"/>
          <w:smallCaps w:val="0"/>
          <w:strike w:val="0"/>
        </w:rPr>
      </w:pPr>
      <w:r>
        <w:rPr>
          <w:rFonts w:hint="default" w:ascii="Times New Roman" w:hAnsi="Times New Roman" w:cs="Times New Roman"/>
          <w:b w:val="0"/>
          <w:bCs w:val="0"/>
          <w:i w:val="0"/>
          <w:iCs w:val="0"/>
          <w:smallCaps w:val="0"/>
          <w:strike w:val="0"/>
          <w:lang w:val="en-US" w:eastAsia="en-US"/>
        </w:rPr>
        <w:t xml:space="preserve">Data is the key to television's profitability. Advertisers have access to more audience information than ever, while networks and content providers use data, in addition to instinct </w:t>
      </w:r>
      <w:r>
        <w:rPr>
          <w:rFonts w:hint="default" w:ascii="Times New Roman" w:hAnsi="Times New Roman" w:cs="Times New Roman"/>
          <w:b w:val="0"/>
          <w:bCs w:val="0"/>
          <w:i w:val="0"/>
          <w:iCs w:val="0"/>
          <w:smallCaps w:val="0"/>
          <w:strike w:val="0"/>
          <w:lang w:val="zh-TW" w:eastAsia="zh-TW"/>
        </w:rPr>
        <w:t>（本能）</w:t>
      </w:r>
      <w:r>
        <w:rPr>
          <w:rFonts w:hint="default" w:ascii="Times New Roman" w:hAnsi="Times New Roman" w:cs="Times New Roman"/>
          <w:b w:val="0"/>
          <w:bCs w:val="0"/>
          <w:i w:val="0"/>
          <w:iCs w:val="0"/>
          <w:smallCaps w:val="0"/>
          <w:strike w:val="0"/>
          <w:lang w:val="en-US" w:eastAsia="en-US"/>
        </w:rPr>
        <w:t>to guide programming decisions. The abundance of data available to content providers, marketers and advertisers makes it possible to process, analyse and transform big data into profitable, useful insights.</w:t>
      </w:r>
    </w:p>
    <w:p>
      <w:pPr>
        <w:pStyle w:val="14"/>
        <w:keepNext w:val="0"/>
        <w:keepLines w:val="0"/>
        <w:pageBreakBefore w:val="0"/>
        <w:widowControl w:val="0"/>
        <w:numPr>
          <w:ilvl w:val="0"/>
          <w:numId w:val="0"/>
        </w:numPr>
        <w:shd w:val="clear" w:color="auto" w:fill="auto"/>
        <w:tabs>
          <w:tab w:val="left" w:pos="502"/>
        </w:tabs>
        <w:kinsoku/>
        <w:wordWrap/>
        <w:overflowPunct/>
        <w:topLinePunct w:val="0"/>
        <w:autoSpaceDE/>
        <w:autoSpaceDN/>
        <w:bidi w:val="0"/>
        <w:adjustRightInd/>
        <w:snapToGrid/>
        <w:spacing w:before="0" w:after="0" w:line="411" w:lineRule="auto"/>
        <w:ind w:leftChars="0" w:right="0" w:rightChars="0" w:firstLine="440" w:firstLineChars="200"/>
        <w:jc w:val="both"/>
        <w:textAlignment w:val="auto"/>
        <w:rPr>
          <w:rFonts w:hint="default" w:ascii="Times New Roman" w:hAnsi="Times New Roman" w:cs="Times New Roman"/>
          <w:b w:val="0"/>
          <w:bCs w:val="0"/>
          <w:i w:val="0"/>
          <w:iCs w:val="0"/>
          <w:smallCaps w:val="0"/>
          <w:strike w:val="0"/>
        </w:rPr>
      </w:pPr>
      <w:r>
        <w:rPr>
          <w:rFonts w:hint="default" w:ascii="Times New Roman" w:hAnsi="Times New Roman" w:cs="Times New Roman"/>
          <w:b w:val="0"/>
          <w:bCs w:val="0"/>
          <w:i w:val="0"/>
          <w:iCs w:val="0"/>
          <w:smallCaps w:val="0"/>
          <w:strike w:val="0"/>
          <w:lang w:val="en-US" w:eastAsia="en-US"/>
        </w:rPr>
        <w:t xml:space="preserve">For those </w:t>
      </w:r>
      <w:r>
        <w:rPr>
          <w:rFonts w:hint="default" w:ascii="Times New Roman" w:hAnsi="Times New Roman" w:cs="Times New Roman"/>
          <w:b w:val="0"/>
          <w:bCs w:val="0"/>
          <w:i w:val="0"/>
          <w:iCs w:val="0"/>
          <w:smallCaps w:val="0"/>
          <w:strike w:val="0"/>
          <w:lang w:val="zh-CN" w:eastAsia="zh-CN"/>
        </w:rPr>
        <w:t xml:space="preserve">50% </w:t>
      </w:r>
      <w:r>
        <w:rPr>
          <w:rFonts w:hint="default" w:ascii="Times New Roman" w:hAnsi="Times New Roman" w:cs="Times New Roman"/>
          <w:b w:val="0"/>
          <w:bCs w:val="0"/>
          <w:i w:val="0"/>
          <w:iCs w:val="0"/>
          <w:smallCaps w:val="0"/>
          <w:strike w:val="0"/>
          <w:lang w:val="en-US" w:eastAsia="en-US"/>
        </w:rPr>
        <w:t>of homes with a subscription service, OTT TV is using data to make decisions not just about programming, but to guide viewers to the right content. The most famous example of data-driven</w:t>
      </w:r>
      <w:r>
        <w:rPr>
          <w:rFonts w:hint="eastAsia" w:eastAsia="宋体" w:cs="Times New Roman"/>
          <w:b w:val="0"/>
          <w:bCs w:val="0"/>
          <w:i w:val="0"/>
          <w:iCs w:val="0"/>
          <w:smallCaps w:val="0"/>
          <w:strike w:val="0"/>
          <w:lang w:val="en-US" w:eastAsia="zh-CN"/>
        </w:rPr>
        <w:t xml:space="preserve"> </w:t>
      </w:r>
      <w:r>
        <w:rPr>
          <w:rFonts w:hint="default" w:ascii="Times New Roman" w:hAnsi="Times New Roman" w:cs="Times New Roman"/>
          <w:b w:val="0"/>
          <w:bCs w:val="0"/>
          <w:i w:val="0"/>
          <w:iCs w:val="0"/>
          <w:smallCaps w:val="0"/>
          <w:strike w:val="0"/>
          <w:lang w:val="en-US" w:eastAsia="en-US"/>
        </w:rPr>
        <w:t>content is Netflix's House of Cards, a popular TV series in America, designed to be a hit based on platform</w:t>
      </w:r>
      <w:r>
        <w:rPr>
          <w:rFonts w:hint="eastAsia" w:eastAsia="宋体" w:cs="Times New Roman"/>
          <w:b w:val="0"/>
          <w:bCs w:val="0"/>
          <w:i w:val="0"/>
          <w:iCs w:val="0"/>
          <w:smallCaps w:val="0"/>
          <w:strike w:val="0"/>
          <w:lang w:val="en-US" w:eastAsia="zh-CN"/>
        </w:rPr>
        <w:t xml:space="preserve"> </w:t>
      </w:r>
      <w:r>
        <w:rPr>
          <w:rFonts w:hint="default" w:ascii="Times New Roman" w:hAnsi="Times New Roman" w:cs="Times New Roman"/>
          <w:b w:val="0"/>
          <w:bCs w:val="0"/>
          <w:i w:val="0"/>
          <w:iCs w:val="0"/>
          <w:smallCaps w:val="0"/>
          <w:strike w:val="0"/>
          <w:lang w:val="en-US" w:eastAsia="en-US"/>
        </w:rPr>
        <w:t>data like user viewing habits, ratings and preferences. But the content provider uses data to guide all of its</w:t>
      </w:r>
      <w:r>
        <w:rPr>
          <w:rFonts w:hint="eastAsia" w:ascii="Times New Roman" w:hAnsi="Times New Roman" w:cs="Times New Roman"/>
          <w:b w:val="0"/>
          <w:bCs w:val="0"/>
          <w:i w:val="0"/>
          <w:iCs w:val="0"/>
          <w:smallCaps w:val="0"/>
          <w:strike w:val="0"/>
          <w:lang w:val="en-US" w:eastAsia="zh-CN"/>
        </w:rPr>
        <w:t xml:space="preserve"> decisions, ranging from tide images to homepage layouts.</w:t>
      </w:r>
    </w:p>
    <w:p>
      <w:pPr>
        <w:pStyle w:val="14"/>
        <w:keepNext w:val="0"/>
        <w:keepLines w:val="0"/>
        <w:pageBreakBefore w:val="0"/>
        <w:widowControl w:val="0"/>
        <w:numPr>
          <w:ilvl w:val="0"/>
          <w:numId w:val="0"/>
        </w:numPr>
        <w:shd w:val="clear" w:color="auto" w:fill="auto"/>
        <w:tabs>
          <w:tab w:val="left" w:pos="502"/>
        </w:tabs>
        <w:kinsoku/>
        <w:wordWrap/>
        <w:overflowPunct/>
        <w:topLinePunct w:val="0"/>
        <w:autoSpaceDE/>
        <w:autoSpaceDN/>
        <w:bidi w:val="0"/>
        <w:adjustRightInd/>
        <w:snapToGrid/>
        <w:spacing w:before="0" w:after="0" w:line="411" w:lineRule="auto"/>
        <w:ind w:leftChars="0" w:right="0" w:rightChars="0" w:firstLine="440" w:firstLineChars="200"/>
        <w:jc w:val="both"/>
        <w:textAlignment w:val="auto"/>
        <w:rPr>
          <w:rFonts w:hint="default" w:ascii="Times New Roman" w:hAnsi="Times New Roman" w:cs="Times New Roman"/>
          <w:b w:val="0"/>
          <w:bCs w:val="0"/>
          <w:i w:val="0"/>
          <w:iCs w:val="0"/>
          <w:smallCaps w:val="0"/>
          <w:strike w:val="0"/>
        </w:rPr>
      </w:pPr>
      <w:r>
        <w:rPr>
          <w:rFonts w:hint="default" w:ascii="Times New Roman" w:hAnsi="Times New Roman" w:cs="Times New Roman"/>
          <w:b w:val="0"/>
          <w:bCs w:val="0"/>
          <w:i w:val="0"/>
          <w:iCs w:val="0"/>
          <w:smallCaps w:val="0"/>
          <w:strike w:val="0"/>
          <w:lang w:val="en-US" w:eastAsia="en-US"/>
        </w:rPr>
        <w:t xml:space="preserve">Netflix receives data from millions of set top boxes and online accounts, and then processes data using real time technology like Spark. These data have led to clearly-seen results, like a </w:t>
      </w:r>
      <w:r>
        <w:rPr>
          <w:rFonts w:hint="default" w:ascii="Times New Roman" w:hAnsi="Times New Roman" w:cs="Times New Roman"/>
          <w:b w:val="0"/>
          <w:bCs w:val="0"/>
          <w:i w:val="0"/>
          <w:iCs w:val="0"/>
          <w:smallCaps w:val="0"/>
          <w:strike w:val="0"/>
          <w:lang w:val="zh-CN" w:eastAsia="zh-CN"/>
        </w:rPr>
        <w:t>20%</w:t>
      </w:r>
      <w:r>
        <w:rPr>
          <w:rFonts w:hint="default" w:ascii="Times New Roman" w:hAnsi="Times New Roman" w:cs="Times New Roman"/>
          <w:b w:val="0"/>
          <w:bCs w:val="0"/>
          <w:i w:val="0"/>
          <w:iCs w:val="0"/>
          <w:smallCaps w:val="0"/>
          <w:strike w:val="0"/>
          <w:lang w:val="en-US" w:eastAsia="en-US"/>
        </w:rPr>
        <w:t>~</w:t>
      </w:r>
      <w:r>
        <w:rPr>
          <w:rFonts w:hint="default" w:ascii="Times New Roman" w:hAnsi="Times New Roman" w:cs="Times New Roman"/>
          <w:b w:val="0"/>
          <w:bCs w:val="0"/>
          <w:i w:val="0"/>
          <w:iCs w:val="0"/>
          <w:smallCaps w:val="0"/>
          <w:strike w:val="0"/>
          <w:lang w:val="zh-CN" w:eastAsia="zh-CN"/>
        </w:rPr>
        <w:t>30%</w:t>
      </w:r>
      <w:r>
        <w:rPr>
          <w:rFonts w:hint="eastAsia" w:cs="Times New Roman"/>
          <w:b w:val="0"/>
          <w:bCs w:val="0"/>
          <w:i w:val="0"/>
          <w:iCs w:val="0"/>
          <w:smallCaps w:val="0"/>
          <w:strike w:val="0"/>
          <w:lang w:val="en-US" w:eastAsia="zh-CN"/>
        </w:rPr>
        <w:t xml:space="preserve"> </w:t>
      </w:r>
      <w:r>
        <w:rPr>
          <w:rFonts w:hint="default" w:ascii="Times New Roman" w:hAnsi="Times New Roman" w:cs="Times New Roman"/>
          <w:b w:val="0"/>
          <w:bCs w:val="0"/>
          <w:i w:val="0"/>
          <w:iCs w:val="0"/>
          <w:smallCaps w:val="0"/>
          <w:strike w:val="0"/>
          <w:lang w:val="en-US" w:eastAsia="en-US"/>
        </w:rPr>
        <w:t>increase in programs</w:t>
      </w:r>
      <w:r>
        <w:rPr>
          <w:rFonts w:hint="default" w:eastAsia="宋体" w:cs="Times New Roman"/>
          <w:b w:val="0"/>
          <w:bCs w:val="0"/>
          <w:i w:val="0"/>
          <w:iCs w:val="0"/>
          <w:smallCaps w:val="0"/>
          <w:strike w:val="0"/>
          <w:lang w:val="en-US" w:eastAsia="zh-CN"/>
        </w:rPr>
        <w:t>’</w:t>
      </w:r>
      <w:r>
        <w:rPr>
          <w:rFonts w:hint="default" w:ascii="Times New Roman" w:hAnsi="Times New Roman" w:cs="Times New Roman"/>
          <w:b w:val="0"/>
          <w:bCs w:val="0"/>
          <w:i w:val="0"/>
          <w:iCs w:val="0"/>
          <w:smallCaps w:val="0"/>
          <w:strike w:val="0"/>
          <w:lang w:val="en-US" w:eastAsia="en-US"/>
        </w:rPr>
        <w:t xml:space="preserve"> viewship numbers.</w:t>
      </w:r>
    </w:p>
    <w:p>
      <w:pPr>
        <w:pStyle w:val="14"/>
        <w:keepNext w:val="0"/>
        <w:keepLines w:val="0"/>
        <w:widowControl w:val="0"/>
        <w:numPr>
          <w:ilvl w:val="0"/>
          <w:numId w:val="11"/>
        </w:numPr>
        <w:shd w:val="clear" w:color="auto" w:fill="auto"/>
        <w:tabs>
          <w:tab w:val="left" w:pos="623"/>
        </w:tabs>
        <w:bidi w:val="0"/>
        <w:spacing w:before="0" w:after="140" w:line="240" w:lineRule="auto"/>
        <w:ind w:left="0" w:right="0" w:firstLine="140"/>
        <w:jc w:val="left"/>
        <w:rPr>
          <w:rFonts w:hint="default" w:ascii="Times New Roman" w:hAnsi="Times New Roman" w:cs="Times New Roman"/>
        </w:rPr>
      </w:pPr>
      <w:bookmarkStart w:id="39" w:name="bookmark61"/>
      <w:bookmarkEnd w:id="39"/>
      <w:r>
        <w:rPr>
          <w:rFonts w:hint="default" w:ascii="Times New Roman" w:hAnsi="Times New Roman" w:eastAsia="Times New Roman" w:cs="Times New Roman"/>
          <w:color w:val="000000"/>
          <w:spacing w:val="0"/>
          <w:w w:val="100"/>
          <w:position w:val="0"/>
          <w:lang w:val="en-US" w:eastAsia="en-US" w:bidi="en-US"/>
        </w:rPr>
        <w:t>Why is "home cooked meal" mentioned in Paragraph 1?</w:t>
      </w:r>
    </w:p>
    <w:p>
      <w:pPr>
        <w:pStyle w:val="14"/>
        <w:keepNext w:val="0"/>
        <w:keepLines w:val="0"/>
        <w:widowControl w:val="0"/>
        <w:numPr>
          <w:ilvl w:val="0"/>
          <w:numId w:val="19"/>
        </w:numPr>
        <w:shd w:val="clear" w:color="auto" w:fill="auto"/>
        <w:tabs>
          <w:tab w:val="left" w:pos="876"/>
        </w:tabs>
        <w:bidi w:val="0"/>
        <w:spacing w:before="0" w:after="140" w:line="240" w:lineRule="auto"/>
        <w:ind w:left="0" w:right="0" w:firstLine="460"/>
        <w:jc w:val="left"/>
        <w:rPr>
          <w:rFonts w:hint="default" w:ascii="Times New Roman" w:hAnsi="Times New Roman" w:cs="Times New Roman"/>
        </w:rPr>
      </w:pPr>
      <w:bookmarkStart w:id="40" w:name="bookmark62"/>
      <w:bookmarkEnd w:id="40"/>
      <w:r>
        <w:rPr>
          <w:rFonts w:hint="default" w:ascii="Times New Roman" w:hAnsi="Times New Roman" w:eastAsia="Times New Roman" w:cs="Times New Roman"/>
          <w:color w:val="000000"/>
          <w:spacing w:val="0"/>
          <w:w w:val="100"/>
          <w:position w:val="0"/>
          <w:lang w:val="en-US" w:eastAsia="en-US" w:bidi="en-US"/>
        </w:rPr>
        <w:t>To introduce the topic.</w:t>
      </w:r>
    </w:p>
    <w:p>
      <w:pPr>
        <w:pStyle w:val="14"/>
        <w:keepNext w:val="0"/>
        <w:keepLines w:val="0"/>
        <w:widowControl w:val="0"/>
        <w:numPr>
          <w:ilvl w:val="0"/>
          <w:numId w:val="19"/>
        </w:numPr>
        <w:shd w:val="clear" w:color="auto" w:fill="auto"/>
        <w:tabs>
          <w:tab w:val="left" w:pos="866"/>
        </w:tabs>
        <w:bidi w:val="0"/>
        <w:spacing w:before="0" w:after="140" w:line="240" w:lineRule="auto"/>
        <w:ind w:left="0" w:right="0" w:firstLine="460"/>
        <w:jc w:val="left"/>
        <w:rPr>
          <w:rFonts w:hint="default" w:ascii="Times New Roman" w:hAnsi="Times New Roman" w:cs="Times New Roman"/>
        </w:rPr>
      </w:pPr>
      <w:bookmarkStart w:id="41" w:name="bookmark63"/>
      <w:bookmarkEnd w:id="41"/>
      <w:r>
        <w:rPr>
          <w:rFonts w:hint="default" w:ascii="Times New Roman" w:hAnsi="Times New Roman" w:eastAsia="Times New Roman" w:cs="Times New Roman"/>
          <w:color w:val="000000"/>
          <w:spacing w:val="0"/>
          <w:w w:val="100"/>
          <w:position w:val="0"/>
          <w:lang w:val="en-US" w:eastAsia="en-US" w:bidi="en-US"/>
        </w:rPr>
        <w:t>To show TV can't be replaced.</w:t>
      </w:r>
    </w:p>
    <w:p>
      <w:pPr>
        <w:pStyle w:val="14"/>
        <w:keepNext w:val="0"/>
        <w:keepLines w:val="0"/>
        <w:widowControl w:val="0"/>
        <w:numPr>
          <w:ilvl w:val="0"/>
          <w:numId w:val="19"/>
        </w:numPr>
        <w:shd w:val="clear" w:color="auto" w:fill="auto"/>
        <w:tabs>
          <w:tab w:val="left" w:pos="852"/>
        </w:tabs>
        <w:bidi w:val="0"/>
        <w:spacing w:before="0" w:after="140" w:line="240" w:lineRule="auto"/>
        <w:ind w:left="0" w:right="0" w:firstLine="460"/>
        <w:jc w:val="left"/>
        <w:rPr>
          <w:rFonts w:hint="default" w:ascii="Times New Roman" w:hAnsi="Times New Roman" w:cs="Times New Roman"/>
        </w:rPr>
      </w:pPr>
      <w:bookmarkStart w:id="42" w:name="bookmark64"/>
      <w:bookmarkEnd w:id="42"/>
      <w:r>
        <w:rPr>
          <w:rFonts w:hint="default" w:ascii="Times New Roman" w:hAnsi="Times New Roman" w:eastAsia="Times New Roman" w:cs="Times New Roman"/>
          <w:color w:val="000000"/>
          <w:spacing w:val="0"/>
          <w:w w:val="100"/>
          <w:position w:val="0"/>
          <w:lang w:val="en-US" w:eastAsia="en-US" w:bidi="en-US"/>
        </w:rPr>
        <w:t>To give background information.</w:t>
      </w:r>
    </w:p>
    <w:p>
      <w:pPr>
        <w:pStyle w:val="14"/>
        <w:keepNext w:val="0"/>
        <w:keepLines w:val="0"/>
        <w:widowControl w:val="0"/>
        <w:numPr>
          <w:ilvl w:val="0"/>
          <w:numId w:val="19"/>
        </w:numPr>
        <w:shd w:val="clear" w:color="auto" w:fill="auto"/>
        <w:tabs>
          <w:tab w:val="left" w:pos="876"/>
        </w:tabs>
        <w:bidi w:val="0"/>
        <w:spacing w:before="0" w:after="140" w:line="240" w:lineRule="auto"/>
        <w:ind w:left="0" w:right="0" w:firstLine="460"/>
        <w:jc w:val="left"/>
        <w:rPr>
          <w:rFonts w:hint="default" w:ascii="Times New Roman" w:hAnsi="Times New Roman" w:cs="Times New Roman"/>
        </w:rPr>
      </w:pPr>
      <w:bookmarkStart w:id="43" w:name="bookmark65"/>
      <w:bookmarkEnd w:id="43"/>
      <w:r>
        <w:rPr>
          <w:rFonts w:hint="default" w:ascii="Times New Roman" w:hAnsi="Times New Roman" w:eastAsia="Times New Roman" w:cs="Times New Roman"/>
          <w:color w:val="000000"/>
          <w:spacing w:val="0"/>
          <w:w w:val="100"/>
          <w:position w:val="0"/>
          <w:lang w:val="en-US" w:eastAsia="en-US" w:bidi="en-US"/>
        </w:rPr>
        <w:t>To prove big data can be applied.</w:t>
      </w:r>
    </w:p>
    <w:p>
      <w:pPr>
        <w:pStyle w:val="14"/>
        <w:keepNext w:val="0"/>
        <w:keepLines w:val="0"/>
        <w:widowControl w:val="0"/>
        <w:numPr>
          <w:ilvl w:val="0"/>
          <w:numId w:val="11"/>
        </w:numPr>
        <w:shd w:val="clear" w:color="auto" w:fill="auto"/>
        <w:tabs>
          <w:tab w:val="left" w:pos="618"/>
        </w:tabs>
        <w:bidi w:val="0"/>
        <w:spacing w:before="0" w:after="140" w:line="240" w:lineRule="auto"/>
        <w:ind w:left="0" w:right="0" w:firstLine="140"/>
        <w:jc w:val="left"/>
        <w:rPr>
          <w:rFonts w:hint="default" w:ascii="Times New Roman" w:hAnsi="Times New Roman" w:cs="Times New Roman"/>
        </w:rPr>
      </w:pPr>
      <w:bookmarkStart w:id="44" w:name="bookmark66"/>
      <w:bookmarkEnd w:id="44"/>
      <w:r>
        <w:rPr>
          <w:rFonts w:hint="default" w:ascii="Times New Roman" w:hAnsi="Times New Roman" w:eastAsia="Times New Roman" w:cs="Times New Roman"/>
          <w:color w:val="000000"/>
          <w:spacing w:val="0"/>
          <w:w w:val="100"/>
          <w:position w:val="0"/>
          <w:lang w:val="en-US" w:eastAsia="en-US" w:bidi="en-US"/>
        </w:rPr>
        <w:t>What can we learn about the television industry?</w:t>
      </w:r>
    </w:p>
    <w:p>
      <w:pPr>
        <w:pStyle w:val="14"/>
        <w:keepNext w:val="0"/>
        <w:keepLines w:val="0"/>
        <w:widowControl w:val="0"/>
        <w:numPr>
          <w:ilvl w:val="0"/>
          <w:numId w:val="20"/>
        </w:numPr>
        <w:shd w:val="clear" w:color="auto" w:fill="auto"/>
        <w:tabs>
          <w:tab w:val="left" w:pos="876"/>
        </w:tabs>
        <w:bidi w:val="0"/>
        <w:spacing w:before="0" w:after="140" w:line="240" w:lineRule="auto"/>
        <w:ind w:left="0" w:right="0" w:firstLine="460"/>
        <w:jc w:val="left"/>
        <w:rPr>
          <w:rFonts w:hint="default" w:ascii="Times New Roman" w:hAnsi="Times New Roman" w:cs="Times New Roman"/>
        </w:rPr>
      </w:pPr>
      <w:bookmarkStart w:id="45" w:name="bookmark67"/>
      <w:bookmarkEnd w:id="45"/>
      <w:r>
        <w:rPr>
          <w:rFonts w:hint="default" w:ascii="Times New Roman" w:hAnsi="Times New Roman" w:eastAsia="Times New Roman" w:cs="Times New Roman"/>
          <w:color w:val="000000"/>
          <w:spacing w:val="0"/>
          <w:w w:val="100"/>
          <w:position w:val="0"/>
          <w:lang w:val="en-US" w:eastAsia="en-US" w:bidi="en-US"/>
        </w:rPr>
        <w:t>It keeps making a high profit.</w:t>
      </w:r>
    </w:p>
    <w:p>
      <w:pPr>
        <w:pStyle w:val="14"/>
        <w:keepNext w:val="0"/>
        <w:keepLines w:val="0"/>
        <w:widowControl w:val="0"/>
        <w:numPr>
          <w:ilvl w:val="0"/>
          <w:numId w:val="20"/>
        </w:numPr>
        <w:shd w:val="clear" w:color="auto" w:fill="auto"/>
        <w:tabs>
          <w:tab w:val="left" w:pos="876"/>
        </w:tabs>
        <w:bidi w:val="0"/>
        <w:spacing w:before="0" w:after="140" w:line="240" w:lineRule="auto"/>
        <w:ind w:left="0" w:right="0" w:firstLine="460"/>
        <w:jc w:val="left"/>
        <w:rPr>
          <w:rFonts w:hint="default" w:ascii="Times New Roman" w:hAnsi="Times New Roman" w:cs="Times New Roman"/>
        </w:rPr>
      </w:pPr>
      <w:bookmarkStart w:id="46" w:name="bookmark68"/>
      <w:bookmarkEnd w:id="46"/>
      <w:r>
        <w:rPr>
          <w:rFonts w:hint="default" w:ascii="Times New Roman" w:hAnsi="Times New Roman" w:eastAsia="Times New Roman" w:cs="Times New Roman"/>
          <w:color w:val="000000"/>
          <w:spacing w:val="0"/>
          <w:w w:val="100"/>
          <w:position w:val="0"/>
          <w:lang w:val="en-US" w:eastAsia="en-US" w:bidi="en-US"/>
        </w:rPr>
        <w:t>I</w:t>
      </w:r>
      <w:r>
        <w:rPr>
          <w:rFonts w:hint="eastAsia" w:eastAsia="宋体" w:cs="Times New Roman"/>
          <w:color w:val="000000"/>
          <w:spacing w:val="0"/>
          <w:w w:val="100"/>
          <w:position w:val="0"/>
          <w:lang w:val="en-US" w:eastAsia="zh-CN" w:bidi="en-US"/>
        </w:rPr>
        <w:t>t</w:t>
      </w:r>
      <w:r>
        <w:rPr>
          <w:rFonts w:hint="default" w:eastAsia="宋体" w:cs="Times New Roman"/>
          <w:color w:val="000000"/>
          <w:spacing w:val="0"/>
          <w:w w:val="100"/>
          <w:position w:val="0"/>
          <w:lang w:val="en-US" w:eastAsia="zh-CN" w:bidi="en-US"/>
        </w:rPr>
        <w:t>’</w:t>
      </w:r>
      <w:r>
        <w:rPr>
          <w:rFonts w:hint="default" w:ascii="Times New Roman" w:hAnsi="Times New Roman" w:eastAsia="Times New Roman" w:cs="Times New Roman"/>
          <w:color w:val="000000"/>
          <w:spacing w:val="0"/>
          <w:w w:val="100"/>
          <w:position w:val="0"/>
          <w:lang w:val="en-US" w:eastAsia="en-US" w:bidi="en-US"/>
        </w:rPr>
        <w:t>s losing its viewers to cinemas.</w:t>
      </w:r>
    </w:p>
    <w:p>
      <w:pPr>
        <w:pStyle w:val="14"/>
        <w:keepNext w:val="0"/>
        <w:keepLines w:val="0"/>
        <w:widowControl w:val="0"/>
        <w:numPr>
          <w:ilvl w:val="0"/>
          <w:numId w:val="20"/>
        </w:numPr>
        <w:shd w:val="clear" w:color="auto" w:fill="auto"/>
        <w:tabs>
          <w:tab w:val="left" w:pos="876"/>
        </w:tabs>
        <w:bidi w:val="0"/>
        <w:spacing w:before="0" w:after="140" w:line="240" w:lineRule="auto"/>
        <w:ind w:left="0" w:right="0" w:firstLine="460"/>
        <w:jc w:val="left"/>
        <w:rPr>
          <w:rFonts w:hint="default" w:ascii="Times New Roman" w:hAnsi="Times New Roman" w:cs="Times New Roman"/>
        </w:rPr>
      </w:pPr>
      <w:bookmarkStart w:id="47" w:name="bookmark69"/>
      <w:bookmarkEnd w:id="47"/>
      <w:r>
        <w:rPr>
          <w:rFonts w:hint="default" w:ascii="Times New Roman" w:hAnsi="Times New Roman" w:eastAsia="Times New Roman" w:cs="Times New Roman"/>
          <w:color w:val="000000"/>
          <w:spacing w:val="0"/>
          <w:w w:val="100"/>
          <w:position w:val="0"/>
          <w:lang w:val="en-US" w:eastAsia="en-US" w:bidi="en-US"/>
        </w:rPr>
        <w:t>It's too dependent on advertising.</w:t>
      </w:r>
    </w:p>
    <w:p>
      <w:pPr>
        <w:pStyle w:val="14"/>
        <w:keepNext w:val="0"/>
        <w:keepLines w:val="0"/>
        <w:widowControl w:val="0"/>
        <w:numPr>
          <w:ilvl w:val="0"/>
          <w:numId w:val="20"/>
        </w:numPr>
        <w:shd w:val="clear" w:color="auto" w:fill="auto"/>
        <w:tabs>
          <w:tab w:val="left" w:pos="876"/>
        </w:tabs>
        <w:bidi w:val="0"/>
        <w:spacing w:before="0" w:after="140" w:line="240" w:lineRule="auto"/>
        <w:ind w:left="0" w:right="0" w:firstLine="46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It is updated to meet the challenges.</w:t>
      </w:r>
    </w:p>
    <w:p>
      <w:pPr>
        <w:pStyle w:val="14"/>
        <w:keepNext w:val="0"/>
        <w:keepLines w:val="0"/>
        <w:widowControl w:val="0"/>
        <w:numPr>
          <w:ilvl w:val="0"/>
          <w:numId w:val="11"/>
        </w:numPr>
        <w:shd w:val="clear" w:color="auto" w:fill="auto"/>
        <w:tabs>
          <w:tab w:val="left" w:pos="628"/>
        </w:tabs>
        <w:bidi w:val="0"/>
        <w:spacing w:before="0" w:after="0" w:line="240" w:lineRule="auto"/>
        <w:ind w:left="0" w:right="0" w:firstLine="140"/>
        <w:jc w:val="left"/>
        <w:rPr>
          <w:rFonts w:hint="default" w:ascii="Times New Roman" w:hAnsi="Times New Roman" w:cs="Times New Roman"/>
        </w:rPr>
      </w:pPr>
      <w:bookmarkStart w:id="48" w:name="bookmark70"/>
      <w:bookmarkEnd w:id="48"/>
      <w:r>
        <w:rPr>
          <w:rFonts w:hint="default" w:ascii="Times New Roman" w:hAnsi="Times New Roman" w:eastAsia="Times New Roman" w:cs="Times New Roman"/>
          <w:i/>
          <w:iCs/>
          <w:color w:val="000000"/>
          <w:spacing w:val="0"/>
          <w:w w:val="100"/>
          <w:position w:val="0"/>
          <w:lang w:val="en-US" w:eastAsia="en-US" w:bidi="en-US"/>
        </w:rPr>
        <w:t>House of Cards</w:t>
      </w:r>
      <w:r>
        <w:rPr>
          <w:rFonts w:hint="default" w:ascii="Times New Roman" w:hAnsi="Times New Roman" w:eastAsia="Times New Roman" w:cs="Times New Roman"/>
          <w:color w:val="000000"/>
          <w:spacing w:val="0"/>
          <w:w w:val="100"/>
          <w:position w:val="0"/>
          <w:lang w:val="en-US" w:eastAsia="en-US" w:bidi="en-US"/>
        </w:rPr>
        <w:t xml:space="preserve"> is an example to show data-driven</w:t>
      </w:r>
    </w:p>
    <w:p>
      <w:pPr>
        <w:pStyle w:val="14"/>
        <w:keepNext w:val="0"/>
        <w:keepLines w:val="0"/>
        <w:widowControl w:val="0"/>
        <w:shd w:val="clear" w:color="auto" w:fill="auto"/>
        <w:tabs>
          <w:tab w:val="left" w:pos="168"/>
        </w:tabs>
        <w:bidi w:val="0"/>
        <w:spacing w:before="0" w:after="0" w:line="180" w:lineRule="auto"/>
        <w:ind w:left="0" w:right="0" w:hanging="960"/>
        <w:jc w:val="left"/>
        <w:rPr>
          <w:rFonts w:hint="default" w:ascii="Times New Roman" w:hAnsi="Times New Roman" w:cs="Times New Roman"/>
          <w:color w:val="FFFFFF" w:themeColor="background1"/>
          <w14:textFill>
            <w14:solidFill>
              <w14:schemeClr w14:val="bg1"/>
            </w14:solidFill>
          </w14:textFill>
        </w:rPr>
      </w:pPr>
      <w:r>
        <w:rPr>
          <w:rFonts w:hint="default" w:ascii="Times New Roman" w:hAnsi="Times New Roman" w:cs="Times New Roman"/>
          <w:u w:val="single"/>
        </w:rPr>
        <w:t xml:space="preserve"> </w:t>
      </w:r>
      <w:r>
        <w:rPr>
          <w:rFonts w:hint="default" w:ascii="Times New Roman" w:hAnsi="Times New Roman" w:cs="Times New Roman"/>
          <w:color w:val="FFFFFF" w:themeColor="background1"/>
          <w:u w:val="single"/>
          <w14:textFill>
            <w14:solidFill>
              <w14:schemeClr w14:val="bg1"/>
            </w14:solidFill>
          </w14:textFill>
        </w:rPr>
        <w:tab/>
      </w:r>
    </w:p>
    <w:p>
      <w:pPr>
        <w:pStyle w:val="14"/>
        <w:keepNext w:val="0"/>
        <w:keepLines w:val="0"/>
        <w:widowControl w:val="0"/>
        <w:shd w:val="clear" w:color="auto" w:fill="auto"/>
        <w:tabs>
          <w:tab w:val="left" w:pos="4377"/>
        </w:tabs>
        <w:bidi w:val="0"/>
        <w:spacing w:before="0" w:after="140" w:line="240" w:lineRule="auto"/>
        <w:ind w:left="0" w:right="0" w:firstLine="46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A. content choice</w:t>
      </w:r>
      <w:r>
        <w:rPr>
          <w:rFonts w:hint="default" w:ascii="Times New Roman" w:hAnsi="Times New Roman" w:eastAsia="Times New Roman" w:cs="Times New Roman"/>
          <w:color w:val="000000"/>
          <w:spacing w:val="0"/>
          <w:w w:val="100"/>
          <w:position w:val="0"/>
          <w:lang w:val="en-US" w:eastAsia="en-US" w:bidi="en-US"/>
        </w:rPr>
        <w:tab/>
      </w:r>
      <w:r>
        <w:rPr>
          <w:rFonts w:hint="eastAsia" w:eastAsia="宋体" w:cs="Times New Roman"/>
          <w:color w:val="000000"/>
          <w:spacing w:val="0"/>
          <w:w w:val="100"/>
          <w:position w:val="0"/>
          <w:lang w:val="en-US" w:eastAsia="zh-CN" w:bidi="en-US"/>
        </w:rPr>
        <w:t>B</w:t>
      </w:r>
      <w:r>
        <w:rPr>
          <w:rFonts w:hint="default" w:ascii="Times New Roman" w:hAnsi="Times New Roman" w:eastAsia="Times New Roman" w:cs="Times New Roman"/>
          <w:color w:val="000000"/>
          <w:spacing w:val="0"/>
          <w:w w:val="100"/>
          <w:position w:val="0"/>
          <w:lang w:val="en-US" w:eastAsia="en-US" w:bidi="en-US"/>
        </w:rPr>
        <w:t>. subscription service</w:t>
      </w:r>
    </w:p>
    <w:p>
      <w:pPr>
        <w:pStyle w:val="14"/>
        <w:keepNext w:val="0"/>
        <w:keepLines w:val="0"/>
        <w:widowControl w:val="0"/>
        <w:shd w:val="clear" w:color="auto" w:fill="auto"/>
        <w:tabs>
          <w:tab w:val="left" w:pos="4377"/>
        </w:tabs>
        <w:bidi w:val="0"/>
        <w:spacing w:before="0" w:after="140" w:line="240" w:lineRule="auto"/>
        <w:ind w:left="0" w:right="0" w:firstLine="46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 homepage layout</w:t>
      </w:r>
      <w:r>
        <w:rPr>
          <w:rFonts w:hint="default" w:ascii="Times New Roman" w:hAnsi="Times New Roman" w:eastAsia="Times New Roman" w:cs="Times New Roman"/>
          <w:color w:val="000000"/>
          <w:spacing w:val="0"/>
          <w:w w:val="100"/>
          <w:position w:val="0"/>
          <w:lang w:val="en-US" w:eastAsia="en-US" w:bidi="en-US"/>
        </w:rPr>
        <w:tab/>
      </w:r>
      <w:r>
        <w:rPr>
          <w:rFonts w:hint="default" w:ascii="Times New Roman" w:hAnsi="Times New Roman" w:eastAsia="Times New Roman" w:cs="Times New Roman"/>
          <w:color w:val="000000"/>
          <w:spacing w:val="0"/>
          <w:w w:val="100"/>
          <w:position w:val="0"/>
          <w:lang w:val="en-US" w:eastAsia="en-US" w:bidi="en-US"/>
        </w:rPr>
        <w:t>D. providers</w:t>
      </w:r>
      <w:r>
        <w:rPr>
          <w:rFonts w:hint="default" w:eastAsia="宋体" w:cs="Times New Roman"/>
          <w:color w:val="000000"/>
          <w:spacing w:val="0"/>
          <w:w w:val="100"/>
          <w:position w:val="0"/>
          <w:lang w:val="en-US" w:eastAsia="zh-CN" w:bidi="en-US"/>
        </w:rPr>
        <w:t>’</w:t>
      </w:r>
      <w:r>
        <w:rPr>
          <w:rFonts w:hint="default" w:ascii="Times New Roman" w:hAnsi="Times New Roman" w:eastAsia="Times New Roman" w:cs="Times New Roman"/>
          <w:color w:val="000000"/>
          <w:spacing w:val="0"/>
          <w:w w:val="100"/>
          <w:position w:val="0"/>
          <w:lang w:val="en-US" w:eastAsia="en-US" w:bidi="en-US"/>
        </w:rPr>
        <w:t xml:space="preserve"> preference</w:t>
      </w:r>
    </w:p>
    <w:p>
      <w:pPr>
        <w:pStyle w:val="14"/>
        <w:keepNext w:val="0"/>
        <w:keepLines w:val="0"/>
        <w:widowControl w:val="0"/>
        <w:numPr>
          <w:ilvl w:val="0"/>
          <w:numId w:val="11"/>
        </w:numPr>
        <w:shd w:val="clear" w:color="auto" w:fill="auto"/>
        <w:tabs>
          <w:tab w:val="left" w:pos="628"/>
        </w:tabs>
        <w:bidi w:val="0"/>
        <w:spacing w:before="0" w:after="140" w:line="240" w:lineRule="auto"/>
        <w:ind w:left="0" w:right="0" w:firstLine="140"/>
        <w:jc w:val="left"/>
        <w:rPr>
          <w:rFonts w:hint="default" w:ascii="Times New Roman" w:hAnsi="Times New Roman" w:cs="Times New Roman"/>
        </w:rPr>
      </w:pPr>
      <w:bookmarkStart w:id="49" w:name="bookmark71"/>
      <w:bookmarkEnd w:id="49"/>
      <w:r>
        <w:rPr>
          <w:rFonts w:hint="default" w:ascii="Times New Roman" w:hAnsi="Times New Roman" w:eastAsia="Times New Roman" w:cs="Times New Roman"/>
          <w:color w:val="000000"/>
          <w:spacing w:val="0"/>
          <w:w w:val="100"/>
          <w:position w:val="0"/>
          <w:lang w:val="en-US" w:eastAsia="en-US" w:bidi="en-US"/>
        </w:rPr>
        <w:t>What is the writing purpose of the passage?</w:t>
      </w:r>
    </w:p>
    <w:p>
      <w:pPr>
        <w:pStyle w:val="14"/>
        <w:keepNext w:val="0"/>
        <w:keepLines w:val="0"/>
        <w:widowControl w:val="0"/>
        <w:numPr>
          <w:ilvl w:val="0"/>
          <w:numId w:val="21"/>
        </w:numPr>
        <w:shd w:val="clear" w:color="auto" w:fill="auto"/>
        <w:tabs>
          <w:tab w:val="left" w:pos="886"/>
        </w:tabs>
        <w:bidi w:val="0"/>
        <w:spacing w:before="0" w:after="140" w:line="240" w:lineRule="auto"/>
        <w:ind w:left="0" w:right="0" w:firstLine="460"/>
        <w:jc w:val="left"/>
        <w:rPr>
          <w:rFonts w:hint="default" w:ascii="Times New Roman" w:hAnsi="Times New Roman" w:cs="Times New Roman"/>
        </w:rPr>
      </w:pPr>
      <w:bookmarkStart w:id="50" w:name="bookmark72"/>
      <w:bookmarkEnd w:id="50"/>
      <w:r>
        <w:rPr>
          <w:rFonts w:hint="default" w:ascii="Times New Roman" w:hAnsi="Times New Roman" w:eastAsia="Times New Roman" w:cs="Times New Roman"/>
          <w:color w:val="000000"/>
          <w:spacing w:val="0"/>
          <w:w w:val="100"/>
          <w:position w:val="0"/>
          <w:lang w:val="en-US" w:eastAsia="en-US" w:bidi="en-US"/>
        </w:rPr>
        <w:t>To show how television increases profits.</w:t>
      </w:r>
    </w:p>
    <w:p>
      <w:pPr>
        <w:pStyle w:val="14"/>
        <w:keepNext w:val="0"/>
        <w:keepLines w:val="0"/>
        <w:widowControl w:val="0"/>
        <w:numPr>
          <w:ilvl w:val="0"/>
          <w:numId w:val="21"/>
        </w:numPr>
        <w:shd w:val="clear" w:color="auto" w:fill="auto"/>
        <w:tabs>
          <w:tab w:val="left" w:pos="886"/>
        </w:tabs>
        <w:bidi w:val="0"/>
        <w:spacing w:before="0" w:after="140" w:line="240" w:lineRule="auto"/>
        <w:ind w:left="0" w:right="0" w:firstLine="460"/>
        <w:jc w:val="left"/>
        <w:rPr>
          <w:rFonts w:hint="default" w:ascii="Times New Roman" w:hAnsi="Times New Roman" w:cs="Times New Roman"/>
        </w:rPr>
      </w:pPr>
      <w:bookmarkStart w:id="51" w:name="bookmark73"/>
      <w:bookmarkEnd w:id="51"/>
      <w:r>
        <w:rPr>
          <w:rFonts w:hint="default" w:ascii="Times New Roman" w:hAnsi="Times New Roman" w:eastAsia="Times New Roman" w:cs="Times New Roman"/>
          <w:color w:val="000000"/>
          <w:spacing w:val="0"/>
          <w:w w:val="100"/>
          <w:position w:val="0"/>
          <w:lang w:val="en-US" w:eastAsia="en-US" w:bidi="en-US"/>
        </w:rPr>
        <w:t>To explain how data benefit the TV industry.</w:t>
      </w:r>
    </w:p>
    <w:p>
      <w:pPr>
        <w:pStyle w:val="14"/>
        <w:keepNext w:val="0"/>
        <w:keepLines w:val="0"/>
        <w:widowControl w:val="0"/>
        <w:numPr>
          <w:ilvl w:val="0"/>
          <w:numId w:val="21"/>
        </w:numPr>
        <w:shd w:val="clear" w:color="auto" w:fill="auto"/>
        <w:tabs>
          <w:tab w:val="left" w:pos="886"/>
        </w:tabs>
        <w:bidi w:val="0"/>
        <w:spacing w:before="0" w:after="140" w:line="240" w:lineRule="auto"/>
        <w:ind w:left="0" w:right="0" w:firstLine="460"/>
        <w:jc w:val="left"/>
        <w:rPr>
          <w:rFonts w:hint="default" w:ascii="Times New Roman" w:hAnsi="Times New Roman" w:cs="Times New Roman"/>
        </w:rPr>
      </w:pPr>
      <w:bookmarkStart w:id="52" w:name="bookmark74"/>
      <w:bookmarkEnd w:id="52"/>
      <w:r>
        <w:rPr>
          <w:rFonts w:hint="default" w:ascii="Times New Roman" w:hAnsi="Times New Roman" w:eastAsia="Times New Roman" w:cs="Times New Roman"/>
          <w:color w:val="000000"/>
          <w:spacing w:val="0"/>
          <w:w w:val="100"/>
          <w:position w:val="0"/>
          <w:lang w:val="en-US" w:eastAsia="en-US" w:bidi="en-US"/>
        </w:rPr>
        <w:t>To present how over-the-top television works.</w:t>
      </w:r>
    </w:p>
    <w:p>
      <w:pPr>
        <w:pStyle w:val="14"/>
        <w:keepNext w:val="0"/>
        <w:keepLines w:val="0"/>
        <w:widowControl w:val="0"/>
        <w:numPr>
          <w:ilvl w:val="0"/>
          <w:numId w:val="21"/>
        </w:numPr>
        <w:shd w:val="clear" w:color="auto" w:fill="auto"/>
        <w:tabs>
          <w:tab w:val="left" w:pos="886"/>
        </w:tabs>
        <w:bidi w:val="0"/>
        <w:spacing w:before="0" w:after="140" w:line="240" w:lineRule="auto"/>
        <w:ind w:left="0" w:right="0" w:firstLine="460"/>
        <w:jc w:val="left"/>
        <w:rPr>
          <w:rFonts w:hint="default" w:ascii="Times New Roman" w:hAnsi="Times New Roman" w:cs="Times New Roman"/>
        </w:rPr>
      </w:pPr>
      <w:bookmarkStart w:id="53" w:name="bookmark75"/>
      <w:bookmarkEnd w:id="53"/>
      <w:r>
        <w:rPr>
          <w:rFonts w:hint="default" w:ascii="Times New Roman" w:hAnsi="Times New Roman" w:eastAsia="Times New Roman" w:cs="Times New Roman"/>
          <w:color w:val="000000"/>
          <w:spacing w:val="0"/>
          <w:w w:val="100"/>
          <w:position w:val="0"/>
          <w:lang w:val="en-US" w:eastAsia="en-US" w:bidi="en-US"/>
        </w:rPr>
        <w:t>To tell how the television industry goes digital.</w:t>
      </w:r>
    </w:p>
    <w:p>
      <w:pPr>
        <w:pStyle w:val="12"/>
        <w:keepNext w:val="0"/>
        <w:keepLines w:val="0"/>
        <w:widowControl w:val="0"/>
        <w:shd w:val="clear" w:color="auto" w:fill="auto"/>
        <w:bidi w:val="0"/>
        <w:spacing w:before="0" w:after="0" w:line="430" w:lineRule="exact"/>
        <w:ind w:left="0" w:right="0" w:firstLine="280"/>
        <w:jc w:val="left"/>
        <w:rPr>
          <w:rFonts w:hint="default" w:ascii="Times New Roman" w:hAnsi="Times New Roman" w:cs="Times New Roman"/>
          <w:b/>
          <w:bCs/>
        </w:rPr>
      </w:pPr>
      <w:r>
        <w:rPr>
          <w:rFonts w:hint="default" w:ascii="Times New Roman" w:hAnsi="Times New Roman" w:cs="Times New Roman"/>
          <w:b/>
          <w:bCs/>
          <w:color w:val="000000"/>
          <w:spacing w:val="0"/>
          <w:w w:val="100"/>
          <w:position w:val="0"/>
        </w:rPr>
        <w:t>第二节（共</w:t>
      </w:r>
      <w:r>
        <w:rPr>
          <w:rFonts w:hint="default" w:ascii="Times New Roman" w:hAnsi="Times New Roman" w:eastAsia="Times New Roman" w:cs="Times New Roman"/>
          <w:b/>
          <w:bCs/>
          <w:color w:val="000000"/>
          <w:spacing w:val="0"/>
          <w:w w:val="100"/>
          <w:position w:val="0"/>
        </w:rPr>
        <w:t>5</w:t>
      </w:r>
      <w:r>
        <w:rPr>
          <w:rFonts w:hint="default" w:ascii="Times New Roman" w:hAnsi="Times New Roman" w:cs="Times New Roman"/>
          <w:b/>
          <w:bCs/>
          <w:color w:val="000000"/>
          <w:spacing w:val="0"/>
          <w:w w:val="100"/>
          <w:position w:val="0"/>
        </w:rPr>
        <w:t>小题；每小题</w:t>
      </w:r>
      <w:r>
        <w:rPr>
          <w:rFonts w:hint="default" w:ascii="Times New Roman" w:hAnsi="Times New Roman" w:eastAsia="Times New Roman" w:cs="Times New Roman"/>
          <w:b/>
          <w:bCs/>
          <w:color w:val="000000"/>
          <w:spacing w:val="0"/>
          <w:w w:val="100"/>
          <w:position w:val="0"/>
        </w:rPr>
        <w:t>2</w:t>
      </w:r>
      <w:r>
        <w:rPr>
          <w:rFonts w:hint="default" w:ascii="Times New Roman" w:hAnsi="Times New Roman" w:cs="Times New Roman"/>
          <w:b/>
          <w:bCs/>
          <w:color w:val="000000"/>
          <w:spacing w:val="0"/>
          <w:w w:val="100"/>
          <w:position w:val="0"/>
        </w:rPr>
        <w:t>分，满分</w:t>
      </w:r>
      <w:r>
        <w:rPr>
          <w:rFonts w:hint="default" w:ascii="Times New Roman" w:hAnsi="Times New Roman" w:eastAsia="Times New Roman" w:cs="Times New Roman"/>
          <w:b/>
          <w:bCs/>
          <w:color w:val="000000"/>
          <w:spacing w:val="0"/>
          <w:w w:val="100"/>
          <w:position w:val="0"/>
        </w:rPr>
        <w:t>10</w:t>
      </w:r>
      <w:r>
        <w:rPr>
          <w:rFonts w:hint="default" w:ascii="Times New Roman" w:hAnsi="Times New Roman" w:cs="Times New Roman"/>
          <w:b/>
          <w:bCs/>
          <w:color w:val="000000"/>
          <w:spacing w:val="0"/>
          <w:w w:val="100"/>
          <w:position w:val="0"/>
        </w:rPr>
        <w:t>分）</w:t>
      </w:r>
    </w:p>
    <w:p>
      <w:pPr>
        <w:pStyle w:val="12"/>
        <w:keepNext w:val="0"/>
        <w:keepLines w:val="0"/>
        <w:widowControl w:val="0"/>
        <w:shd w:val="clear" w:color="auto" w:fill="auto"/>
        <w:bidi w:val="0"/>
        <w:spacing w:before="0" w:after="100" w:line="430" w:lineRule="exact"/>
        <w:ind w:left="0" w:right="0" w:firstLine="760"/>
        <w:jc w:val="left"/>
        <w:rPr>
          <w:rFonts w:hint="default" w:ascii="Times New Roman" w:hAnsi="Times New Roman" w:cs="Times New Roman"/>
        </w:rPr>
      </w:pPr>
      <w:r>
        <w:rPr>
          <w:rFonts w:hint="default" w:ascii="Times New Roman" w:hAnsi="Times New Roman" w:cs="Times New Roman"/>
          <w:color w:val="000000"/>
          <w:spacing w:val="0"/>
          <w:w w:val="100"/>
          <w:position w:val="0"/>
        </w:rPr>
        <w:t>根据短文内容，从短文后的选项中选出能填入空白处的最佳选项。选项中有两项为多余选项。</w:t>
      </w:r>
    </w:p>
    <w:p>
      <w:pPr>
        <w:pStyle w:val="14"/>
        <w:keepNext w:val="0"/>
        <w:keepLines w:val="0"/>
        <w:widowControl w:val="0"/>
        <w:shd w:val="clear" w:color="auto" w:fill="auto"/>
        <w:bidi w:val="0"/>
        <w:spacing w:before="0" w:after="0" w:line="408" w:lineRule="auto"/>
        <w:ind w:left="280" w:right="0" w:firstLine="520"/>
        <w:jc w:val="both"/>
        <w:rPr>
          <w:rFonts w:hint="default" w:ascii="Times New Roman" w:hAnsi="Times New Roman" w:eastAsia="宋体" w:cs="Times New Roman"/>
          <w:color w:val="FFFFFF" w:themeColor="background1"/>
          <w:u w:val="single"/>
          <w:lang w:val="en-US" w:eastAsia="zh-CN"/>
          <w14:textFill>
            <w14:solidFill>
              <w14:schemeClr w14:val="bg1"/>
            </w14:solidFill>
          </w14:textFill>
        </w:rPr>
      </w:pPr>
      <w:r>
        <w:rPr>
          <w:rFonts w:hint="default" w:ascii="Times New Roman" w:hAnsi="Times New Roman" w:eastAsia="Times New Roman" w:cs="Times New Roman"/>
          <w:color w:val="000000"/>
          <w:spacing w:val="0"/>
          <w:w w:val="100"/>
          <w:position w:val="0"/>
          <w:lang w:val="en-US" w:eastAsia="en-US" w:bidi="en-US"/>
        </w:rPr>
        <w:t>Elvis Presley won many awards from nations all over the world, yet he did not record in any language other than English. He never performed outside the United States, except for three shows in Canada</w:t>
      </w:r>
      <w:r>
        <w:rPr>
          <w:rFonts w:hint="default" w:ascii="Times New Roman" w:hAnsi="Times New Roman" w:eastAsia="宋体" w:cs="Times New Roman"/>
          <w:color w:val="000000"/>
          <w:spacing w:val="0"/>
          <w:w w:val="100"/>
          <w:position w:val="0"/>
          <w:lang w:val="zh-TW" w:eastAsia="zh-TW" w:bidi="zh-TW"/>
        </w:rPr>
        <w:t>.</w:t>
      </w:r>
      <w:r>
        <w:rPr>
          <w:rFonts w:hint="eastAsia" w:eastAsia="宋体" w:cs="Times New Roman"/>
          <w:color w:val="000000"/>
          <w:spacing w:val="0"/>
          <w:w w:val="100"/>
          <w:position w:val="0"/>
          <w:u w:val="single"/>
          <w:lang w:val="en-US" w:eastAsia="zh-CN" w:bidi="zh-TW"/>
        </w:rPr>
        <w:t xml:space="preserve">  31  </w:t>
      </w:r>
      <w:r>
        <w:rPr>
          <w:rFonts w:hint="eastAsia" w:eastAsia="宋体" w:cs="Times New Roman"/>
          <w:color w:val="FFFFFF" w:themeColor="background1"/>
          <w:spacing w:val="0"/>
          <w:w w:val="100"/>
          <w:position w:val="0"/>
          <w:u w:val="single"/>
          <w:lang w:val="en-US" w:eastAsia="zh-CN" w:bidi="zh-TW"/>
          <w14:textFill>
            <w14:solidFill>
              <w14:schemeClr w14:val="bg1"/>
            </w14:solidFill>
          </w14:textFill>
        </w:rPr>
        <w:t xml:space="preserve"> .</w:t>
      </w:r>
    </w:p>
    <w:p>
      <w:pPr>
        <w:pStyle w:val="14"/>
        <w:keepNext w:val="0"/>
        <w:keepLines w:val="0"/>
        <w:widowControl w:val="0"/>
        <w:shd w:val="clear" w:color="auto" w:fill="auto"/>
        <w:bidi w:val="0"/>
        <w:spacing w:before="0" w:after="0" w:line="408" w:lineRule="auto"/>
        <w:ind w:left="280" w:right="0" w:firstLine="520"/>
        <w:jc w:val="both"/>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In 1953, he made his first record of the song, “My Happiness"</w:t>
      </w:r>
      <w:r>
        <w:rPr>
          <w:rFonts w:hint="default" w:ascii="Times New Roman" w:hAnsi="Times New Roman" w:eastAsia="Times New Roman" w:cs="Times New Roman"/>
          <w:color w:val="000000"/>
          <w:spacing w:val="0"/>
          <w:w w:val="100"/>
          <w:position w:val="0"/>
          <w:u w:val="single"/>
          <w:lang w:val="en-US" w:eastAsia="en-US" w:bidi="en-US"/>
        </w:rPr>
        <w:t>.</w:t>
      </w:r>
      <w:r>
        <w:rPr>
          <w:rFonts w:hint="eastAsia" w:eastAsia="宋体" w:cs="Times New Roman"/>
          <w:color w:val="000000"/>
          <w:spacing w:val="0"/>
          <w:w w:val="100"/>
          <w:position w:val="0"/>
          <w:u w:val="single"/>
          <w:lang w:val="en-US" w:eastAsia="zh-CN" w:bidi="en-US"/>
        </w:rPr>
        <w:t xml:space="preserve">  32   </w:t>
      </w:r>
      <w:r>
        <w:rPr>
          <w:rFonts w:hint="default" w:ascii="Times New Roman" w:hAnsi="Times New Roman" w:eastAsia="Times New Roman" w:cs="Times New Roman"/>
          <w:color w:val="000000"/>
          <w:spacing w:val="0"/>
          <w:w w:val="100"/>
          <w:position w:val="0"/>
          <w:lang w:val="en-US" w:eastAsia="en-US" w:bidi="en-US"/>
        </w:rPr>
        <w:t xml:space="preserve">Another song, “Hound Dog", was one of Elvis Presley's most popular records. It sold five million copies in 1956. Music industry experts say more than one thousand million of Elvis' records have been sold. He was a success in many different kinds of music </w:t>
      </w:r>
      <w:r>
        <w:rPr>
          <w:rFonts w:hint="default" w:ascii="Times New Roman" w:hAnsi="Times New Roman" w:eastAsia="Times New Roman" w:cs="Times New Roman"/>
          <w:color w:val="000000"/>
          <w:spacing w:val="0"/>
          <w:w w:val="100"/>
          <w:position w:val="0"/>
          <w:lang w:val="zh-TW" w:eastAsia="zh-TW" w:bidi="zh-TW"/>
        </w:rPr>
        <w:t xml:space="preserve">— </w:t>
      </w:r>
      <w:r>
        <w:rPr>
          <w:rFonts w:hint="default" w:ascii="Times New Roman" w:hAnsi="Times New Roman" w:eastAsia="Times New Roman" w:cs="Times New Roman"/>
          <w:color w:val="000000"/>
          <w:spacing w:val="0"/>
          <w:w w:val="100"/>
          <w:position w:val="0"/>
          <w:lang w:val="en-US" w:eastAsia="en-US" w:bidi="en-US"/>
        </w:rPr>
        <w:t>popular, country, religious, and rhythm and blues.</w:t>
      </w:r>
    </w:p>
    <w:p>
      <w:pPr>
        <w:pStyle w:val="14"/>
        <w:keepNext w:val="0"/>
        <w:keepLines w:val="0"/>
        <w:widowControl w:val="0"/>
        <w:shd w:val="clear" w:color="auto" w:fill="auto"/>
        <w:bidi w:val="0"/>
        <w:spacing w:before="0" w:after="0" w:line="408" w:lineRule="auto"/>
        <w:ind w:left="280" w:right="0" w:firstLine="520"/>
        <w:jc w:val="both"/>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One of Elvis</w:t>
      </w:r>
      <w:r>
        <w:rPr>
          <w:rFonts w:hint="default" w:ascii="Times New Roman" w:hAnsi="Times New Roman" w:eastAsia="Times New Roman" w:cs="Times New Roman"/>
          <w:color w:val="000000"/>
          <w:spacing w:val="0"/>
          <w:w w:val="100"/>
          <w:position w:val="0"/>
          <w:vertAlign w:val="superscript"/>
          <w:lang w:val="en-US" w:eastAsia="en-US" w:bidi="en-US"/>
        </w:rPr>
        <w:t>,</w:t>
      </w:r>
      <w:r>
        <w:rPr>
          <w:rFonts w:hint="default" w:ascii="Times New Roman" w:hAnsi="Times New Roman" w:eastAsia="Times New Roman" w:cs="Times New Roman"/>
          <w:color w:val="000000"/>
          <w:spacing w:val="0"/>
          <w:w w:val="100"/>
          <w:position w:val="0"/>
          <w:lang w:val="en-US" w:eastAsia="en-US" w:bidi="en-US"/>
        </w:rPr>
        <w:t xml:space="preserve"> records named "Heartbreak Hotel" became a huge hit, and led to his many appearances on television</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33</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w:t>
      </w:r>
      <w:r>
        <w:rPr>
          <w:rFonts w:hint="eastAsia"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He was famous as the young man who moved his hips in a sexual way. Many adults said he and his music were bad influences on young people. But young women loved him. Huge crowds watched his performances.</w:t>
      </w:r>
    </w:p>
    <w:p>
      <w:pPr>
        <w:pStyle w:val="14"/>
        <w:keepNext w:val="0"/>
        <w:keepLines w:val="0"/>
        <w:widowControl w:val="0"/>
        <w:shd w:val="clear" w:color="auto" w:fill="auto"/>
        <w:bidi w:val="0"/>
        <w:spacing w:before="0" w:after="0" w:line="408" w:lineRule="auto"/>
        <w:ind w:left="280" w:right="0" w:firstLine="520"/>
        <w:jc w:val="both"/>
        <w:rPr>
          <w:rFonts w:hint="default" w:ascii="Times New Roman" w:hAnsi="Times New Roman" w:cs="Times New Roman"/>
        </w:rPr>
      </w:pPr>
      <w:r>
        <w:rPr>
          <w:rFonts w:hint="eastAsia" w:eastAsia="宋体" w:cs="Times New Roman"/>
          <w:color w:val="000000"/>
          <w:spacing w:val="0"/>
          <w:w w:val="100"/>
          <w:position w:val="0"/>
          <w:u w:val="single"/>
          <w:lang w:val="en-US" w:eastAsia="zh-CN" w:bidi="zh-TW"/>
        </w:rPr>
        <w:t xml:space="preserve">  </w:t>
      </w:r>
      <w:r>
        <w:rPr>
          <w:rFonts w:hint="default" w:ascii="Times New Roman" w:hAnsi="Times New Roman" w:eastAsia="Times New Roman" w:cs="Times New Roman"/>
          <w:color w:val="000000"/>
          <w:spacing w:val="0"/>
          <w:w w:val="100"/>
          <w:position w:val="0"/>
          <w:u w:val="single"/>
          <w:lang w:val="en-US" w:eastAsia="en-US" w:bidi="en-US"/>
        </w:rPr>
        <w:t>34</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The theme song “Love Me Tender" was a big hit. He was one of the highest paid actors in Hollywood for a number of years in the 1950s. He acted in thirty-one movies.</w:t>
      </w:r>
    </w:p>
    <w:p>
      <w:pPr>
        <w:pStyle w:val="14"/>
        <w:keepNext w:val="0"/>
        <w:keepLines w:val="0"/>
        <w:widowControl w:val="0"/>
        <w:shd w:val="clear" w:color="auto" w:fill="auto"/>
        <w:bidi w:val="0"/>
        <w:spacing w:before="0" w:after="0" w:line="408" w:lineRule="auto"/>
        <w:ind w:left="280" w:right="0" w:firstLine="520"/>
        <w:jc w:val="both"/>
        <w:rPr>
          <w:rFonts w:hint="eastAsia" w:ascii="Times New Roman" w:hAnsi="Times New Roman" w:eastAsia="宋体" w:cs="Times New Roman"/>
          <w:highlight w:val="none"/>
          <w:u w:val="single"/>
          <w:lang w:val="en-US" w:eastAsia="zh-CN"/>
        </w:rPr>
      </w:pPr>
      <w:r>
        <w:rPr>
          <w:rFonts w:hint="default" w:ascii="Times New Roman" w:hAnsi="Times New Roman" w:eastAsia="Times New Roman" w:cs="Times New Roman"/>
          <w:color w:val="000000"/>
          <w:spacing w:val="0"/>
          <w:w w:val="100"/>
          <w:position w:val="0"/>
          <w:lang w:val="en-US" w:eastAsia="en-US" w:bidi="en-US"/>
        </w:rPr>
        <w:t>Due to the pressure, Elvis Presley gained a lot of weight so he took drugs to help control his weight. He died on August 16, 1977. Hundreds of thousands of people still visit his home, Graceland, in Memphis every year. Fans continue to buy his music, making him the most popular record artist ever</w:t>
      </w:r>
      <w:r>
        <w:rPr>
          <w:rFonts w:hint="default" w:ascii="Times New Roman" w:hAnsi="Times New Roman" w:eastAsia="Times New Roman" w:cs="Times New Roman"/>
          <w:color w:val="000000"/>
          <w:spacing w:val="0"/>
          <w:w w:val="100"/>
          <w:position w:val="0"/>
          <w:u w:val="single"/>
          <w:lang w:val="en-US" w:eastAsia="en-US" w:bidi="en-US"/>
        </w:rPr>
        <w:t>.</w:t>
      </w:r>
      <w:r>
        <w:rPr>
          <w:rFonts w:hint="eastAsia" w:eastAsia="宋体" w:cs="Times New Roman"/>
          <w:color w:val="000000"/>
          <w:spacing w:val="0"/>
          <w:w w:val="100"/>
          <w:position w:val="0"/>
          <w:u w:val="single"/>
          <w:lang w:val="en-US" w:eastAsia="zh-CN" w:bidi="en-US"/>
        </w:rPr>
        <w:t xml:space="preserve">  35  </w:t>
      </w:r>
      <w:r>
        <w:rPr>
          <w:rFonts w:hint="eastAsia" w:eastAsia="宋体" w:cs="Times New Roman"/>
          <w:color w:val="000000"/>
          <w:spacing w:val="0"/>
          <w:w w:val="100"/>
          <w:position w:val="0"/>
          <w:highlight w:val="none"/>
          <w:u w:val="single"/>
          <w:lang w:val="en-US" w:eastAsia="zh-CN" w:bidi="en-US"/>
        </w:rPr>
        <w:t xml:space="preserve"> </w:t>
      </w:r>
      <w:r>
        <w:rPr>
          <w:rFonts w:hint="eastAsia" w:eastAsia="宋体" w:cs="Times New Roman"/>
          <w:color w:val="FFFFFF" w:themeColor="background1"/>
          <w:spacing w:val="0"/>
          <w:w w:val="100"/>
          <w:position w:val="0"/>
          <w:highlight w:val="none"/>
          <w:u w:val="single"/>
          <w:lang w:val="en-US" w:eastAsia="zh-CN" w:bidi="en-US"/>
          <w14:textFill>
            <w14:solidFill>
              <w14:schemeClr w14:val="bg1"/>
            </w14:solidFill>
          </w14:textFill>
        </w:rPr>
        <w:t>0</w:t>
      </w:r>
    </w:p>
    <w:p>
      <w:pPr>
        <w:pStyle w:val="14"/>
        <w:keepNext w:val="0"/>
        <w:keepLines w:val="0"/>
        <w:widowControl w:val="0"/>
        <w:numPr>
          <w:ilvl w:val="0"/>
          <w:numId w:val="22"/>
        </w:numPr>
        <w:shd w:val="clear" w:color="auto" w:fill="auto"/>
        <w:tabs>
          <w:tab w:val="left" w:pos="901"/>
        </w:tabs>
        <w:bidi w:val="0"/>
        <w:spacing w:before="0" w:after="0" w:line="408" w:lineRule="auto"/>
        <w:ind w:left="0" w:right="0" w:firstLine="480"/>
        <w:jc w:val="left"/>
        <w:rPr>
          <w:rFonts w:hint="default" w:ascii="Times New Roman" w:hAnsi="Times New Roman" w:cs="Times New Roman"/>
        </w:rPr>
      </w:pPr>
      <w:bookmarkStart w:id="54" w:name="bookmark76"/>
      <w:bookmarkEnd w:id="54"/>
      <w:r>
        <w:rPr>
          <w:rFonts w:hint="default" w:ascii="Times New Roman" w:hAnsi="Times New Roman" w:eastAsia="Times New Roman" w:cs="Times New Roman"/>
          <w:color w:val="000000"/>
          <w:spacing w:val="0"/>
          <w:w w:val="100"/>
          <w:position w:val="0"/>
          <w:lang w:val="en-US" w:eastAsia="en-US" w:bidi="en-US"/>
        </w:rPr>
        <w:t>Elvis Presley made his first movie in 1956.</w:t>
      </w:r>
    </w:p>
    <w:p>
      <w:pPr>
        <w:pStyle w:val="14"/>
        <w:keepNext w:val="0"/>
        <w:keepLines w:val="0"/>
        <w:widowControl w:val="0"/>
        <w:numPr>
          <w:ilvl w:val="0"/>
          <w:numId w:val="22"/>
        </w:numPr>
        <w:shd w:val="clear" w:color="auto" w:fill="auto"/>
        <w:tabs>
          <w:tab w:val="left" w:pos="901"/>
        </w:tabs>
        <w:bidi w:val="0"/>
        <w:spacing w:before="0" w:after="0" w:line="408" w:lineRule="auto"/>
        <w:ind w:left="0" w:right="0" w:firstLine="480"/>
        <w:jc w:val="left"/>
        <w:rPr>
          <w:rFonts w:hint="default" w:ascii="Times New Roman" w:hAnsi="Times New Roman" w:cs="Times New Roman"/>
        </w:rPr>
      </w:pPr>
      <w:bookmarkStart w:id="55" w:name="bookmark77"/>
      <w:bookmarkEnd w:id="55"/>
      <w:r>
        <w:rPr>
          <w:rFonts w:hint="default" w:ascii="Times New Roman" w:hAnsi="Times New Roman" w:eastAsia="Times New Roman" w:cs="Times New Roman"/>
          <w:color w:val="000000"/>
          <w:spacing w:val="0"/>
          <w:w w:val="100"/>
          <w:position w:val="0"/>
          <w:lang w:val="en-US" w:eastAsia="en-US" w:bidi="en-US"/>
        </w:rPr>
        <w:t>Elvis Presley remains the King of Rock and Roll.</w:t>
      </w:r>
    </w:p>
    <w:p>
      <w:pPr>
        <w:pStyle w:val="14"/>
        <w:keepNext w:val="0"/>
        <w:keepLines w:val="0"/>
        <w:widowControl w:val="0"/>
        <w:numPr>
          <w:ilvl w:val="0"/>
          <w:numId w:val="22"/>
        </w:numPr>
        <w:shd w:val="clear" w:color="auto" w:fill="auto"/>
        <w:tabs>
          <w:tab w:val="left" w:pos="901"/>
        </w:tabs>
        <w:bidi w:val="0"/>
        <w:spacing w:before="0" w:after="0" w:line="408" w:lineRule="auto"/>
        <w:ind w:left="0" w:right="0" w:firstLine="480"/>
        <w:jc w:val="left"/>
        <w:rPr>
          <w:rFonts w:hint="default" w:ascii="Times New Roman" w:hAnsi="Times New Roman" w:cs="Times New Roman"/>
        </w:rPr>
      </w:pPr>
      <w:bookmarkStart w:id="56" w:name="bookmark78"/>
      <w:bookmarkEnd w:id="56"/>
      <w:r>
        <w:rPr>
          <w:rFonts w:hint="default" w:ascii="Times New Roman" w:hAnsi="Times New Roman" w:eastAsia="Times New Roman" w:cs="Times New Roman"/>
          <w:color w:val="000000"/>
          <w:spacing w:val="0"/>
          <w:w w:val="100"/>
          <w:position w:val="0"/>
          <w:lang w:val="en-US" w:eastAsia="en-US" w:bidi="en-US"/>
        </w:rPr>
        <w:t>Soon Elvis Presley was known around the world.</w:t>
      </w:r>
    </w:p>
    <w:p>
      <w:pPr>
        <w:pStyle w:val="14"/>
        <w:keepNext w:val="0"/>
        <w:keepLines w:val="0"/>
        <w:widowControl w:val="0"/>
        <w:numPr>
          <w:ilvl w:val="0"/>
          <w:numId w:val="22"/>
        </w:numPr>
        <w:shd w:val="clear" w:color="auto" w:fill="auto"/>
        <w:tabs>
          <w:tab w:val="left" w:pos="901"/>
        </w:tabs>
        <w:bidi w:val="0"/>
        <w:spacing w:before="0" w:after="0" w:line="408" w:lineRule="auto"/>
        <w:ind w:left="0" w:right="0" w:firstLine="480"/>
        <w:jc w:val="left"/>
        <w:rPr>
          <w:rFonts w:hint="default" w:ascii="Times New Roman" w:hAnsi="Times New Roman" w:cs="Times New Roman"/>
        </w:rPr>
      </w:pPr>
      <w:bookmarkStart w:id="57" w:name="bookmark79"/>
      <w:bookmarkEnd w:id="57"/>
      <w:r>
        <w:rPr>
          <w:rFonts w:hint="default" w:ascii="Times New Roman" w:hAnsi="Times New Roman" w:eastAsia="Times New Roman" w:cs="Times New Roman"/>
          <w:color w:val="000000"/>
          <w:spacing w:val="0"/>
          <w:w w:val="100"/>
          <w:position w:val="0"/>
          <w:lang w:val="en-US" w:eastAsia="en-US" w:bidi="en-US"/>
        </w:rPr>
        <w:t>The songs Elvis had recorded earlier were released.</w:t>
      </w:r>
    </w:p>
    <w:p>
      <w:pPr>
        <w:pStyle w:val="14"/>
        <w:keepNext w:val="0"/>
        <w:keepLines w:val="0"/>
        <w:widowControl w:val="0"/>
        <w:numPr>
          <w:ilvl w:val="0"/>
          <w:numId w:val="22"/>
        </w:numPr>
        <w:shd w:val="clear" w:color="auto" w:fill="auto"/>
        <w:tabs>
          <w:tab w:val="left" w:pos="901"/>
        </w:tabs>
        <w:bidi w:val="0"/>
        <w:spacing w:before="0" w:after="0" w:line="408" w:lineRule="auto"/>
        <w:ind w:left="0" w:right="0" w:firstLine="480"/>
        <w:jc w:val="left"/>
        <w:rPr>
          <w:rFonts w:hint="default" w:ascii="Times New Roman" w:hAnsi="Times New Roman" w:cs="Times New Roman"/>
        </w:rPr>
      </w:pPr>
      <w:bookmarkStart w:id="58" w:name="bookmark80"/>
      <w:bookmarkEnd w:id="58"/>
      <w:r>
        <w:rPr>
          <w:rFonts w:hint="default" w:ascii="Times New Roman" w:hAnsi="Times New Roman" w:eastAsia="Times New Roman" w:cs="Times New Roman"/>
          <w:color w:val="000000"/>
          <w:spacing w:val="0"/>
          <w:w w:val="100"/>
          <w:position w:val="0"/>
          <w:lang w:val="en-US" w:eastAsia="en-US" w:bidi="en-US"/>
        </w:rPr>
        <w:t>The record sold well and was played a lot on local radio stations.</w:t>
      </w:r>
    </w:p>
    <w:p>
      <w:pPr>
        <w:pStyle w:val="14"/>
        <w:keepNext w:val="0"/>
        <w:keepLines w:val="0"/>
        <w:widowControl w:val="0"/>
        <w:numPr>
          <w:ilvl w:val="0"/>
          <w:numId w:val="22"/>
        </w:numPr>
        <w:shd w:val="clear" w:color="auto" w:fill="auto"/>
        <w:tabs>
          <w:tab w:val="left" w:pos="901"/>
        </w:tabs>
        <w:bidi w:val="0"/>
        <w:spacing w:before="0" w:after="0" w:line="408" w:lineRule="auto"/>
        <w:ind w:left="0" w:right="0" w:firstLine="480"/>
        <w:jc w:val="left"/>
        <w:rPr>
          <w:rFonts w:hint="default" w:ascii="Times New Roman" w:hAnsi="Times New Roman" w:cs="Times New Roman"/>
        </w:rPr>
      </w:pPr>
      <w:bookmarkStart w:id="59" w:name="bookmark81"/>
      <w:bookmarkEnd w:id="59"/>
      <w:r>
        <w:rPr>
          <w:rFonts w:hint="default" w:ascii="Times New Roman" w:hAnsi="Times New Roman" w:eastAsia="Times New Roman" w:cs="Times New Roman"/>
          <w:color w:val="000000"/>
          <w:spacing w:val="0"/>
          <w:w w:val="100"/>
          <w:position w:val="0"/>
          <w:lang w:val="en-US" w:eastAsia="en-US" w:bidi="en-US"/>
        </w:rPr>
        <w:t>He won three of the music industry's highest award, the Grammy.</w:t>
      </w:r>
    </w:p>
    <w:p>
      <w:pPr>
        <w:pStyle w:val="14"/>
        <w:keepNext w:val="0"/>
        <w:keepLines w:val="0"/>
        <w:widowControl w:val="0"/>
        <w:numPr>
          <w:ilvl w:val="0"/>
          <w:numId w:val="22"/>
        </w:numPr>
        <w:shd w:val="clear" w:color="auto" w:fill="auto"/>
        <w:tabs>
          <w:tab w:val="left" w:pos="901"/>
        </w:tabs>
        <w:bidi w:val="0"/>
        <w:spacing w:before="0" w:after="0" w:line="408" w:lineRule="auto"/>
        <w:ind w:left="0" w:right="0" w:firstLine="480"/>
        <w:jc w:val="left"/>
        <w:rPr>
          <w:rFonts w:hint="default" w:ascii="Times New Roman" w:hAnsi="Times New Roman" w:cs="Times New Roman"/>
        </w:rPr>
      </w:pPr>
      <w:bookmarkStart w:id="60" w:name="bookmark82"/>
      <w:bookmarkEnd w:id="60"/>
      <w:r>
        <w:rPr>
          <w:rFonts w:hint="default" w:ascii="Times New Roman" w:hAnsi="Times New Roman" w:eastAsia="Times New Roman" w:cs="Times New Roman"/>
          <w:color w:val="000000"/>
          <w:spacing w:val="0"/>
          <w:w w:val="100"/>
          <w:position w:val="0"/>
          <w:lang w:val="en-US" w:eastAsia="en-US" w:bidi="en-US"/>
        </w:rPr>
        <w:t>Yet his recordings and films are still enjoyed by people all over the world</w:t>
      </w:r>
    </w:p>
    <w:p>
      <w:pPr>
        <w:pStyle w:val="12"/>
        <w:keepNext w:val="0"/>
        <w:keepLines w:val="0"/>
        <w:widowControl w:val="0"/>
        <w:shd w:val="clear" w:color="auto" w:fill="auto"/>
        <w:bidi w:val="0"/>
        <w:spacing w:before="0" w:after="0" w:line="430" w:lineRule="exact"/>
        <w:ind w:left="0" w:right="0" w:firstLine="160"/>
        <w:jc w:val="left"/>
        <w:rPr>
          <w:rFonts w:hint="default" w:ascii="Times New Roman" w:hAnsi="Times New Roman" w:cs="Times New Roman"/>
          <w:b/>
          <w:bCs/>
        </w:rPr>
      </w:pPr>
      <w:r>
        <w:rPr>
          <w:rFonts w:hint="default" w:ascii="Times New Roman" w:hAnsi="Times New Roman" w:cs="Times New Roman"/>
          <w:b/>
          <w:bCs/>
          <w:color w:val="000000"/>
          <w:spacing w:val="0"/>
          <w:w w:val="100"/>
          <w:position w:val="0"/>
        </w:rPr>
        <w:t>第三部分 语言运用（共两节，满分</w:t>
      </w:r>
      <w:r>
        <w:rPr>
          <w:rFonts w:hint="default" w:ascii="Times New Roman" w:hAnsi="Times New Roman" w:eastAsia="Times New Roman" w:cs="Times New Roman"/>
          <w:b/>
          <w:bCs/>
          <w:color w:val="000000"/>
          <w:spacing w:val="0"/>
          <w:w w:val="100"/>
          <w:position w:val="0"/>
        </w:rPr>
        <w:t>45</w:t>
      </w:r>
      <w:r>
        <w:rPr>
          <w:rFonts w:hint="default" w:ascii="Times New Roman" w:hAnsi="Times New Roman" w:cs="Times New Roman"/>
          <w:b/>
          <w:bCs/>
          <w:color w:val="000000"/>
          <w:spacing w:val="0"/>
          <w:w w:val="100"/>
          <w:position w:val="0"/>
        </w:rPr>
        <w:t>分）</w:t>
      </w:r>
    </w:p>
    <w:p>
      <w:pPr>
        <w:pStyle w:val="12"/>
        <w:keepNext w:val="0"/>
        <w:keepLines w:val="0"/>
        <w:widowControl w:val="0"/>
        <w:shd w:val="clear" w:color="auto" w:fill="auto"/>
        <w:bidi w:val="0"/>
        <w:spacing w:before="0" w:after="0" w:line="430" w:lineRule="exact"/>
        <w:ind w:left="0" w:right="0" w:firstLine="160"/>
        <w:jc w:val="left"/>
        <w:rPr>
          <w:rFonts w:hint="eastAsia" w:ascii="Times New Roman" w:hAnsi="Times New Roman" w:eastAsia="宋体" w:cs="Times New Roman"/>
          <w:b/>
          <w:bCs/>
          <w:lang w:val="en-US" w:eastAsia="zh-CN"/>
        </w:rPr>
      </w:pPr>
      <w:r>
        <w:rPr>
          <w:rFonts w:hint="default" w:ascii="Times New Roman" w:hAnsi="Times New Roman" w:cs="Times New Roman"/>
          <w:b/>
          <w:bCs/>
          <w:color w:val="000000"/>
          <w:spacing w:val="0"/>
          <w:w w:val="100"/>
          <w:position w:val="0"/>
        </w:rPr>
        <w:t>第一节 完形填空（共</w:t>
      </w:r>
      <w:r>
        <w:rPr>
          <w:rFonts w:hint="default" w:ascii="Times New Roman" w:hAnsi="Times New Roman" w:eastAsia="Times New Roman" w:cs="Times New Roman"/>
          <w:b/>
          <w:bCs/>
          <w:color w:val="000000"/>
          <w:spacing w:val="0"/>
          <w:w w:val="100"/>
          <w:position w:val="0"/>
        </w:rPr>
        <w:t>20</w:t>
      </w:r>
      <w:r>
        <w:rPr>
          <w:rFonts w:hint="default" w:ascii="Times New Roman" w:hAnsi="Times New Roman" w:cs="Times New Roman"/>
          <w:b/>
          <w:bCs/>
          <w:color w:val="000000"/>
          <w:spacing w:val="0"/>
          <w:w w:val="100"/>
          <w:position w:val="0"/>
        </w:rPr>
        <w:t>小题；每小题</w:t>
      </w:r>
      <w:r>
        <w:rPr>
          <w:rFonts w:hint="default" w:ascii="Times New Roman" w:hAnsi="Times New Roman" w:eastAsia="Times New Roman" w:cs="Times New Roman"/>
          <w:b/>
          <w:bCs/>
          <w:color w:val="000000"/>
          <w:spacing w:val="0"/>
          <w:w w:val="100"/>
          <w:position w:val="0"/>
          <w:lang w:val="en-US" w:eastAsia="en-US" w:bidi="en-US"/>
        </w:rPr>
        <w:t>1.5</w:t>
      </w:r>
      <w:r>
        <w:rPr>
          <w:rFonts w:hint="default" w:ascii="Times New Roman" w:hAnsi="Times New Roman" w:cs="Times New Roman"/>
          <w:b/>
          <w:bCs/>
          <w:color w:val="000000"/>
          <w:spacing w:val="0"/>
          <w:w w:val="100"/>
          <w:position w:val="0"/>
        </w:rPr>
        <w:t>分，满分</w:t>
      </w:r>
      <w:r>
        <w:rPr>
          <w:rFonts w:hint="default" w:ascii="Times New Roman" w:hAnsi="Times New Roman" w:eastAsia="Times New Roman" w:cs="Times New Roman"/>
          <w:b/>
          <w:bCs/>
          <w:color w:val="000000"/>
          <w:spacing w:val="0"/>
          <w:w w:val="100"/>
          <w:position w:val="0"/>
        </w:rPr>
        <w:t>30</w:t>
      </w:r>
      <w:r>
        <w:rPr>
          <w:rFonts w:hint="default" w:ascii="Times New Roman" w:hAnsi="Times New Roman" w:cs="Times New Roman"/>
          <w:b/>
          <w:bCs/>
          <w:color w:val="000000"/>
          <w:spacing w:val="0"/>
          <w:w w:val="100"/>
          <w:position w:val="0"/>
        </w:rPr>
        <w:t>分</w:t>
      </w:r>
      <w:r>
        <w:rPr>
          <w:rFonts w:hint="eastAsia" w:ascii="Times New Roman" w:hAnsi="Times New Roman" w:cs="Times New Roman"/>
          <w:b/>
          <w:bCs/>
          <w:color w:val="000000"/>
          <w:spacing w:val="0"/>
          <w:w w:val="100"/>
          <w:position w:val="0"/>
          <w:lang w:val="en-US" w:eastAsia="zh-CN"/>
        </w:rPr>
        <w:t>)</w:t>
      </w:r>
    </w:p>
    <w:p>
      <w:pPr>
        <w:pStyle w:val="12"/>
        <w:keepNext w:val="0"/>
        <w:keepLines w:val="0"/>
        <w:widowControl w:val="0"/>
        <w:shd w:val="clear" w:color="auto" w:fill="auto"/>
        <w:bidi w:val="0"/>
        <w:spacing w:before="0" w:after="220" w:line="408" w:lineRule="exact"/>
        <w:ind w:left="160" w:right="0" w:firstLine="540"/>
        <w:jc w:val="left"/>
        <w:rPr>
          <w:rFonts w:hint="default" w:ascii="Times New Roman" w:hAnsi="Times New Roman" w:cs="Times New Roman"/>
        </w:rPr>
      </w:pPr>
      <w:r>
        <w:rPr>
          <w:rFonts w:hint="default" w:ascii="Times New Roman" w:hAnsi="Times New Roman" w:cs="Times New Roman"/>
          <w:color w:val="000000"/>
          <w:spacing w:val="0"/>
          <w:w w:val="100"/>
          <w:position w:val="0"/>
        </w:rPr>
        <w:t>阅读下面短文，从短文后各题所给的</w:t>
      </w:r>
      <w:r>
        <w:rPr>
          <w:rFonts w:hint="default" w:ascii="Times New Roman" w:hAnsi="Times New Roman" w:eastAsia="Times New Roman" w:cs="Times New Roman"/>
          <w:color w:val="000000"/>
          <w:spacing w:val="0"/>
          <w:w w:val="100"/>
          <w:position w:val="0"/>
          <w:lang w:val="en-US" w:eastAsia="en-US" w:bidi="en-US"/>
        </w:rPr>
        <w:t>A</w:t>
      </w:r>
      <w:r>
        <w:rPr>
          <w:rFonts w:hint="default" w:ascii="Times New Roman" w:hAnsi="Times New Roman" w:cs="Times New Roman"/>
          <w:color w:val="000000"/>
          <w:spacing w:val="0"/>
          <w:w w:val="100"/>
          <w:position w:val="0"/>
          <w:lang w:val="en-US" w:eastAsia="en-US" w:bidi="en-US"/>
        </w:rPr>
        <w:t>、</w:t>
      </w:r>
      <w:r>
        <w:rPr>
          <w:rFonts w:hint="default" w:ascii="Times New Roman" w:hAnsi="Times New Roman" w:eastAsia="Times New Roman" w:cs="Times New Roman"/>
          <w:color w:val="000000"/>
          <w:spacing w:val="0"/>
          <w:w w:val="100"/>
          <w:position w:val="0"/>
          <w:lang w:val="en-US" w:eastAsia="en-US" w:bidi="en-US"/>
        </w:rPr>
        <w:t>B</w:t>
      </w:r>
      <w:r>
        <w:rPr>
          <w:rFonts w:hint="default" w:ascii="Times New Roman" w:hAnsi="Times New Roman" w:cs="Times New Roman"/>
          <w:color w:val="000000"/>
          <w:spacing w:val="0"/>
          <w:w w:val="100"/>
          <w:position w:val="0"/>
          <w:lang w:val="en-US" w:eastAsia="en-US" w:bidi="en-US"/>
        </w:rPr>
        <w:t>、</w:t>
      </w:r>
      <w:r>
        <w:rPr>
          <w:rFonts w:hint="default" w:ascii="Times New Roman" w:hAnsi="Times New Roman" w:eastAsia="Times New Roman" w:cs="Times New Roman"/>
          <w:color w:val="000000"/>
          <w:spacing w:val="0"/>
          <w:w w:val="100"/>
          <w:position w:val="0"/>
          <w:lang w:val="en-US" w:eastAsia="en-US" w:bidi="en-US"/>
        </w:rPr>
        <w:t>C</w:t>
      </w:r>
      <w:r>
        <w:rPr>
          <w:rFonts w:hint="default" w:ascii="Times New Roman" w:hAnsi="Times New Roman" w:cs="Times New Roman"/>
          <w:color w:val="000000"/>
          <w:spacing w:val="0"/>
          <w:w w:val="100"/>
          <w:position w:val="0"/>
        </w:rPr>
        <w:t>和</w:t>
      </w:r>
      <w:r>
        <w:rPr>
          <w:rFonts w:hint="default" w:ascii="Times New Roman" w:hAnsi="Times New Roman" w:eastAsia="Times New Roman" w:cs="Times New Roman"/>
          <w:color w:val="000000"/>
          <w:spacing w:val="0"/>
          <w:w w:val="100"/>
          <w:position w:val="0"/>
          <w:lang w:val="en-US" w:eastAsia="en-US" w:bidi="en-US"/>
        </w:rPr>
        <w:t>D</w:t>
      </w:r>
      <w:r>
        <w:rPr>
          <w:rFonts w:hint="default" w:ascii="Times New Roman" w:hAnsi="Times New Roman" w:cs="Times New Roman"/>
          <w:color w:val="000000"/>
          <w:spacing w:val="0"/>
          <w:w w:val="100"/>
          <w:position w:val="0"/>
        </w:rPr>
        <w:t>四个选项中，选出可以填入空白处的最佳 选项，并在答题卷上将该项涂黑。</w:t>
      </w:r>
    </w:p>
    <w:p>
      <w:pPr>
        <w:pStyle w:val="14"/>
        <w:keepNext w:val="0"/>
        <w:keepLines w:val="0"/>
        <w:widowControl w:val="0"/>
        <w:shd w:val="clear" w:color="auto" w:fill="auto"/>
        <w:bidi w:val="0"/>
        <w:spacing w:before="0" w:after="0" w:line="410" w:lineRule="auto"/>
        <w:ind w:left="0" w:right="0" w:firstLine="68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 xml:space="preserve">It was only a dollar. Dylan </w:t>
      </w:r>
      <w:r>
        <w:rPr>
          <w:rFonts w:hint="eastAsia" w:eastAsia="宋体" w:cs="Times New Roman"/>
          <w:i/>
          <w:iCs/>
          <w:color w:val="000000"/>
          <w:spacing w:val="0"/>
          <w:w w:val="100"/>
          <w:position w:val="0"/>
          <w:lang w:val="en-US" w:eastAsia="zh-CN" w:bidi="en-US"/>
        </w:rPr>
        <w:t xml:space="preserve"> </w:t>
      </w:r>
      <w:r>
        <w:rPr>
          <w:rFonts w:hint="eastAsia" w:eastAsia="宋体" w:cs="Times New Roman"/>
          <w:i w:val="0"/>
          <w:iCs w:val="0"/>
          <w:color w:val="000000"/>
          <w:spacing w:val="0"/>
          <w:w w:val="100"/>
          <w:position w:val="0"/>
          <w:u w:val="single"/>
          <w:lang w:val="en-US" w:eastAsia="zh-CN" w:bidi="en-US"/>
        </w:rPr>
        <w:t xml:space="preserve">   </w:t>
      </w:r>
      <w:r>
        <w:rPr>
          <w:rFonts w:hint="default" w:ascii="Times New Roman" w:hAnsi="Times New Roman" w:eastAsia="Times New Roman" w:cs="Times New Roman"/>
          <w:i w:val="0"/>
          <w:iCs w:val="0"/>
          <w:color w:val="000000"/>
          <w:spacing w:val="0"/>
          <w:w w:val="100"/>
          <w:position w:val="0"/>
          <w:u w:val="single"/>
          <w:lang w:val="en-US" w:eastAsia="en-US" w:bidi="en-US"/>
        </w:rPr>
        <w:t>36</w:t>
      </w:r>
      <w:r>
        <w:rPr>
          <w:rFonts w:hint="eastAsia" w:eastAsia="宋体" w:cs="Times New Roman"/>
          <w:i w:val="0"/>
          <w:iCs w:val="0"/>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it on the floor as he sat at the back of his English class.</w:t>
      </w:r>
    </w:p>
    <w:p>
      <w:pPr>
        <w:pStyle w:val="14"/>
        <w:keepNext w:val="0"/>
        <w:keepLines w:val="0"/>
        <w:widowControl w:val="0"/>
        <w:shd w:val="clear" w:color="auto" w:fill="auto"/>
        <w:bidi w:val="0"/>
        <w:spacing w:before="0" w:after="60" w:line="410" w:lineRule="auto"/>
        <w:ind w:left="160" w:right="0" w:firstLine="540"/>
        <w:jc w:val="both"/>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 xml:space="preserve">When the school day </w:t>
      </w:r>
      <w:r>
        <w:rPr>
          <w:rFonts w:hint="eastAsia" w:eastAsia="宋体" w:cs="Times New Roman"/>
          <w:i w:val="0"/>
          <w:iCs w:val="0"/>
          <w:color w:val="000000"/>
          <w:spacing w:val="0"/>
          <w:w w:val="100"/>
          <w:position w:val="0"/>
          <w:u w:val="single"/>
          <w:lang w:val="en-US" w:eastAsia="zh-CN" w:bidi="en-US"/>
        </w:rPr>
        <w:t xml:space="preserve">   3</w:t>
      </w:r>
      <w:r>
        <w:rPr>
          <w:rFonts w:hint="default" w:ascii="Times New Roman" w:hAnsi="Times New Roman" w:eastAsia="Times New Roman" w:cs="Times New Roman"/>
          <w:i w:val="0"/>
          <w:iCs w:val="0"/>
          <w:color w:val="000000"/>
          <w:spacing w:val="0"/>
          <w:w w:val="100"/>
          <w:position w:val="0"/>
          <w:u w:val="single"/>
          <w:lang w:val="en-US" w:eastAsia="en-US" w:bidi="en-US"/>
        </w:rPr>
        <w:t>7</w:t>
      </w:r>
      <w:r>
        <w:rPr>
          <w:rFonts w:hint="eastAsia" w:eastAsia="宋体" w:cs="Times New Roman"/>
          <w:i w:val="0"/>
          <w:iCs w:val="0"/>
          <w:color w:val="000000"/>
          <w:spacing w:val="0"/>
          <w:w w:val="100"/>
          <w:position w:val="0"/>
          <w:u w:val="single"/>
          <w:lang w:val="en-US" w:eastAsia="zh-CN" w:bidi="en-US"/>
        </w:rPr>
        <w:t xml:space="preserve">   </w:t>
      </w:r>
      <w:r>
        <w:rPr>
          <w:rFonts w:hint="default" w:ascii="Times New Roman" w:hAnsi="Times New Roman" w:eastAsia="Times New Roman" w:cs="Times New Roman"/>
          <w:i/>
          <w:iCs/>
          <w:color w:val="000000"/>
          <w:spacing w:val="0"/>
          <w:w w:val="100"/>
          <w:position w:val="0"/>
          <w:lang w:val="en-US" w:eastAsia="en-US" w:bidi="en-US"/>
        </w:rPr>
        <w:t>,</w:t>
      </w:r>
      <w:r>
        <w:rPr>
          <w:rFonts w:hint="default" w:ascii="Times New Roman" w:hAnsi="Times New Roman" w:eastAsia="Times New Roman" w:cs="Times New Roman"/>
          <w:color w:val="000000"/>
          <w:spacing w:val="0"/>
          <w:w w:val="100"/>
          <w:position w:val="0"/>
          <w:lang w:val="en-US" w:eastAsia="en-US" w:bidi="en-US"/>
        </w:rPr>
        <w:t xml:space="preserve"> Dylan wandered back to the classroom. The wrinkled old bill was </w:t>
      </w:r>
      <w:r>
        <w:rPr>
          <w:rFonts w:hint="eastAsia" w:eastAsia="宋体" w:cs="Times New Roman"/>
          <w:color w:val="000000"/>
          <w:spacing w:val="0"/>
          <w:w w:val="100"/>
          <w:position w:val="0"/>
          <w:u w:val="single"/>
          <w:lang w:val="en-US" w:eastAsia="zh-CN" w:bidi="en-US"/>
        </w:rPr>
        <w:t xml:space="preserve">   38    </w:t>
      </w:r>
      <w:r>
        <w:rPr>
          <w:rFonts w:hint="default" w:ascii="Times New Roman" w:hAnsi="Times New Roman" w:eastAsia="Times New Roman" w:cs="Times New Roman"/>
          <w:color w:val="000000"/>
          <w:spacing w:val="0"/>
          <w:w w:val="100"/>
          <w:position w:val="0"/>
          <w:lang w:val="en-US" w:eastAsia="en-US" w:bidi="en-US"/>
        </w:rPr>
        <w:t>there. He could easily have pocketed it without thinking twice</w:t>
      </w:r>
      <w:r>
        <w:rPr>
          <w:rFonts w:hint="default" w:ascii="Times New Roman" w:hAnsi="Times New Roman" w:eastAsia="Times New Roman" w:cs="Times New Roman"/>
          <w:color w:val="000000"/>
          <w:spacing w:val="0"/>
          <w:w w:val="100"/>
          <w:position w:val="0"/>
          <w:u w:val="single"/>
          <w:lang w:val="en-US" w:eastAsia="en-US" w:bidi="en-US"/>
        </w:rPr>
        <w:t xml:space="preserve">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39</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 xml:space="preserve"> </w:t>
      </w:r>
      <w:r>
        <w:rPr>
          <w:rFonts w:hint="eastAsia" w:eastAsia="宋体" w:cs="Times New Roman"/>
          <w:color w:val="000000"/>
          <w:spacing w:val="0"/>
          <w:w w:val="100"/>
          <w:position w:val="0"/>
          <w:u w:val="single"/>
          <w:lang w:val="en-US" w:eastAsia="zh-CN" w:bidi="en-US"/>
        </w:rPr>
        <w:t xml:space="preserve"> </w:t>
      </w:r>
      <w:r>
        <w:rPr>
          <w:rFonts w:hint="eastAsia" w:eastAsia="宋体" w:cs="Times New Roman"/>
          <w:color w:val="000000"/>
          <w:spacing w:val="0"/>
          <w:w w:val="100"/>
          <w:position w:val="0"/>
          <w:lang w:val="en-US" w:eastAsia="zh-CN" w:bidi="en-US"/>
        </w:rPr>
        <w:t>he</w:t>
      </w:r>
      <w:r>
        <w:rPr>
          <w:rFonts w:hint="default" w:ascii="Times New Roman" w:hAnsi="Times New Roman" w:eastAsia="Times New Roman" w:cs="Times New Roman"/>
          <w:color w:val="000000"/>
          <w:spacing w:val="0"/>
          <w:w w:val="100"/>
          <w:position w:val="0"/>
          <w:lang w:val="en-US" w:eastAsia="en-US" w:bidi="en-US"/>
        </w:rPr>
        <w:t xml:space="preserve"> picked it up and brought it to his English teacher, Mattison. She was a little</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40</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that he'</w:t>
      </w:r>
      <w:r>
        <w:rPr>
          <w:rFonts w:hint="eastAsia" w:eastAsia="宋体" w:cs="Times New Roman"/>
          <w:color w:val="000000"/>
          <w:spacing w:val="0"/>
          <w:w w:val="100"/>
          <w:position w:val="0"/>
          <w:lang w:val="en-US" w:eastAsia="zh-CN" w:bidi="zh-TW"/>
        </w:rPr>
        <w:t>d turned</w:t>
      </w:r>
      <w:r>
        <w:rPr>
          <w:rFonts w:hint="default" w:ascii="Times New Roman" w:hAnsi="Times New Roman" w:eastAsia="宋体" w:cs="Times New Roman"/>
          <w:color w:val="000000"/>
          <w:spacing w:val="0"/>
          <w:w w:val="100"/>
          <w:position w:val="0"/>
          <w:lang w:val="zh-TW" w:eastAsia="zh-TW" w:bidi="zh-TW"/>
        </w:rPr>
        <w:t xml:space="preserve"> </w:t>
      </w:r>
      <w:r>
        <w:rPr>
          <w:rFonts w:hint="default" w:ascii="Times New Roman" w:hAnsi="Times New Roman" w:eastAsia="Times New Roman" w:cs="Times New Roman"/>
          <w:color w:val="000000"/>
          <w:spacing w:val="0"/>
          <w:w w:val="100"/>
          <w:position w:val="0"/>
          <w:lang w:val="en-US" w:eastAsia="en-US" w:bidi="en-US"/>
        </w:rPr>
        <w:t xml:space="preserve">dollar in, knowing a lot of people would have just kept it. She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41</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that Dylan tape it to the whiteboard at the front of the classroom.</w:t>
      </w:r>
    </w:p>
    <w:p>
      <w:pPr>
        <w:pStyle w:val="14"/>
        <w:keepNext w:val="0"/>
        <w:keepLines w:val="0"/>
        <w:widowControl w:val="0"/>
        <w:shd w:val="clear" w:color="auto" w:fill="auto"/>
        <w:tabs>
          <w:tab w:val="left" w:pos="3760"/>
        </w:tabs>
        <w:bidi w:val="0"/>
        <w:spacing w:before="0" w:after="0" w:line="396" w:lineRule="auto"/>
        <w:ind w:left="460" w:right="0" w:firstLine="48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 xml:space="preserve">A day or two later, David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42</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the dollar on the whiteboard. After class, he asked Mattison</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 xml:space="preserve">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 xml:space="preserve">43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it was there. She was still </w:t>
      </w:r>
      <w:r>
        <w:rPr>
          <w:rFonts w:hint="default" w:ascii="Times New Roman" w:hAnsi="Times New Roman" w:eastAsia="Times New Roman" w:cs="Times New Roman"/>
          <w:color w:val="000000"/>
          <w:spacing w:val="0"/>
          <w:w w:val="100"/>
          <w:position w:val="0"/>
          <w:u w:val="single"/>
          <w:lang w:val="en-US" w:eastAsia="en-US" w:bidi="en-US"/>
        </w:rPr>
        <w:t xml:space="preserve">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44</w:t>
      </w:r>
      <w:r>
        <w:rPr>
          <w:rFonts w:hint="eastAsia" w:eastAsia="宋体" w:cs="Times New Roman"/>
          <w:color w:val="000000"/>
          <w:spacing w:val="0"/>
          <w:w w:val="100"/>
          <w:position w:val="0"/>
          <w:u w:val="single"/>
          <w:lang w:val="en-US" w:eastAsia="zh-CN" w:bidi="en-US"/>
        </w:rPr>
        <w:t xml:space="preserve">  </w:t>
      </w:r>
      <w:r>
        <w:rPr>
          <w:rFonts w:hint="eastAsia"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the original owner to claim it, so she replied, "I don't know." Then</w:t>
      </w:r>
      <w:r>
        <w:rPr>
          <w:rFonts w:hint="eastAsia"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David taped a second dollar to the</w:t>
      </w:r>
      <w:r>
        <w:rPr>
          <w:rFonts w:hint="eastAsia" w:eastAsia="宋体" w:cs="Times New Roman"/>
          <w:color w:val="000000"/>
          <w:spacing w:val="0"/>
          <w:w w:val="100"/>
          <w:position w:val="0"/>
          <w:lang w:val="en-US" w:eastAsia="zh-CN" w:bidi="en-US"/>
        </w:rPr>
        <w:t xml:space="preserve"> </w:t>
      </w:r>
      <w:r>
        <w:rPr>
          <w:rFonts w:hint="eastAsia" w:eastAsia="宋体" w:cs="Times New Roman"/>
          <w:color w:val="FFFFFF" w:themeColor="background1"/>
          <w:spacing w:val="0"/>
          <w:w w:val="100"/>
          <w:position w:val="0"/>
          <w:u w:val="single"/>
          <w:lang w:val="en-US" w:eastAsia="zh-CN" w:bidi="en-US"/>
          <w14:textFill>
            <w14:solidFill>
              <w14:schemeClr w14:val="bg1"/>
            </w14:solidFill>
          </w14:textFill>
        </w:rPr>
        <w:t>4</w:t>
      </w:r>
      <w:r>
        <w:rPr>
          <w:rFonts w:hint="eastAsia" w:eastAsia="宋体" w:cs="Times New Roman"/>
          <w:color w:val="000000"/>
          <w:spacing w:val="0"/>
          <w:w w:val="100"/>
          <w:position w:val="0"/>
          <w:u w:val="single"/>
          <w:lang w:val="en-US" w:eastAsia="zh-CN" w:bidi="en-US"/>
        </w:rPr>
        <w:t xml:space="preserve">   45    </w:t>
      </w:r>
      <w:r>
        <w:rPr>
          <w:rFonts w:hint="default" w:ascii="Times New Roman" w:hAnsi="Times New Roman" w:eastAsia="Times New Roman" w:cs="Times New Roman"/>
          <w:color w:val="000000"/>
          <w:spacing w:val="0"/>
          <w:w w:val="100"/>
          <w:position w:val="0"/>
          <w:lang w:val="en-US" w:eastAsia="en-US" w:bidi="en-US"/>
        </w:rPr>
        <w:t>, which got it rolling. The</w:t>
      </w:r>
      <w:r>
        <w:rPr>
          <w:rFonts w:hint="eastAsia" w:eastAsia="宋体" w:cs="Times New Roman"/>
          <w:color w:val="000000"/>
          <w:spacing w:val="0"/>
          <w:w w:val="100"/>
          <w:position w:val="0"/>
          <w:lang w:val="en-US" w:eastAsia="zh-CN" w:bidi="en-US"/>
        </w:rPr>
        <w:t xml:space="preserve">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46</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of the two dollar bills, side</w:t>
      </w:r>
      <w:r>
        <w:rPr>
          <w:rFonts w:hint="eastAsia"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by side, triggered </w:t>
      </w:r>
      <w:r>
        <w:rPr>
          <w:rFonts w:hint="default" w:ascii="Times New Roman" w:hAnsi="Times New Roman" w:eastAsia="宋体" w:cs="Times New Roman"/>
          <w:color w:val="000000"/>
          <w:spacing w:val="0"/>
          <w:w w:val="100"/>
          <w:position w:val="0"/>
          <w:lang w:val="zh-TW" w:eastAsia="zh-TW" w:bidi="zh-TW"/>
        </w:rPr>
        <w:t xml:space="preserve">（触发）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47</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in Mattison's students. More students taped up single dollar bills.</w:t>
      </w:r>
    </w:p>
    <w:p>
      <w:pPr>
        <w:pStyle w:val="14"/>
        <w:keepNext w:val="0"/>
        <w:keepLines w:val="0"/>
        <w:widowControl w:val="0"/>
        <w:shd w:val="clear" w:color="auto" w:fill="auto"/>
        <w:bidi w:val="0"/>
        <w:spacing w:before="0" w:after="0" w:line="396" w:lineRule="auto"/>
        <w:ind w:left="460" w:right="0" w:firstLine="400"/>
        <w:jc w:val="both"/>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 xml:space="preserve">The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48</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snowballed. The students, among themselves,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49</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Mattison had some unspoken goal. Ben taped </w:t>
      </w:r>
      <w:r>
        <w:rPr>
          <w:rFonts w:hint="eastAsia" w:eastAsia="宋体" w:cs="Times New Roman"/>
          <w:color w:val="000000"/>
          <w:spacing w:val="0"/>
          <w:w w:val="100"/>
          <w:position w:val="0"/>
          <w:lang w:val="en-US" w:eastAsia="zh-CN" w:bidi="en-US"/>
        </w:rPr>
        <w:t xml:space="preserve">a </w:t>
      </w:r>
      <w:r>
        <w:rPr>
          <w:rFonts w:hint="default" w:ascii="Times New Roman" w:hAnsi="Times New Roman" w:eastAsia="Times New Roman" w:cs="Times New Roman"/>
          <w:color w:val="000000"/>
          <w:spacing w:val="0"/>
          <w:w w:val="100"/>
          <w:position w:val="0"/>
          <w:lang w:val="en-US" w:eastAsia="en-US" w:bidi="en-US"/>
        </w:rPr>
        <w:t xml:space="preserve"> $20 bill to the whiteboard, Megan another $20. The amount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50</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to grow over several weeks,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51</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it reached $175.76.</w:t>
      </w:r>
    </w:p>
    <w:p>
      <w:pPr>
        <w:pStyle w:val="14"/>
        <w:keepNext w:val="0"/>
        <w:keepLines w:val="0"/>
        <w:widowControl w:val="0"/>
        <w:shd w:val="clear" w:color="auto" w:fill="auto"/>
        <w:bidi w:val="0"/>
        <w:spacing w:before="0" w:after="0" w:line="396" w:lineRule="auto"/>
        <w:ind w:left="460" w:right="0" w:firstLine="400"/>
        <w:jc w:val="both"/>
        <w:rPr>
          <w:rFonts w:hint="eastAsia" w:eastAsia="宋体" w:cs="Times New Roman"/>
          <w:color w:val="000000"/>
          <w:spacing w:val="0"/>
          <w:w w:val="100"/>
          <w:position w:val="0"/>
          <w:lang w:val="en-US" w:eastAsia="zh-CN" w:bidi="en-US"/>
        </w:rPr>
      </w:pPr>
      <w:r>
        <w:rPr>
          <w:rFonts w:hint="default" w:ascii="Times New Roman" w:hAnsi="Times New Roman" w:eastAsia="Times New Roman" w:cs="Times New Roman"/>
          <w:color w:val="000000"/>
          <w:spacing w:val="0"/>
          <w:w w:val="100"/>
          <w:position w:val="0"/>
          <w:lang w:val="en-US" w:eastAsia="en-US" w:bidi="en-US"/>
        </w:rPr>
        <w:t xml:space="preserve">She asked the teens whether they minded if she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52</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the dollars in their names. Their answer was to tape </w:t>
      </w:r>
      <w:r>
        <w:rPr>
          <w:rFonts w:hint="eastAsia" w:eastAsia="宋体" w:cs="Times New Roman"/>
          <w:color w:val="000000"/>
          <w:spacing w:val="0"/>
          <w:w w:val="100"/>
          <w:position w:val="0"/>
          <w:lang w:val="en-US" w:eastAsia="zh-CN" w:bidi="en-US"/>
        </w:rPr>
        <w:t xml:space="preserve"> </w:t>
      </w:r>
    </w:p>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96" w:lineRule="auto"/>
        <w:ind w:left="459" w:right="0" w:firstLine="0"/>
        <w:jc w:val="both"/>
        <w:textAlignment w:val="auto"/>
        <w:rPr>
          <w:rFonts w:hint="default" w:ascii="Times New Roman" w:hAnsi="Times New Roman" w:cs="Times New Roman"/>
        </w:rPr>
      </w:pP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53</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money to the whiteboard over the next few days to </w:t>
      </w:r>
      <w:r>
        <w:rPr>
          <w:rFonts w:hint="eastAsia" w:ascii="Times New Roman" w:hAnsi="Times New Roman" w:eastAsia="Times New Roman"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54</w:t>
      </w:r>
      <w:r>
        <w:rPr>
          <w:rFonts w:hint="eastAsia" w:ascii="Times New Roman" w:hAnsi="Times New Roman" w:eastAsia="Times New Roman" w:cs="Times New Roman"/>
          <w:color w:val="000000"/>
          <w:spacing w:val="0"/>
          <w:w w:val="100"/>
          <w:position w:val="0"/>
          <w:u w:val="single"/>
          <w:lang w:val="en-US" w:eastAsia="zh-CN" w:bidi="en-US"/>
        </w:rPr>
        <w:t xml:space="preserve">  </w:t>
      </w:r>
      <w:r>
        <w:rPr>
          <w:rFonts w:hint="eastAsia"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the amount to over $300. Mattison, choking back tears as she</w:t>
      </w:r>
      <w:r>
        <w:rPr>
          <w:rFonts w:hint="default" w:ascii="Times New Roman" w:hAnsi="Times New Roman" w:eastAsia="Times New Roman" w:cs="Times New Roman"/>
          <w:color w:val="000000"/>
          <w:spacing w:val="0"/>
          <w:w w:val="100"/>
          <w:position w:val="0"/>
          <w:u w:val="single"/>
          <w:lang w:val="en-US" w:eastAsia="en-US" w:bidi="en-US"/>
        </w:rPr>
        <w:t xml:space="preserve"> </w:t>
      </w:r>
      <w:r>
        <w:rPr>
          <w:rFonts w:hint="eastAsia" w:ascii="Times New Roman" w:hAnsi="Times New Roman" w:eastAsia="Times New Roman"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55</w:t>
      </w:r>
      <w:r>
        <w:rPr>
          <w:rFonts w:hint="eastAsia" w:ascii="Times New Roman" w:hAnsi="Times New Roman" w:eastAsia="Times New Roman"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the moment, said she carefully peeled the cash off the board</w:t>
      </w:r>
      <w:r>
        <w:rPr>
          <w:rFonts w:hint="eastAsia" w:ascii="Times New Roman" w:hAnsi="Times New Roman" w:eastAsia="Times New Roman"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and made the donation.</w:t>
      </w:r>
    </w:p>
    <w:tbl>
      <w:tblPr>
        <w:tblStyle w:val="3"/>
        <w:tblW w:w="0" w:type="auto"/>
        <w:jc w:val="center"/>
        <w:tblLayout w:type="fixed"/>
        <w:tblCellMar>
          <w:top w:w="0" w:type="dxa"/>
          <w:left w:w="10" w:type="dxa"/>
          <w:bottom w:w="0" w:type="dxa"/>
          <w:right w:w="10" w:type="dxa"/>
        </w:tblCellMar>
      </w:tblPr>
      <w:tblGrid>
        <w:gridCol w:w="538"/>
        <w:gridCol w:w="1645"/>
        <w:gridCol w:w="538"/>
        <w:gridCol w:w="1980"/>
        <w:gridCol w:w="538"/>
        <w:gridCol w:w="1887"/>
        <w:gridCol w:w="538"/>
        <w:gridCol w:w="1752"/>
        <w:gridCol w:w="538"/>
      </w:tblGrid>
      <w:tr>
        <w:tblPrEx>
          <w:tblCellMar>
            <w:top w:w="0" w:type="dxa"/>
            <w:left w:w="10" w:type="dxa"/>
            <w:bottom w:w="0" w:type="dxa"/>
            <w:right w:w="10" w:type="dxa"/>
          </w:tblCellMar>
        </w:tblPrEx>
        <w:trPr>
          <w:gridAfter w:val="1"/>
          <w:wAfter w:w="538" w:type="dxa"/>
          <w:trHeight w:val="339" w:hRule="exact"/>
          <w:jc w:val="center"/>
        </w:trPr>
        <w:tc>
          <w:tcPr>
            <w:tcW w:w="2183"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36. A. dropped</w:t>
            </w:r>
          </w:p>
        </w:tc>
        <w:tc>
          <w:tcPr>
            <w:tcW w:w="2518"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noticed</w:t>
            </w:r>
          </w:p>
        </w:tc>
        <w:tc>
          <w:tcPr>
            <w:tcW w:w="2425"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mentioned</w:t>
            </w:r>
          </w:p>
        </w:tc>
        <w:tc>
          <w:tcPr>
            <w:tcW w:w="2290"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remembered</w:t>
            </w:r>
          </w:p>
        </w:tc>
      </w:tr>
      <w:tr>
        <w:tblPrEx>
          <w:tblCellMar>
            <w:top w:w="0" w:type="dxa"/>
            <w:left w:w="10" w:type="dxa"/>
            <w:bottom w:w="0" w:type="dxa"/>
            <w:right w:w="10" w:type="dxa"/>
          </w:tblCellMar>
        </w:tblPrEx>
        <w:trPr>
          <w:gridAfter w:val="1"/>
          <w:wAfter w:w="538" w:type="dxa"/>
          <w:trHeight w:val="418" w:hRule="exact"/>
          <w:jc w:val="center"/>
        </w:trPr>
        <w:tc>
          <w:tcPr>
            <w:tcW w:w="2183" w:type="dxa"/>
            <w:gridSpan w:val="2"/>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37. A. ended</w:t>
            </w:r>
          </w:p>
        </w:tc>
        <w:tc>
          <w:tcPr>
            <w:tcW w:w="2518" w:type="dxa"/>
            <w:gridSpan w:val="2"/>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started</w:t>
            </w:r>
          </w:p>
        </w:tc>
        <w:tc>
          <w:tcPr>
            <w:tcW w:w="2425" w:type="dxa"/>
            <w:gridSpan w:val="2"/>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came</w:t>
            </w:r>
          </w:p>
        </w:tc>
        <w:tc>
          <w:tcPr>
            <w:tcW w:w="2290" w:type="dxa"/>
            <w:gridSpan w:val="2"/>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went</w:t>
            </w:r>
          </w:p>
        </w:tc>
      </w:tr>
      <w:tr>
        <w:tblPrEx>
          <w:tblCellMar>
            <w:top w:w="0" w:type="dxa"/>
            <w:left w:w="10" w:type="dxa"/>
            <w:bottom w:w="0" w:type="dxa"/>
            <w:right w:w="10" w:type="dxa"/>
          </w:tblCellMar>
        </w:tblPrEx>
        <w:trPr>
          <w:gridAfter w:val="1"/>
          <w:wAfter w:w="538" w:type="dxa"/>
          <w:trHeight w:val="427" w:hRule="exact"/>
          <w:jc w:val="center"/>
        </w:trPr>
        <w:tc>
          <w:tcPr>
            <w:tcW w:w="2183" w:type="dxa"/>
            <w:gridSpan w:val="2"/>
            <w:shd w:val="clear" w:color="auto" w:fill="FFFFFF"/>
            <w:vAlign w:val="center"/>
          </w:tcPr>
          <w:p>
            <w:pPr>
              <w:pStyle w:val="22"/>
              <w:keepNext w:val="0"/>
              <w:keepLines w:val="0"/>
              <w:widowControl w:val="0"/>
              <w:numPr>
                <w:ilvl w:val="0"/>
                <w:numId w:val="23"/>
              </w:numPr>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A. also</w:t>
            </w:r>
          </w:p>
        </w:tc>
        <w:tc>
          <w:tcPr>
            <w:tcW w:w="2518" w:type="dxa"/>
            <w:gridSpan w:val="2"/>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even</w:t>
            </w:r>
          </w:p>
        </w:tc>
        <w:tc>
          <w:tcPr>
            <w:tcW w:w="2425" w:type="dxa"/>
            <w:gridSpan w:val="2"/>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still</w:t>
            </w:r>
          </w:p>
        </w:tc>
        <w:tc>
          <w:tcPr>
            <w:tcW w:w="2290" w:type="dxa"/>
            <w:gridSpan w:val="2"/>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only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538" w:type="dxa"/>
          <w:wAfter w:w="0" w:type="auto"/>
          <w:trHeight w:val="357" w:hRule="atLeast"/>
        </w:trPr>
        <w:tc>
          <w:tcPr>
            <w:tcW w:w="2183" w:type="dxa"/>
            <w:gridSpan w:val="2"/>
          </w:tcPr>
          <w:p>
            <w:pPr>
              <w:pStyle w:val="25"/>
              <w:ind w:firstLine="210" w:firstLineChars="100"/>
              <w:rPr>
                <w:sz w:val="21"/>
              </w:rPr>
            </w:pPr>
            <w:r>
              <w:rPr>
                <w:sz w:val="21"/>
              </w:rPr>
              <w:t>39</w:t>
            </w:r>
            <w:r>
              <w:rPr>
                <w:rFonts w:ascii="Calibri"/>
                <w:sz w:val="21"/>
              </w:rPr>
              <w:t xml:space="preserve">. </w:t>
            </w:r>
            <w:r>
              <w:rPr>
                <w:rFonts w:hint="eastAsia" w:ascii="Calibri" w:eastAsia="宋体"/>
                <w:sz w:val="21"/>
                <w:lang w:val="en-US" w:eastAsia="zh-CN"/>
              </w:rPr>
              <w:t xml:space="preserve"> </w:t>
            </w:r>
            <w:r>
              <w:rPr>
                <w:sz w:val="21"/>
              </w:rPr>
              <w:t>A</w:t>
            </w:r>
            <w:r>
              <w:rPr>
                <w:rFonts w:ascii="Calibri"/>
                <w:sz w:val="21"/>
              </w:rPr>
              <w:t>.</w:t>
            </w:r>
            <w:r>
              <w:rPr>
                <w:rFonts w:hint="eastAsia" w:ascii="Calibri" w:eastAsia="宋体"/>
                <w:sz w:val="21"/>
                <w:lang w:val="en-US" w:eastAsia="zh-CN"/>
              </w:rPr>
              <w:t xml:space="preserve">  </w:t>
            </w:r>
            <w:r>
              <w:rPr>
                <w:sz w:val="21"/>
              </w:rPr>
              <w:t>Finally</w:t>
            </w:r>
          </w:p>
        </w:tc>
        <w:tc>
          <w:tcPr>
            <w:tcW w:w="2518" w:type="dxa"/>
            <w:gridSpan w:val="2"/>
          </w:tcPr>
          <w:p>
            <w:pPr>
              <w:pStyle w:val="25"/>
              <w:ind w:firstLine="210" w:firstLineChars="100"/>
              <w:rPr>
                <w:sz w:val="21"/>
              </w:rPr>
            </w:pPr>
            <w:r>
              <w:rPr>
                <w:sz w:val="21"/>
              </w:rPr>
              <w:t>B</w:t>
            </w:r>
            <w:r>
              <w:rPr>
                <w:rFonts w:ascii="Calibri"/>
                <w:sz w:val="21"/>
              </w:rPr>
              <w:t>.</w:t>
            </w:r>
            <w:r>
              <w:rPr>
                <w:rFonts w:hint="eastAsia" w:ascii="Calibri" w:eastAsia="宋体"/>
                <w:sz w:val="21"/>
                <w:lang w:val="en-US" w:eastAsia="zh-CN"/>
              </w:rPr>
              <w:t xml:space="preserve">  </w:t>
            </w:r>
            <w:r>
              <w:rPr>
                <w:sz w:val="21"/>
              </w:rPr>
              <w:t>Suddenly</w:t>
            </w:r>
          </w:p>
        </w:tc>
        <w:tc>
          <w:tcPr>
            <w:tcW w:w="2425" w:type="dxa"/>
            <w:gridSpan w:val="2"/>
          </w:tcPr>
          <w:p>
            <w:pPr>
              <w:pStyle w:val="25"/>
              <w:ind w:firstLine="210" w:firstLineChars="100"/>
              <w:rPr>
                <w:sz w:val="21"/>
              </w:rPr>
            </w:pPr>
            <w:r>
              <w:rPr>
                <w:sz w:val="21"/>
              </w:rPr>
              <w:t>C</w:t>
            </w:r>
            <w:r>
              <w:rPr>
                <w:rFonts w:ascii="Calibri"/>
                <w:sz w:val="21"/>
              </w:rPr>
              <w:t>.</w:t>
            </w:r>
            <w:r>
              <w:rPr>
                <w:rFonts w:hint="eastAsia" w:ascii="Calibri" w:eastAsia="宋体"/>
                <w:sz w:val="21"/>
                <w:lang w:val="en-US" w:eastAsia="zh-CN"/>
              </w:rPr>
              <w:t xml:space="preserve"> </w:t>
            </w:r>
            <w:r>
              <w:rPr>
                <w:sz w:val="21"/>
              </w:rPr>
              <w:t>Therefore</w:t>
            </w:r>
          </w:p>
        </w:tc>
        <w:tc>
          <w:tcPr>
            <w:tcW w:w="2290" w:type="dxa"/>
            <w:gridSpan w:val="2"/>
          </w:tcPr>
          <w:p>
            <w:pPr>
              <w:pStyle w:val="25"/>
              <w:ind w:firstLine="210" w:firstLineChars="100"/>
              <w:rPr>
                <w:sz w:val="21"/>
              </w:rPr>
            </w:pPr>
            <w:r>
              <w:rPr>
                <w:sz w:val="21"/>
              </w:rPr>
              <w:t>D</w:t>
            </w:r>
            <w:r>
              <w:rPr>
                <w:rFonts w:ascii="Calibri"/>
                <w:sz w:val="21"/>
              </w:rPr>
              <w:t>.</w:t>
            </w:r>
            <w:r>
              <w:rPr>
                <w:rFonts w:hint="eastAsia" w:ascii="Calibri" w:eastAsia="宋体"/>
                <w:sz w:val="21"/>
                <w:lang w:val="en-US" w:eastAsia="zh-CN"/>
              </w:rPr>
              <w:t xml:space="preserve">  </w:t>
            </w:r>
            <w:r>
              <w:rPr>
                <w:sz w:val="21"/>
              </w:rPr>
              <w:t>Instead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538" w:type="dxa"/>
          <w:wAfter w:w="0" w:type="auto"/>
          <w:trHeight w:val="336" w:hRule="atLeast"/>
        </w:trPr>
        <w:tc>
          <w:tcPr>
            <w:tcW w:w="2183" w:type="dxa"/>
            <w:gridSpan w:val="2"/>
          </w:tcPr>
          <w:p>
            <w:pPr>
              <w:pStyle w:val="25"/>
              <w:spacing w:line="233" w:lineRule="exact"/>
              <w:ind w:firstLine="210" w:firstLineChars="100"/>
              <w:rPr>
                <w:sz w:val="21"/>
              </w:rPr>
            </w:pPr>
            <w:r>
              <w:rPr>
                <w:sz w:val="21"/>
              </w:rPr>
              <w:t>40</w:t>
            </w:r>
            <w:r>
              <w:rPr>
                <w:rFonts w:ascii="Calibri"/>
                <w:sz w:val="21"/>
              </w:rPr>
              <w:t xml:space="preserve">. </w:t>
            </w:r>
            <w:r>
              <w:rPr>
                <w:rFonts w:hint="eastAsia" w:ascii="Calibri" w:eastAsia="宋体"/>
                <w:sz w:val="21"/>
                <w:lang w:val="en-US" w:eastAsia="zh-CN"/>
              </w:rPr>
              <w:t xml:space="preserve"> </w:t>
            </w:r>
            <w:r>
              <w:rPr>
                <w:sz w:val="21"/>
              </w:rPr>
              <w:t>A</w:t>
            </w:r>
            <w:r>
              <w:rPr>
                <w:rFonts w:ascii="Calibri"/>
                <w:sz w:val="21"/>
              </w:rPr>
              <w:t>.</w:t>
            </w:r>
            <w:r>
              <w:rPr>
                <w:rFonts w:hint="eastAsia" w:ascii="Calibri" w:eastAsia="宋体"/>
                <w:sz w:val="21"/>
                <w:lang w:val="en-US" w:eastAsia="zh-CN"/>
              </w:rPr>
              <w:t xml:space="preserve">  </w:t>
            </w:r>
            <w:r>
              <w:rPr>
                <w:sz w:val="21"/>
              </w:rPr>
              <w:t>surprised</w:t>
            </w:r>
          </w:p>
        </w:tc>
        <w:tc>
          <w:tcPr>
            <w:tcW w:w="2518" w:type="dxa"/>
            <w:gridSpan w:val="2"/>
          </w:tcPr>
          <w:p>
            <w:pPr>
              <w:pStyle w:val="25"/>
              <w:spacing w:line="233" w:lineRule="exact"/>
              <w:ind w:firstLine="210" w:firstLineChars="100"/>
              <w:rPr>
                <w:sz w:val="21"/>
              </w:rPr>
            </w:pPr>
            <w:r>
              <w:rPr>
                <w:sz w:val="21"/>
              </w:rPr>
              <w:t>B</w:t>
            </w:r>
            <w:r>
              <w:rPr>
                <w:rFonts w:ascii="Calibri"/>
                <w:sz w:val="21"/>
              </w:rPr>
              <w:t>.</w:t>
            </w:r>
            <w:r>
              <w:rPr>
                <w:rFonts w:hint="eastAsia" w:ascii="Calibri" w:eastAsia="宋体"/>
                <w:sz w:val="21"/>
                <w:lang w:val="en-US" w:eastAsia="zh-CN"/>
              </w:rPr>
              <w:t xml:space="preserve">  </w:t>
            </w:r>
            <w:r>
              <w:rPr>
                <w:sz w:val="21"/>
              </w:rPr>
              <w:t>excited</w:t>
            </w:r>
          </w:p>
        </w:tc>
        <w:tc>
          <w:tcPr>
            <w:tcW w:w="2425" w:type="dxa"/>
            <w:gridSpan w:val="2"/>
          </w:tcPr>
          <w:p>
            <w:pPr>
              <w:pStyle w:val="25"/>
              <w:spacing w:line="233" w:lineRule="exact"/>
              <w:ind w:firstLine="210" w:firstLineChars="100"/>
              <w:rPr>
                <w:sz w:val="21"/>
              </w:rPr>
            </w:pPr>
            <w:r>
              <w:rPr>
                <w:sz w:val="21"/>
              </w:rPr>
              <w:t>C</w:t>
            </w:r>
            <w:r>
              <w:rPr>
                <w:rFonts w:ascii="Calibri"/>
                <w:sz w:val="21"/>
              </w:rPr>
              <w:t>.</w:t>
            </w:r>
            <w:r>
              <w:rPr>
                <w:rFonts w:hint="eastAsia" w:ascii="Calibri" w:eastAsia="宋体"/>
                <w:sz w:val="21"/>
                <w:lang w:val="en-US" w:eastAsia="zh-CN"/>
              </w:rPr>
              <w:t xml:space="preserve">  </w:t>
            </w:r>
            <w:r>
              <w:rPr>
                <w:sz w:val="21"/>
              </w:rPr>
              <w:t>relieved</w:t>
            </w:r>
          </w:p>
        </w:tc>
        <w:tc>
          <w:tcPr>
            <w:tcW w:w="2290" w:type="dxa"/>
            <w:gridSpan w:val="2"/>
          </w:tcPr>
          <w:p>
            <w:pPr>
              <w:pStyle w:val="25"/>
              <w:spacing w:line="233" w:lineRule="exact"/>
              <w:ind w:firstLine="210" w:firstLineChars="100"/>
              <w:rPr>
                <w:sz w:val="21"/>
              </w:rPr>
            </w:pPr>
            <w:r>
              <w:rPr>
                <w:sz w:val="21"/>
              </w:rPr>
              <w:t>D</w:t>
            </w:r>
            <w:r>
              <w:rPr>
                <w:rFonts w:ascii="Calibri"/>
                <w:sz w:val="21"/>
              </w:rPr>
              <w:t>.</w:t>
            </w:r>
            <w:r>
              <w:rPr>
                <w:rFonts w:hint="eastAsia" w:ascii="Calibri" w:eastAsia="宋体"/>
                <w:sz w:val="21"/>
                <w:lang w:val="en-US" w:eastAsia="zh-CN"/>
              </w:rPr>
              <w:t xml:space="preserve">  </w:t>
            </w:r>
            <w:r>
              <w:rPr>
                <w:sz w:val="21"/>
              </w:rPr>
              <w:t>curious</w:t>
            </w:r>
          </w:p>
        </w:tc>
      </w:tr>
      <w:tr>
        <w:tblPrEx>
          <w:tblCellMar>
            <w:top w:w="0" w:type="dxa"/>
            <w:left w:w="10" w:type="dxa"/>
            <w:bottom w:w="0" w:type="dxa"/>
            <w:right w:w="10" w:type="dxa"/>
          </w:tblCellMar>
        </w:tblPrEx>
        <w:trPr>
          <w:gridBefore w:val="1"/>
          <w:wBefore w:w="538" w:type="dxa"/>
          <w:trHeight w:val="432" w:hRule="exact"/>
          <w:jc w:val="center"/>
        </w:trPr>
        <w:tc>
          <w:tcPr>
            <w:tcW w:w="2183"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eastAsia" w:ascii="Times New Roman" w:hAnsi="Times New Roman" w:eastAsia="宋体" w:cs="Times New Roman"/>
                <w:color w:val="000000"/>
                <w:spacing w:val="0"/>
                <w:w w:val="100"/>
                <w:position w:val="0"/>
                <w:lang w:val="en-US" w:eastAsia="zh-CN" w:bidi="en-US"/>
              </w:rPr>
            </w:pPr>
            <w:r>
              <w:rPr>
                <w:rFonts w:hint="default" w:ascii="Times New Roman" w:hAnsi="Times New Roman" w:eastAsia="Times New Roman" w:cs="Times New Roman"/>
                <w:color w:val="000000"/>
                <w:spacing w:val="0"/>
                <w:w w:val="100"/>
                <w:position w:val="0"/>
                <w:lang w:val="en-US" w:eastAsia="en-US" w:bidi="en-US"/>
              </w:rPr>
              <w:t>41. A. disc</w:t>
            </w:r>
            <w:bookmarkStart w:id="69" w:name="_GoBack"/>
            <w:bookmarkEnd w:id="69"/>
            <w:r>
              <w:rPr>
                <w:rFonts w:hint="default" w:ascii="Times New Roman" w:hAnsi="Times New Roman" w:eastAsia="Times New Roman" w:cs="Times New Roman"/>
                <w:color w:val="000000"/>
                <w:spacing w:val="0"/>
                <w:w w:val="100"/>
                <w:position w:val="0"/>
                <w:lang w:val="en-US" w:eastAsia="en-US" w:bidi="en-US"/>
              </w:rPr>
              <w:t>usse</w:t>
            </w:r>
            <w:r>
              <w:rPr>
                <w:rFonts w:hint="eastAsia" w:eastAsia="宋体" w:cs="Times New Roman"/>
                <w:color w:val="000000"/>
                <w:spacing w:val="0"/>
                <w:w w:val="100"/>
                <w:position w:val="0"/>
                <w:lang w:val="en-US" w:eastAsia="zh-CN" w:bidi="en-US"/>
              </w:rPr>
              <w:t>d</w:t>
            </w:r>
          </w:p>
        </w:tc>
        <w:tc>
          <w:tcPr>
            <w:tcW w:w="2518"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reported</w:t>
            </w:r>
          </w:p>
        </w:tc>
        <w:tc>
          <w:tcPr>
            <w:tcW w:w="2425"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explained</w:t>
            </w:r>
          </w:p>
        </w:tc>
        <w:tc>
          <w:tcPr>
            <w:tcW w:w="2290"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suggested</w:t>
            </w:r>
          </w:p>
        </w:tc>
      </w:tr>
      <w:tr>
        <w:tblPrEx>
          <w:tblCellMar>
            <w:top w:w="0" w:type="dxa"/>
            <w:left w:w="10" w:type="dxa"/>
            <w:bottom w:w="0" w:type="dxa"/>
            <w:right w:w="10" w:type="dxa"/>
          </w:tblCellMar>
        </w:tblPrEx>
        <w:trPr>
          <w:gridBefore w:val="1"/>
          <w:wBefore w:w="538" w:type="dxa"/>
          <w:trHeight w:val="418" w:hRule="exact"/>
          <w:jc w:val="center"/>
        </w:trPr>
        <w:tc>
          <w:tcPr>
            <w:tcW w:w="2183"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42. A. took</w:t>
            </w:r>
          </w:p>
        </w:tc>
        <w:tc>
          <w:tcPr>
            <w:tcW w:w="2518"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spent</w:t>
            </w:r>
          </w:p>
        </w:tc>
        <w:tc>
          <w:tcPr>
            <w:tcW w:w="2425"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spotted</w:t>
            </w:r>
          </w:p>
        </w:tc>
        <w:tc>
          <w:tcPr>
            <w:tcW w:w="2290"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changed</w:t>
            </w:r>
          </w:p>
        </w:tc>
      </w:tr>
      <w:tr>
        <w:tblPrEx>
          <w:tblCellMar>
            <w:top w:w="0" w:type="dxa"/>
            <w:left w:w="10" w:type="dxa"/>
            <w:bottom w:w="0" w:type="dxa"/>
            <w:right w:w="10" w:type="dxa"/>
          </w:tblCellMar>
        </w:tblPrEx>
        <w:trPr>
          <w:gridBefore w:val="1"/>
          <w:wBefore w:w="538" w:type="dxa"/>
          <w:trHeight w:val="403" w:hRule="exact"/>
          <w:jc w:val="center"/>
        </w:trPr>
        <w:tc>
          <w:tcPr>
            <w:tcW w:w="2183"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43. A. when</w:t>
            </w:r>
          </w:p>
        </w:tc>
        <w:tc>
          <w:tcPr>
            <w:tcW w:w="2518"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why</w:t>
            </w:r>
          </w:p>
        </w:tc>
        <w:tc>
          <w:tcPr>
            <w:tcW w:w="2425"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how</w:t>
            </w:r>
          </w:p>
        </w:tc>
        <w:tc>
          <w:tcPr>
            <w:tcW w:w="2290"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what</w:t>
            </w:r>
          </w:p>
        </w:tc>
      </w:tr>
      <w:tr>
        <w:tblPrEx>
          <w:tblCellMar>
            <w:top w:w="0" w:type="dxa"/>
            <w:left w:w="10" w:type="dxa"/>
            <w:bottom w:w="0" w:type="dxa"/>
            <w:right w:w="10" w:type="dxa"/>
          </w:tblCellMar>
        </w:tblPrEx>
        <w:trPr>
          <w:gridBefore w:val="1"/>
          <w:wBefore w:w="538" w:type="dxa"/>
          <w:trHeight w:val="321" w:hRule="exact"/>
          <w:jc w:val="center"/>
        </w:trPr>
        <w:tc>
          <w:tcPr>
            <w:tcW w:w="2183" w:type="dxa"/>
            <w:gridSpan w:val="2"/>
            <w:shd w:val="clear" w:color="auto" w:fill="FFFFFF"/>
            <w:vAlign w:val="bottom"/>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44. A. speaking to</w:t>
            </w:r>
          </w:p>
        </w:tc>
        <w:tc>
          <w:tcPr>
            <w:tcW w:w="2518" w:type="dxa"/>
            <w:gridSpan w:val="2"/>
            <w:shd w:val="clear" w:color="auto" w:fill="FFFFFF"/>
            <w:vAlign w:val="bottom"/>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returning to</w:t>
            </w:r>
          </w:p>
        </w:tc>
        <w:tc>
          <w:tcPr>
            <w:tcW w:w="2425" w:type="dxa"/>
            <w:gridSpan w:val="2"/>
            <w:shd w:val="clear" w:color="auto" w:fill="FFFFFF"/>
            <w:vAlign w:val="bottom"/>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waiting for</w:t>
            </w:r>
          </w:p>
        </w:tc>
        <w:tc>
          <w:tcPr>
            <w:tcW w:w="2290" w:type="dxa"/>
            <w:gridSpan w:val="2"/>
            <w:shd w:val="clear" w:color="auto" w:fill="FFFFFF"/>
            <w:vAlign w:val="bottom"/>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looking for</w:t>
            </w:r>
          </w:p>
        </w:tc>
      </w:tr>
      <w:tr>
        <w:tblPrEx>
          <w:tblCellMar>
            <w:top w:w="0" w:type="dxa"/>
            <w:left w:w="10" w:type="dxa"/>
            <w:bottom w:w="0" w:type="dxa"/>
            <w:right w:w="10" w:type="dxa"/>
          </w:tblCellMar>
        </w:tblPrEx>
        <w:trPr>
          <w:gridBefore w:val="1"/>
          <w:wBefore w:w="538" w:type="dxa"/>
          <w:trHeight w:val="413" w:hRule="exact"/>
          <w:jc w:val="center"/>
        </w:trPr>
        <w:tc>
          <w:tcPr>
            <w:tcW w:w="2183"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45. A. board</w:t>
            </w:r>
          </w:p>
        </w:tc>
        <w:tc>
          <w:tcPr>
            <w:tcW w:w="2518"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floor</w:t>
            </w:r>
          </w:p>
        </w:tc>
        <w:tc>
          <w:tcPr>
            <w:tcW w:w="2425"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classroom</w:t>
            </w:r>
          </w:p>
        </w:tc>
        <w:tc>
          <w:tcPr>
            <w:tcW w:w="2290"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desk</w:t>
            </w:r>
          </w:p>
        </w:tc>
      </w:tr>
      <w:tr>
        <w:tblPrEx>
          <w:tblCellMar>
            <w:top w:w="0" w:type="dxa"/>
            <w:left w:w="10" w:type="dxa"/>
            <w:bottom w:w="0" w:type="dxa"/>
            <w:right w:w="10" w:type="dxa"/>
          </w:tblCellMar>
        </w:tblPrEx>
        <w:trPr>
          <w:gridBefore w:val="1"/>
          <w:wBefore w:w="538" w:type="dxa"/>
          <w:trHeight w:val="460" w:hRule="exact"/>
          <w:jc w:val="center"/>
        </w:trPr>
        <w:tc>
          <w:tcPr>
            <w:tcW w:w="2183" w:type="dxa"/>
            <w:gridSpan w:val="2"/>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46. A.thought</w:t>
            </w:r>
          </w:p>
        </w:tc>
        <w:tc>
          <w:tcPr>
            <w:tcW w:w="2518" w:type="dxa"/>
            <w:gridSpan w:val="2"/>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sight</w:t>
            </w:r>
          </w:p>
        </w:tc>
        <w:tc>
          <w:tcPr>
            <w:tcW w:w="2425" w:type="dxa"/>
            <w:gridSpan w:val="2"/>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idea</w:t>
            </w:r>
          </w:p>
        </w:tc>
        <w:tc>
          <w:tcPr>
            <w:tcW w:w="2290" w:type="dxa"/>
            <w:gridSpan w:val="2"/>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request</w:t>
            </w:r>
          </w:p>
        </w:tc>
      </w:tr>
      <w:tr>
        <w:tblPrEx>
          <w:tblCellMar>
            <w:top w:w="0" w:type="dxa"/>
            <w:left w:w="10" w:type="dxa"/>
            <w:bottom w:w="0" w:type="dxa"/>
            <w:right w:w="10" w:type="dxa"/>
          </w:tblCellMar>
        </w:tblPrEx>
        <w:trPr>
          <w:gridBefore w:val="1"/>
          <w:wBefore w:w="538" w:type="dxa"/>
          <w:trHeight w:val="437" w:hRule="exact"/>
          <w:jc w:val="center"/>
        </w:trPr>
        <w:tc>
          <w:tcPr>
            <w:tcW w:w="2183"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47. A. anything</w:t>
            </w:r>
          </w:p>
        </w:tc>
        <w:tc>
          <w:tcPr>
            <w:tcW w:w="2518"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nothing</w:t>
            </w:r>
          </w:p>
        </w:tc>
        <w:tc>
          <w:tcPr>
            <w:tcW w:w="2425"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something</w:t>
            </w:r>
          </w:p>
        </w:tc>
        <w:tc>
          <w:tcPr>
            <w:tcW w:w="2290"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everything</w:t>
            </w:r>
          </w:p>
        </w:tc>
      </w:tr>
      <w:tr>
        <w:tblPrEx>
          <w:tblCellMar>
            <w:top w:w="0" w:type="dxa"/>
            <w:left w:w="10" w:type="dxa"/>
            <w:bottom w:w="0" w:type="dxa"/>
            <w:right w:w="10" w:type="dxa"/>
          </w:tblCellMar>
        </w:tblPrEx>
        <w:trPr>
          <w:gridBefore w:val="1"/>
          <w:wBefore w:w="538" w:type="dxa"/>
          <w:trHeight w:val="432" w:hRule="exact"/>
          <w:jc w:val="center"/>
        </w:trPr>
        <w:tc>
          <w:tcPr>
            <w:tcW w:w="2183"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48. A. problem</w:t>
            </w:r>
          </w:p>
        </w:tc>
        <w:tc>
          <w:tcPr>
            <w:tcW w:w="2518"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business</w:t>
            </w:r>
          </w:p>
        </w:tc>
        <w:tc>
          <w:tcPr>
            <w:tcW w:w="2425"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effort</w:t>
            </w:r>
          </w:p>
        </w:tc>
        <w:tc>
          <w:tcPr>
            <w:tcW w:w="2290"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reputation</w:t>
            </w:r>
          </w:p>
        </w:tc>
      </w:tr>
      <w:tr>
        <w:tblPrEx>
          <w:tblCellMar>
            <w:top w:w="0" w:type="dxa"/>
            <w:left w:w="10" w:type="dxa"/>
            <w:bottom w:w="0" w:type="dxa"/>
            <w:right w:w="10" w:type="dxa"/>
          </w:tblCellMar>
        </w:tblPrEx>
        <w:trPr>
          <w:gridBefore w:val="1"/>
          <w:wBefore w:w="538" w:type="dxa"/>
          <w:trHeight w:val="427" w:hRule="exact"/>
          <w:jc w:val="center"/>
        </w:trPr>
        <w:tc>
          <w:tcPr>
            <w:tcW w:w="2183"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49. A. persuaded</w:t>
            </w:r>
          </w:p>
        </w:tc>
        <w:tc>
          <w:tcPr>
            <w:tcW w:w="2518"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advised</w:t>
            </w:r>
          </w:p>
        </w:tc>
        <w:tc>
          <w:tcPr>
            <w:tcW w:w="2425"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managed</w:t>
            </w:r>
          </w:p>
        </w:tc>
        <w:tc>
          <w:tcPr>
            <w:tcW w:w="2290"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decided</w:t>
            </w:r>
          </w:p>
        </w:tc>
      </w:tr>
      <w:tr>
        <w:tblPrEx>
          <w:tblCellMar>
            <w:top w:w="0" w:type="dxa"/>
            <w:left w:w="10" w:type="dxa"/>
            <w:bottom w:w="0" w:type="dxa"/>
            <w:right w:w="10" w:type="dxa"/>
          </w:tblCellMar>
        </w:tblPrEx>
        <w:trPr>
          <w:gridBefore w:val="1"/>
          <w:wBefore w:w="538" w:type="dxa"/>
          <w:trHeight w:val="437" w:hRule="exact"/>
          <w:jc w:val="center"/>
        </w:trPr>
        <w:tc>
          <w:tcPr>
            <w:tcW w:w="2183"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50. A. continued</w:t>
            </w:r>
          </w:p>
        </w:tc>
        <w:tc>
          <w:tcPr>
            <w:tcW w:w="2518"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stopped</w:t>
            </w:r>
          </w:p>
        </w:tc>
        <w:tc>
          <w:tcPr>
            <w:tcW w:w="2425"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C.added</w:t>
            </w:r>
          </w:p>
        </w:tc>
        <w:tc>
          <w:tcPr>
            <w:tcW w:w="2290"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began</w:t>
            </w:r>
          </w:p>
        </w:tc>
      </w:tr>
      <w:tr>
        <w:tblPrEx>
          <w:tblCellMar>
            <w:top w:w="0" w:type="dxa"/>
            <w:left w:w="10" w:type="dxa"/>
            <w:bottom w:w="0" w:type="dxa"/>
            <w:right w:w="10" w:type="dxa"/>
          </w:tblCellMar>
        </w:tblPrEx>
        <w:trPr>
          <w:gridBefore w:val="1"/>
          <w:wBefore w:w="538" w:type="dxa"/>
          <w:trHeight w:val="409" w:hRule="exact"/>
          <w:jc w:val="center"/>
        </w:trPr>
        <w:tc>
          <w:tcPr>
            <w:tcW w:w="2183"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51. A. until</w:t>
            </w:r>
          </w:p>
        </w:tc>
        <w:tc>
          <w:tcPr>
            <w:tcW w:w="2518"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unless</w:t>
            </w:r>
          </w:p>
        </w:tc>
        <w:tc>
          <w:tcPr>
            <w:tcW w:w="2425"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if</w:t>
            </w:r>
          </w:p>
        </w:tc>
        <w:tc>
          <w:tcPr>
            <w:tcW w:w="2290"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after</w:t>
            </w:r>
          </w:p>
        </w:tc>
      </w:tr>
      <w:tr>
        <w:tblPrEx>
          <w:tblCellMar>
            <w:top w:w="0" w:type="dxa"/>
            <w:left w:w="10" w:type="dxa"/>
            <w:bottom w:w="0" w:type="dxa"/>
            <w:right w:w="10" w:type="dxa"/>
          </w:tblCellMar>
        </w:tblPrEx>
        <w:trPr>
          <w:gridBefore w:val="1"/>
          <w:wBefore w:w="538" w:type="dxa"/>
          <w:trHeight w:val="455" w:hRule="exact"/>
          <w:jc w:val="center"/>
        </w:trPr>
        <w:tc>
          <w:tcPr>
            <w:tcW w:w="2183" w:type="dxa"/>
            <w:gridSpan w:val="2"/>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52. A. raised</w:t>
            </w:r>
          </w:p>
        </w:tc>
        <w:tc>
          <w:tcPr>
            <w:tcW w:w="2518" w:type="dxa"/>
            <w:gridSpan w:val="2"/>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donated</w:t>
            </w:r>
          </w:p>
        </w:tc>
        <w:tc>
          <w:tcPr>
            <w:tcW w:w="2425" w:type="dxa"/>
            <w:gridSpan w:val="2"/>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charged</w:t>
            </w:r>
          </w:p>
        </w:tc>
        <w:tc>
          <w:tcPr>
            <w:tcW w:w="2290" w:type="dxa"/>
            <w:gridSpan w:val="2"/>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collected</w:t>
            </w:r>
          </w:p>
        </w:tc>
      </w:tr>
      <w:tr>
        <w:tblPrEx>
          <w:tblCellMar>
            <w:top w:w="0" w:type="dxa"/>
            <w:left w:w="10" w:type="dxa"/>
            <w:bottom w:w="0" w:type="dxa"/>
            <w:right w:w="10" w:type="dxa"/>
          </w:tblCellMar>
        </w:tblPrEx>
        <w:trPr>
          <w:gridBefore w:val="1"/>
          <w:wBefore w:w="538" w:type="dxa"/>
          <w:trHeight w:val="437" w:hRule="exact"/>
          <w:jc w:val="center"/>
        </w:trPr>
        <w:tc>
          <w:tcPr>
            <w:tcW w:w="2183"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53. A. easy</w:t>
            </w:r>
          </w:p>
        </w:tc>
        <w:tc>
          <w:tcPr>
            <w:tcW w:w="2518"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old</w:t>
            </w:r>
          </w:p>
        </w:tc>
        <w:tc>
          <w:tcPr>
            <w:tcW w:w="2425"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C.enough</w:t>
            </w:r>
          </w:p>
        </w:tc>
        <w:tc>
          <w:tcPr>
            <w:tcW w:w="2290"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exact</w:t>
            </w:r>
          </w:p>
        </w:tc>
      </w:tr>
      <w:tr>
        <w:tblPrEx>
          <w:tblCellMar>
            <w:top w:w="0" w:type="dxa"/>
            <w:left w:w="10" w:type="dxa"/>
            <w:bottom w:w="0" w:type="dxa"/>
            <w:right w:w="10" w:type="dxa"/>
          </w:tblCellMar>
        </w:tblPrEx>
        <w:trPr>
          <w:gridBefore w:val="1"/>
          <w:wBefore w:w="538" w:type="dxa"/>
          <w:trHeight w:val="451" w:hRule="exact"/>
          <w:jc w:val="center"/>
        </w:trPr>
        <w:tc>
          <w:tcPr>
            <w:tcW w:w="2183"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54. A. meet</w:t>
            </w:r>
          </w:p>
        </w:tc>
        <w:tc>
          <w:tcPr>
            <w:tcW w:w="2518"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control</w:t>
            </w:r>
          </w:p>
        </w:tc>
        <w:tc>
          <w:tcPr>
            <w:tcW w:w="2425"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prepare</w:t>
            </w:r>
          </w:p>
        </w:tc>
        <w:tc>
          <w:tcPr>
            <w:tcW w:w="2290"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push</w:t>
            </w:r>
          </w:p>
        </w:tc>
      </w:tr>
      <w:tr>
        <w:tblPrEx>
          <w:tblCellMar>
            <w:top w:w="0" w:type="dxa"/>
            <w:left w:w="10" w:type="dxa"/>
            <w:bottom w:w="0" w:type="dxa"/>
            <w:right w:w="10" w:type="dxa"/>
          </w:tblCellMar>
        </w:tblPrEx>
        <w:trPr>
          <w:gridBefore w:val="1"/>
          <w:wBefore w:w="538" w:type="dxa"/>
          <w:trHeight w:val="465" w:hRule="exact"/>
          <w:jc w:val="center"/>
        </w:trPr>
        <w:tc>
          <w:tcPr>
            <w:tcW w:w="2183"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55. A. made use of</w:t>
            </w:r>
          </w:p>
        </w:tc>
        <w:tc>
          <w:tcPr>
            <w:tcW w:w="2518"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paid attention to</w:t>
            </w:r>
          </w:p>
        </w:tc>
        <w:tc>
          <w:tcPr>
            <w:tcW w:w="2425"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thought much of</w:t>
            </w:r>
          </w:p>
        </w:tc>
        <w:tc>
          <w:tcPr>
            <w:tcW w:w="2290" w:type="dxa"/>
            <w:gridSpan w:val="2"/>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looked back upon</w:t>
            </w:r>
          </w:p>
        </w:tc>
      </w:tr>
    </w:tbl>
    <w:p>
      <w:pPr>
        <w:rPr>
          <w:rFonts w:hint="default" w:ascii="Times New Roman" w:hAnsi="Times New Roman" w:cs="Times New Roman"/>
        </w:rPr>
        <w:sectPr>
          <w:footerReference r:id="rId7" w:type="default"/>
          <w:footerReference r:id="rId8" w:type="even"/>
          <w:footnotePr>
            <w:numFmt w:val="decimal"/>
          </w:footnotePr>
          <w:type w:val="continuous"/>
          <w:pgSz w:w="11900" w:h="16840"/>
          <w:pgMar w:top="551" w:right="564" w:bottom="1919" w:left="863" w:header="0" w:footer="3" w:gutter="0"/>
          <w:cols w:space="720" w:num="1"/>
          <w:rtlGutter w:val="0"/>
          <w:docGrid w:linePitch="360" w:charSpace="0"/>
        </w:sectPr>
      </w:pPr>
    </w:p>
    <w:p>
      <w:pPr>
        <w:pStyle w:val="10"/>
        <w:keepNext/>
        <w:keepLines/>
        <w:widowControl w:val="0"/>
        <w:shd w:val="clear" w:color="auto" w:fill="auto"/>
        <w:bidi w:val="0"/>
        <w:spacing w:before="0" w:after="140" w:line="612" w:lineRule="exact"/>
        <w:ind w:left="0" w:right="0" w:firstLine="0"/>
        <w:jc w:val="center"/>
        <w:rPr>
          <w:rFonts w:hint="default" w:ascii="Times New Roman" w:hAnsi="Times New Roman" w:cs="Times New Roman"/>
          <w:color w:val="000000"/>
          <w:spacing w:val="0"/>
          <w:w w:val="100"/>
          <w:position w:val="0"/>
          <w:lang w:val="zh-CN" w:eastAsia="zh-CN" w:bidi="zh-CN"/>
        </w:rPr>
      </w:pPr>
      <w:bookmarkStart w:id="61" w:name="bookmark85"/>
      <w:bookmarkStart w:id="62" w:name="bookmark83"/>
      <w:bookmarkStart w:id="63" w:name="bookmark84"/>
    </w:p>
    <w:p>
      <w:pPr>
        <w:pStyle w:val="10"/>
        <w:keepNext/>
        <w:keepLines/>
        <w:widowControl w:val="0"/>
        <w:shd w:val="clear" w:color="auto" w:fill="auto"/>
        <w:bidi w:val="0"/>
        <w:spacing w:before="0" w:after="140" w:line="612" w:lineRule="exact"/>
        <w:ind w:left="0" w:right="0" w:firstLine="0"/>
        <w:jc w:val="both"/>
        <w:rPr>
          <w:rFonts w:hint="default" w:ascii="Times New Roman" w:hAnsi="Times New Roman" w:cs="Times New Roman"/>
          <w:color w:val="000000"/>
          <w:spacing w:val="0"/>
          <w:w w:val="100"/>
          <w:position w:val="0"/>
          <w:lang w:val="zh-CN" w:eastAsia="zh-CN" w:bidi="zh-CN"/>
        </w:rPr>
      </w:pPr>
    </w:p>
    <w:p>
      <w:pPr>
        <w:pStyle w:val="10"/>
        <w:keepNext/>
        <w:keepLines/>
        <w:widowControl w:val="0"/>
        <w:shd w:val="clear" w:color="auto" w:fill="auto"/>
        <w:bidi w:val="0"/>
        <w:spacing w:before="0" w:after="140" w:line="612" w:lineRule="exact"/>
        <w:ind w:left="0" w:right="0" w:firstLine="0"/>
        <w:jc w:val="both"/>
        <w:rPr>
          <w:rFonts w:hint="default" w:ascii="Times New Roman" w:hAnsi="Times New Roman" w:cs="Times New Roman"/>
          <w:color w:val="000000"/>
          <w:spacing w:val="0"/>
          <w:w w:val="100"/>
          <w:position w:val="0"/>
          <w:lang w:val="zh-CN" w:eastAsia="zh-CN" w:bidi="zh-CN"/>
        </w:rPr>
      </w:pPr>
    </w:p>
    <w:p>
      <w:pPr>
        <w:pStyle w:val="10"/>
        <w:keepNext/>
        <w:keepLines/>
        <w:widowControl w:val="0"/>
        <w:shd w:val="clear" w:color="auto" w:fill="auto"/>
        <w:bidi w:val="0"/>
        <w:spacing w:before="0" w:after="140" w:line="612" w:lineRule="exact"/>
        <w:ind w:left="0" w:right="0" w:firstLine="0"/>
        <w:jc w:val="center"/>
        <w:rPr>
          <w:rFonts w:hint="default" w:ascii="Times New Roman" w:hAnsi="Times New Roman" w:cs="Times New Roman"/>
        </w:rPr>
      </w:pPr>
      <w:r>
        <w:rPr>
          <w:rFonts w:hint="default" w:ascii="Times New Roman" w:hAnsi="Times New Roman" w:cs="Times New Roman"/>
          <w:color w:val="000000"/>
          <w:spacing w:val="0"/>
          <w:w w:val="100"/>
          <w:position w:val="0"/>
          <w:lang w:val="zh-CN" w:eastAsia="zh-CN" w:bidi="zh-CN"/>
        </w:rPr>
        <w:t>2019</w:t>
      </w:r>
      <w:r>
        <w:rPr>
          <w:rFonts w:hint="default" w:ascii="Times New Roman" w:hAnsi="Times New Roman" w:cs="Times New Roman"/>
          <w:color w:val="000000"/>
          <w:spacing w:val="0"/>
          <w:w w:val="100"/>
          <w:position w:val="0"/>
        </w:rPr>
        <w:t>年11月份温州市普通高中高考适应性测试英语试题</w:t>
      </w:r>
      <w:bookmarkEnd w:id="61"/>
    </w:p>
    <w:p>
      <w:pPr>
        <w:pStyle w:val="10"/>
        <w:keepNext/>
        <w:keepLines/>
        <w:widowControl w:val="0"/>
        <w:shd w:val="clear" w:color="auto" w:fill="auto"/>
        <w:bidi w:val="0"/>
        <w:spacing w:before="0" w:after="0" w:line="240" w:lineRule="auto"/>
        <w:ind w:left="0" w:right="0" w:firstLine="0"/>
        <w:jc w:val="center"/>
        <w:rPr>
          <w:rFonts w:hint="default" w:ascii="Times New Roman" w:hAnsi="Times New Roman" w:cs="Times New Roman"/>
          <w:color w:val="000000"/>
          <w:spacing w:val="0"/>
          <w:w w:val="100"/>
          <w:position w:val="0"/>
        </w:rPr>
      </w:pPr>
      <w:bookmarkStart w:id="64" w:name="bookmark86"/>
      <w:r>
        <w:rPr>
          <w:rFonts w:hint="default" w:ascii="Times New Roman" w:hAnsi="Times New Roman" w:cs="Times New Roman"/>
          <w:color w:val="000000"/>
          <w:spacing w:val="0"/>
          <w:w w:val="100"/>
          <w:position w:val="0"/>
        </w:rPr>
        <w:t>第II卷</w:t>
      </w:r>
      <w:bookmarkEnd w:id="62"/>
      <w:bookmarkEnd w:id="63"/>
      <w:bookmarkEnd w:id="64"/>
    </w:p>
    <w:p>
      <w:pPr>
        <w:pStyle w:val="10"/>
        <w:keepNext/>
        <w:keepLines/>
        <w:widowControl w:val="0"/>
        <w:shd w:val="clear" w:color="auto" w:fill="auto"/>
        <w:bidi w:val="0"/>
        <w:spacing w:before="0" w:after="0" w:line="240" w:lineRule="auto"/>
        <w:ind w:left="0" w:right="0" w:firstLine="0"/>
        <w:jc w:val="center"/>
        <w:rPr>
          <w:rFonts w:hint="default" w:ascii="Times New Roman" w:hAnsi="Times New Roman" w:cs="Times New Roman"/>
          <w:color w:val="000000"/>
          <w:spacing w:val="0"/>
          <w:w w:val="100"/>
          <w:position w:val="0"/>
        </w:rPr>
      </w:pPr>
    </w:p>
    <w:p>
      <w:pPr>
        <w:pStyle w:val="12"/>
        <w:keepNext w:val="0"/>
        <w:keepLines w:val="0"/>
        <w:widowControl w:val="0"/>
        <w:shd w:val="clear" w:color="auto" w:fill="auto"/>
        <w:bidi w:val="0"/>
        <w:spacing w:before="0" w:after="0" w:line="383" w:lineRule="exact"/>
        <w:ind w:left="0" w:right="0" w:firstLine="380"/>
        <w:jc w:val="both"/>
        <w:rPr>
          <w:rFonts w:hint="default" w:ascii="Times New Roman" w:hAnsi="Times New Roman" w:cs="Times New Roman"/>
          <w:b/>
          <w:bCs/>
        </w:rPr>
      </w:pPr>
      <w:r>
        <w:rPr>
          <w:rFonts w:hint="default" w:ascii="Times New Roman" w:hAnsi="Times New Roman" w:cs="Times New Roman"/>
          <w:b/>
          <w:bCs/>
          <w:color w:val="000000"/>
          <w:spacing w:val="0"/>
          <w:w w:val="100"/>
          <w:position w:val="0"/>
        </w:rPr>
        <w:t>注意：将答案写在答题卷上。写在本试卷上无效。</w:t>
      </w:r>
    </w:p>
    <w:p>
      <w:pPr>
        <w:pStyle w:val="12"/>
        <w:keepNext w:val="0"/>
        <w:keepLines w:val="0"/>
        <w:widowControl w:val="0"/>
        <w:shd w:val="clear" w:color="auto" w:fill="auto"/>
        <w:bidi w:val="0"/>
        <w:spacing w:before="0" w:after="0" w:line="383" w:lineRule="exact"/>
        <w:ind w:left="0" w:right="0" w:firstLine="380"/>
        <w:jc w:val="both"/>
        <w:rPr>
          <w:rFonts w:hint="default" w:ascii="Times New Roman" w:hAnsi="Times New Roman" w:cs="Times New Roman"/>
          <w:b/>
          <w:bCs/>
        </w:rPr>
      </w:pPr>
      <w:r>
        <w:rPr>
          <w:rFonts w:hint="default" w:ascii="Times New Roman" w:hAnsi="Times New Roman" w:cs="Times New Roman"/>
          <w:b/>
          <w:bCs/>
          <w:color w:val="000000"/>
          <w:spacing w:val="0"/>
          <w:w w:val="100"/>
          <w:position w:val="0"/>
        </w:rPr>
        <w:t>第三部分语言运用(共两节，满分</w:t>
      </w:r>
      <w:r>
        <w:rPr>
          <w:rFonts w:hint="default" w:ascii="Times New Roman" w:hAnsi="Times New Roman" w:eastAsia="Times New Roman" w:cs="Times New Roman"/>
          <w:b/>
          <w:bCs/>
          <w:color w:val="000000"/>
          <w:spacing w:val="0"/>
          <w:w w:val="100"/>
          <w:position w:val="0"/>
        </w:rPr>
        <w:t>45</w:t>
      </w:r>
      <w:r>
        <w:rPr>
          <w:rFonts w:hint="default" w:ascii="Times New Roman" w:hAnsi="Times New Roman" w:cs="Times New Roman"/>
          <w:b/>
          <w:bCs/>
          <w:color w:val="000000"/>
          <w:spacing w:val="0"/>
          <w:w w:val="100"/>
          <w:position w:val="0"/>
        </w:rPr>
        <w:t>分)</w:t>
      </w:r>
    </w:p>
    <w:p>
      <w:pPr>
        <w:pStyle w:val="12"/>
        <w:keepNext w:val="0"/>
        <w:keepLines w:val="0"/>
        <w:widowControl w:val="0"/>
        <w:shd w:val="clear" w:color="auto" w:fill="auto"/>
        <w:bidi w:val="0"/>
        <w:spacing w:before="0" w:after="0" w:line="383" w:lineRule="exact"/>
        <w:ind w:left="0" w:right="0" w:firstLine="380"/>
        <w:jc w:val="both"/>
        <w:rPr>
          <w:rFonts w:hint="default" w:ascii="Times New Roman" w:hAnsi="Times New Roman" w:cs="Times New Roman"/>
          <w:b/>
          <w:bCs/>
        </w:rPr>
      </w:pPr>
      <w:r>
        <w:rPr>
          <w:rFonts w:hint="default" w:ascii="Times New Roman" w:hAnsi="Times New Roman" w:cs="Times New Roman"/>
          <w:b/>
          <w:bCs/>
          <w:color w:val="000000"/>
          <w:spacing w:val="0"/>
          <w:w w:val="100"/>
          <w:position w:val="0"/>
        </w:rPr>
        <w:t>第二节(共</w:t>
      </w:r>
      <w:r>
        <w:rPr>
          <w:rFonts w:hint="default" w:ascii="Times New Roman" w:hAnsi="Times New Roman" w:eastAsia="Times New Roman" w:cs="Times New Roman"/>
          <w:b/>
          <w:bCs/>
          <w:color w:val="000000"/>
          <w:spacing w:val="0"/>
          <w:w w:val="100"/>
          <w:position w:val="0"/>
        </w:rPr>
        <w:t>10</w:t>
      </w:r>
      <w:r>
        <w:rPr>
          <w:rFonts w:hint="default" w:ascii="Times New Roman" w:hAnsi="Times New Roman" w:cs="Times New Roman"/>
          <w:b/>
          <w:bCs/>
          <w:color w:val="000000"/>
          <w:spacing w:val="0"/>
          <w:w w:val="100"/>
          <w:position w:val="0"/>
        </w:rPr>
        <w:t>个小题；每小题</w:t>
      </w:r>
      <w:r>
        <w:rPr>
          <w:rFonts w:hint="default" w:ascii="Times New Roman" w:hAnsi="Times New Roman" w:eastAsia="Times New Roman" w:cs="Times New Roman"/>
          <w:b/>
          <w:bCs/>
          <w:color w:val="000000"/>
          <w:spacing w:val="0"/>
          <w:w w:val="100"/>
          <w:position w:val="0"/>
          <w:lang w:val="en-US" w:eastAsia="en-US" w:bidi="en-US"/>
        </w:rPr>
        <w:t>1.5</w:t>
      </w:r>
      <w:r>
        <w:rPr>
          <w:rFonts w:hint="default" w:ascii="Times New Roman" w:hAnsi="Times New Roman" w:cs="Times New Roman"/>
          <w:b/>
          <w:bCs/>
          <w:color w:val="000000"/>
          <w:spacing w:val="0"/>
          <w:w w:val="100"/>
          <w:position w:val="0"/>
        </w:rPr>
        <w:t>分，满分</w:t>
      </w:r>
      <w:r>
        <w:rPr>
          <w:rFonts w:hint="default" w:ascii="Times New Roman" w:hAnsi="Times New Roman" w:eastAsia="Times New Roman" w:cs="Times New Roman"/>
          <w:b/>
          <w:bCs/>
          <w:color w:val="000000"/>
          <w:spacing w:val="0"/>
          <w:w w:val="100"/>
          <w:position w:val="0"/>
        </w:rPr>
        <w:t>15</w:t>
      </w:r>
      <w:r>
        <w:rPr>
          <w:rFonts w:hint="default" w:ascii="Times New Roman" w:hAnsi="Times New Roman" w:cs="Times New Roman"/>
          <w:b/>
          <w:bCs/>
          <w:color w:val="000000"/>
          <w:spacing w:val="0"/>
          <w:w w:val="100"/>
          <w:position w:val="0"/>
        </w:rPr>
        <w:t>分)</w:t>
      </w:r>
    </w:p>
    <w:p>
      <w:pPr>
        <w:pStyle w:val="12"/>
        <w:keepNext w:val="0"/>
        <w:keepLines w:val="0"/>
        <w:widowControl w:val="0"/>
        <w:shd w:val="clear" w:color="auto" w:fill="auto"/>
        <w:bidi w:val="0"/>
        <w:spacing w:before="0" w:after="60" w:line="383" w:lineRule="exact"/>
        <w:ind w:left="0" w:right="0" w:firstLine="840"/>
        <w:jc w:val="both"/>
        <w:rPr>
          <w:rFonts w:hint="default" w:ascii="Times New Roman" w:hAnsi="Times New Roman" w:cs="Times New Roman"/>
        </w:rPr>
      </w:pPr>
      <w:r>
        <w:rPr>
          <w:rFonts w:hint="default" w:ascii="Times New Roman" w:hAnsi="Times New Roman" w:cs="Times New Roman"/>
          <w:color w:val="000000"/>
          <w:spacing w:val="0"/>
          <w:w w:val="100"/>
          <w:position w:val="0"/>
        </w:rPr>
        <w:t>阅读下面材料，在空白处填入适当的内容(</w:t>
      </w:r>
      <w:r>
        <w:rPr>
          <w:rFonts w:hint="default" w:ascii="Times New Roman" w:hAnsi="Times New Roman" w:eastAsia="Times New Roman" w:cs="Times New Roman"/>
          <w:color w:val="000000"/>
          <w:spacing w:val="0"/>
          <w:w w:val="100"/>
          <w:position w:val="0"/>
        </w:rPr>
        <w:t>1</w:t>
      </w:r>
      <w:r>
        <w:rPr>
          <w:rFonts w:hint="default" w:ascii="Times New Roman" w:hAnsi="Times New Roman" w:cs="Times New Roman"/>
          <w:color w:val="000000"/>
          <w:spacing w:val="0"/>
          <w:w w:val="100"/>
          <w:position w:val="0"/>
        </w:rPr>
        <w:t>个单词)或括号内单词的正确形式。</w:t>
      </w:r>
    </w:p>
    <w:p>
      <w:pPr>
        <w:pStyle w:val="14"/>
        <w:keepNext w:val="0"/>
        <w:keepLines w:val="0"/>
        <w:widowControl w:val="0"/>
        <w:shd w:val="clear" w:color="auto" w:fill="auto"/>
        <w:bidi w:val="0"/>
        <w:spacing w:before="0" w:after="0" w:line="360" w:lineRule="auto"/>
        <w:ind w:left="380" w:right="0" w:firstLine="520"/>
        <w:jc w:val="both"/>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 xml:space="preserve">Scientists have found a reliable way to lengthen life in lab animals: Reduce the amount of calories </w:t>
      </w:r>
      <w:r>
        <w:rPr>
          <w:rFonts w:hint="default" w:ascii="Times New Roman" w:hAnsi="Times New Roman" w:eastAsia="宋体" w:cs="Times New Roman"/>
          <w:color w:val="000000"/>
          <w:spacing w:val="0"/>
          <w:w w:val="100"/>
          <w:position w:val="0"/>
          <w:lang w:val="zh-TW" w:eastAsia="zh-TW" w:bidi="zh-TW"/>
        </w:rPr>
        <w:t>(卡路里)</w:t>
      </w:r>
      <w:r>
        <w:rPr>
          <w:rFonts w:hint="eastAsia" w:eastAsia="宋体" w:cs="Times New Roman"/>
          <w:color w:val="000000"/>
          <w:spacing w:val="0"/>
          <w:w w:val="100"/>
          <w:position w:val="0"/>
          <w:lang w:val="en-US" w:eastAsia="zh-CN" w:bidi="zh-TW"/>
        </w:rPr>
        <w:t xml:space="preserve"> </w:t>
      </w:r>
      <w:r>
        <w:rPr>
          <w:rFonts w:hint="default" w:ascii="Times New Roman" w:hAnsi="Times New Roman" w:eastAsia="Times New Roman" w:cs="Times New Roman"/>
          <w:color w:val="000000"/>
          <w:spacing w:val="0"/>
          <w:w w:val="100"/>
          <w:position w:val="0"/>
          <w:lang w:val="en-US" w:eastAsia="en-US" w:bidi="en-US"/>
        </w:rPr>
        <w:t>they eat.</w:t>
      </w:r>
    </w:p>
    <w:p>
      <w:pPr>
        <w:pStyle w:val="14"/>
        <w:keepNext w:val="0"/>
        <w:keepLines w:val="0"/>
        <w:widowControl w:val="0"/>
        <w:shd w:val="clear" w:color="auto" w:fill="auto"/>
        <w:bidi w:val="0"/>
        <w:spacing w:before="0" w:after="140" w:line="383" w:lineRule="exact"/>
        <w:ind w:left="380" w:right="0" w:firstLine="520"/>
        <w:jc w:val="both"/>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 xml:space="preserve">This method,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56</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(know) as caloric restriction, has been shown to lengthen life of organisms </w:t>
      </w:r>
      <w:r>
        <w:rPr>
          <w:rFonts w:hint="default" w:ascii="Times New Roman" w:hAnsi="Times New Roman" w:eastAsia="宋体" w:cs="Times New Roman"/>
          <w:color w:val="000000"/>
          <w:spacing w:val="0"/>
          <w:w w:val="100"/>
          <w:position w:val="0"/>
          <w:lang w:val="zh-TW" w:eastAsia="zh-TW" w:bidi="zh-TW"/>
        </w:rPr>
        <w:t>(有机体)</w:t>
      </w:r>
      <w:r>
        <w:rPr>
          <w:rFonts w:hint="eastAsia" w:eastAsia="宋体" w:cs="Times New Roman"/>
          <w:color w:val="000000"/>
          <w:spacing w:val="0"/>
          <w:w w:val="100"/>
          <w:position w:val="0"/>
          <w:lang w:val="en-US" w:eastAsia="zh-CN" w:bidi="zh-TW"/>
        </w:rPr>
        <w:t xml:space="preserve"> </w:t>
      </w:r>
      <w:r>
        <w:rPr>
          <w:rFonts w:hint="default" w:ascii="Times New Roman" w:hAnsi="Times New Roman" w:eastAsia="Times New Roman" w:cs="Times New Roman"/>
          <w:color w:val="000000"/>
          <w:spacing w:val="0"/>
          <w:w w:val="100"/>
          <w:position w:val="0"/>
          <w:lang w:val="en-US" w:eastAsia="en-US" w:bidi="en-US"/>
        </w:rPr>
        <w:t xml:space="preserve">and reduce some age-related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57</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(disease). Whether it can do the same in people has been an open question.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58</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 a new study suggests that in adults, long-term restriction of calorie intake can have an effect on their health.</w:t>
      </w:r>
    </w:p>
    <w:p>
      <w:pPr>
        <w:pStyle w:val="14"/>
        <w:keepNext w:val="0"/>
        <w:keepLines w:val="0"/>
        <w:widowControl w:val="0"/>
        <w:shd w:val="clear" w:color="auto" w:fill="auto"/>
        <w:bidi w:val="0"/>
        <w:spacing w:before="0" w:after="140" w:line="383" w:lineRule="exact"/>
        <w:ind w:left="380" w:right="0" w:firstLine="520"/>
        <w:jc w:val="both"/>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 xml:space="preserve">The researchers looked at a group of 143 healthy adults who ranged in age </w:t>
      </w:r>
      <w:r>
        <w:rPr>
          <w:rFonts w:hint="eastAsia" w:ascii="Times New Roman" w:hAnsi="Times New Roman" w:eastAsia="Times New Roman"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59</w:t>
      </w:r>
      <w:r>
        <w:rPr>
          <w:rFonts w:hint="eastAsia" w:ascii="Times New Roman" w:hAnsi="Times New Roman" w:eastAsia="Times New Roman" w:cs="Times New Roman"/>
          <w:color w:val="000000"/>
          <w:spacing w:val="0"/>
          <w:w w:val="100"/>
          <w:position w:val="0"/>
          <w:u w:val="single"/>
          <w:lang w:val="en-US" w:eastAsia="zh-CN" w:bidi="en-US"/>
        </w:rPr>
        <w:t xml:space="preserve">   </w:t>
      </w:r>
      <w:r>
        <w:rPr>
          <w:rFonts w:hint="eastAsia" w:ascii="Times New Roman" w:hAnsi="Times New Roman" w:eastAsia="Times New Roman"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21 to 50.</w:t>
      </w:r>
      <w:r>
        <w:rPr>
          <w:rFonts w:hint="eastAsia"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They were instructed</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 xml:space="preserve"> 60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(practice) caloric restriction </w:t>
      </w:r>
      <w:r>
        <w:rPr>
          <w:rFonts w:hint="eastAsia" w:eastAsia="宋体" w:cs="Times New Roman"/>
          <w:color w:val="000000"/>
          <w:spacing w:val="0"/>
          <w:w w:val="100"/>
          <w:position w:val="0"/>
          <w:lang w:val="en-US" w:eastAsia="zh-CN" w:bidi="en-US"/>
        </w:rPr>
        <w:t>for</w:t>
      </w:r>
      <w:r>
        <w:rPr>
          <w:rFonts w:hint="default" w:ascii="Times New Roman" w:hAnsi="Times New Roman" w:eastAsia="Times New Roman" w:cs="Times New Roman"/>
          <w:color w:val="000000"/>
          <w:spacing w:val="0"/>
          <w:w w:val="100"/>
          <w:position w:val="0"/>
          <w:lang w:val="en-US" w:eastAsia="en-US" w:bidi="en-US"/>
        </w:rPr>
        <w:t xml:space="preserve"> two years. They could eat the foods they wanted so long as they cut back on the foods they ate, with the aim of</w:t>
      </w:r>
      <w:r>
        <w:rPr>
          <w:rFonts w:hint="default" w:ascii="Times New Roman" w:hAnsi="Times New Roman" w:eastAsia="Times New Roman" w:cs="Times New Roman"/>
          <w:color w:val="000000" w:themeColor="text1"/>
          <w:spacing w:val="0"/>
          <w:w w:val="100"/>
          <w:position w:val="0"/>
          <w:u w:val="single"/>
          <w:lang w:val="en-US" w:eastAsia="en-US" w:bidi="en-US"/>
          <w14:textFill>
            <w14:solidFill>
              <w14:schemeClr w14:val="tx1"/>
            </w14:solidFill>
          </w14:textFill>
        </w:rPr>
        <w:t xml:space="preserve"> </w:t>
      </w:r>
      <w:r>
        <w:rPr>
          <w:rFonts w:hint="eastAsia" w:eastAsia="宋体" w:cs="Times New Roman"/>
          <w:color w:val="000000" w:themeColor="text1"/>
          <w:spacing w:val="0"/>
          <w:w w:val="100"/>
          <w:position w:val="0"/>
          <w:u w:val="single"/>
          <w:lang w:val="en-US" w:eastAsia="zh-CN" w:bidi="en-US"/>
          <w14:textFill>
            <w14:solidFill>
              <w14:schemeClr w14:val="tx1"/>
            </w14:solidFill>
          </w14:textFill>
        </w:rPr>
        <w:t xml:space="preserve">  </w:t>
      </w:r>
      <w:r>
        <w:rPr>
          <w:rFonts w:hint="default" w:ascii="Times New Roman" w:hAnsi="Times New Roman" w:eastAsia="Times New Roman" w:cs="Times New Roman"/>
          <w:color w:val="000000" w:themeColor="text1"/>
          <w:spacing w:val="0"/>
          <w:w w:val="100"/>
          <w:position w:val="0"/>
          <w:u w:val="single"/>
          <w:lang w:val="en-US" w:eastAsia="en-US" w:bidi="en-US"/>
          <w14:textFill>
            <w14:solidFill>
              <w14:schemeClr w14:val="tx1"/>
            </w14:solidFill>
          </w14:textFill>
        </w:rPr>
        <w:t>61</w:t>
      </w:r>
      <w:r>
        <w:rPr>
          <w:rFonts w:hint="eastAsia" w:eastAsia="宋体" w:cs="Times New Roman"/>
          <w:color w:val="000000" w:themeColor="text1"/>
          <w:spacing w:val="0"/>
          <w:w w:val="100"/>
          <w:position w:val="0"/>
          <w:u w:val="single"/>
          <w:lang w:val="en-US" w:eastAsia="zh-CN" w:bidi="en-US"/>
          <w14:textFill>
            <w14:solidFill>
              <w14:schemeClr w14:val="tx1"/>
            </w14:solidFill>
          </w14:textFill>
        </w:rPr>
        <w:t xml:space="preserve">  </w:t>
      </w:r>
      <w:r>
        <w:rPr>
          <w:rFonts w:hint="default" w:ascii="Times New Roman" w:hAnsi="Times New Roman" w:eastAsia="Times New Roman" w:cs="Times New Roman"/>
          <w:color w:val="000000"/>
          <w:spacing w:val="0"/>
          <w:w w:val="100"/>
          <w:position w:val="0"/>
          <w:lang w:val="en-US" w:eastAsia="en-US" w:bidi="en-US"/>
        </w:rPr>
        <w:t xml:space="preserve"> (cut) the calories they consumed by 25 percent.</w:t>
      </w:r>
    </w:p>
    <w:p>
      <w:pPr>
        <w:pStyle w:val="14"/>
        <w:keepNext w:val="0"/>
        <w:keepLines w:val="0"/>
        <w:widowControl w:val="0"/>
        <w:shd w:val="clear" w:color="auto" w:fill="auto"/>
        <w:bidi w:val="0"/>
        <w:spacing w:before="0" w:after="60" w:line="360" w:lineRule="auto"/>
        <w:ind w:left="340" w:right="0" w:firstLine="560"/>
        <w:jc w:val="both"/>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 xml:space="preserve">Many did not achieve that goal. On average, the dieters managed to cut down about 12 percent of their total calories, or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62</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(rough) 300 calories a day. But the group saw many of their health markers improve. They</w:t>
      </w:r>
    </w:p>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60" w:line="360" w:lineRule="auto"/>
        <w:ind w:left="437" w:leftChars="182" w:right="0" w:firstLine="0" w:firstLineChars="0"/>
        <w:jc w:val="both"/>
        <w:textAlignment w:val="auto"/>
        <w:rPr>
          <w:rFonts w:hint="default" w:ascii="Times New Roman" w:hAnsi="Times New Roman" w:cs="Times New Roman"/>
        </w:rPr>
      </w:pP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 xml:space="preserve"> 63</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(lose) body fat, their blood pressure fell slightly, and they had better blood sugar control. Meanwhile, another 75 healthy adults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64</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did not practice caloric restriction saw no </w:t>
      </w:r>
      <w:r>
        <w:rPr>
          <w:rFonts w:hint="eastAsia" w:eastAsia="宋体" w:cs="Times New Roman"/>
          <w:i w:val="0"/>
          <w:iCs w:val="0"/>
          <w:color w:val="000000"/>
          <w:spacing w:val="0"/>
          <w:w w:val="100"/>
          <w:position w:val="0"/>
          <w:u w:val="single"/>
          <w:lang w:val="en-US" w:eastAsia="zh-CN" w:bidi="en-US"/>
        </w:rPr>
        <w:t xml:space="preserve">   </w:t>
      </w:r>
      <w:r>
        <w:rPr>
          <w:rFonts w:hint="default" w:ascii="Times New Roman" w:hAnsi="Times New Roman" w:eastAsia="Times New Roman" w:cs="Times New Roman"/>
          <w:i w:val="0"/>
          <w:iCs w:val="0"/>
          <w:color w:val="000000"/>
          <w:spacing w:val="0"/>
          <w:w w:val="100"/>
          <w:position w:val="0"/>
          <w:u w:val="single"/>
          <w:lang w:val="en-US" w:eastAsia="en-US" w:bidi="en-US"/>
        </w:rPr>
        <w:t>65</w:t>
      </w:r>
      <w:r>
        <w:rPr>
          <w:rFonts w:hint="eastAsia" w:eastAsia="宋体" w:cs="Times New Roman"/>
          <w:i w:val="0"/>
          <w:iCs w:val="0"/>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(improve) in these markers.</w:t>
      </w:r>
    </w:p>
    <w:p>
      <w:pPr>
        <w:pStyle w:val="12"/>
        <w:keepNext w:val="0"/>
        <w:keepLines w:val="0"/>
        <w:widowControl w:val="0"/>
        <w:shd w:val="clear" w:color="auto" w:fill="auto"/>
        <w:bidi w:val="0"/>
        <w:spacing w:before="0" w:after="0" w:line="383" w:lineRule="exact"/>
        <w:ind w:left="0" w:right="0"/>
        <w:jc w:val="both"/>
        <w:rPr>
          <w:rFonts w:hint="default" w:ascii="Times New Roman" w:hAnsi="Times New Roman" w:cs="Times New Roman"/>
          <w:b/>
          <w:bCs/>
        </w:rPr>
      </w:pPr>
      <w:r>
        <w:rPr>
          <w:rFonts w:hint="default" w:ascii="Times New Roman" w:hAnsi="Times New Roman" w:cs="Times New Roman"/>
          <w:b/>
          <w:bCs/>
          <w:color w:val="000000"/>
          <w:spacing w:val="0"/>
          <w:w w:val="100"/>
          <w:position w:val="0"/>
        </w:rPr>
        <w:t>第四部分写作(共两节，满分</w:t>
      </w:r>
      <w:r>
        <w:rPr>
          <w:rFonts w:hint="default" w:ascii="Times New Roman" w:hAnsi="Times New Roman" w:eastAsia="Times New Roman" w:cs="Times New Roman"/>
          <w:b/>
          <w:bCs/>
          <w:color w:val="000000"/>
          <w:spacing w:val="0"/>
          <w:w w:val="100"/>
          <w:position w:val="0"/>
        </w:rPr>
        <w:t>40</w:t>
      </w:r>
      <w:r>
        <w:rPr>
          <w:rFonts w:hint="default" w:ascii="Times New Roman" w:hAnsi="Times New Roman" w:cs="Times New Roman"/>
          <w:b/>
          <w:bCs/>
          <w:color w:val="000000"/>
          <w:spacing w:val="0"/>
          <w:w w:val="100"/>
          <w:position w:val="0"/>
        </w:rPr>
        <w:t>分)</w:t>
      </w:r>
    </w:p>
    <w:p>
      <w:pPr>
        <w:pStyle w:val="12"/>
        <w:keepNext w:val="0"/>
        <w:keepLines w:val="0"/>
        <w:widowControl w:val="0"/>
        <w:shd w:val="clear" w:color="auto" w:fill="auto"/>
        <w:bidi w:val="0"/>
        <w:spacing w:before="0" w:after="0" w:line="383" w:lineRule="exact"/>
        <w:ind w:left="0" w:right="0"/>
        <w:jc w:val="both"/>
        <w:rPr>
          <w:rFonts w:hint="default" w:ascii="Times New Roman" w:hAnsi="Times New Roman" w:cs="Times New Roman"/>
          <w:b/>
          <w:bCs/>
        </w:rPr>
      </w:pPr>
      <w:r>
        <w:rPr>
          <w:rFonts w:hint="default" w:ascii="Times New Roman" w:hAnsi="Times New Roman" w:cs="Times New Roman"/>
          <w:b/>
          <w:bCs/>
          <w:color w:val="000000"/>
          <w:spacing w:val="0"/>
          <w:w w:val="100"/>
          <w:position w:val="0"/>
        </w:rPr>
        <w:t>第一节：应用文写作(满分</w:t>
      </w:r>
      <w:r>
        <w:rPr>
          <w:rFonts w:hint="default" w:ascii="Times New Roman" w:hAnsi="Times New Roman" w:eastAsia="Times New Roman" w:cs="Times New Roman"/>
          <w:b/>
          <w:bCs/>
          <w:color w:val="000000"/>
          <w:spacing w:val="0"/>
          <w:w w:val="100"/>
          <w:position w:val="0"/>
        </w:rPr>
        <w:t>15</w:t>
      </w:r>
      <w:r>
        <w:rPr>
          <w:rFonts w:hint="default" w:ascii="Times New Roman" w:hAnsi="Times New Roman" w:cs="Times New Roman"/>
          <w:b/>
          <w:bCs/>
          <w:color w:val="000000"/>
          <w:spacing w:val="0"/>
          <w:w w:val="100"/>
          <w:position w:val="0"/>
        </w:rPr>
        <w:t>分)</w:t>
      </w:r>
    </w:p>
    <w:p>
      <w:pPr>
        <w:pStyle w:val="12"/>
        <w:keepNext w:val="0"/>
        <w:keepLines w:val="0"/>
        <w:widowControl w:val="0"/>
        <w:shd w:val="clear" w:color="auto" w:fill="auto"/>
        <w:bidi w:val="0"/>
        <w:spacing w:before="0" w:after="0" w:line="383" w:lineRule="exact"/>
        <w:ind w:left="0" w:right="0" w:firstLine="760"/>
        <w:jc w:val="both"/>
        <w:rPr>
          <w:rFonts w:hint="default" w:ascii="Times New Roman" w:hAnsi="Times New Roman" w:cs="Times New Roman"/>
        </w:rPr>
      </w:pPr>
      <w:r>
        <w:rPr>
          <w:rFonts w:hint="default" w:ascii="Times New Roman" w:hAnsi="Times New Roman" w:cs="Times New Roman"/>
          <w:color w:val="000000"/>
          <w:spacing w:val="0"/>
          <w:w w:val="100"/>
          <w:position w:val="0"/>
        </w:rPr>
        <w:t>假定你是李华，欲将参观某展览会的票赠予友人</w:t>
      </w:r>
      <w:r>
        <w:rPr>
          <w:rFonts w:hint="default" w:ascii="Times New Roman" w:hAnsi="Times New Roman" w:eastAsia="Times New Roman" w:cs="Times New Roman"/>
          <w:color w:val="000000"/>
          <w:spacing w:val="0"/>
          <w:w w:val="100"/>
          <w:position w:val="0"/>
          <w:lang w:val="en-US" w:eastAsia="en-US" w:bidi="en-US"/>
        </w:rPr>
        <w:t>Jackson</w:t>
      </w:r>
      <w:r>
        <w:rPr>
          <w:rFonts w:hint="default" w:ascii="Times New Roman" w:hAnsi="Times New Roman" w:cs="Times New Roman"/>
          <w:color w:val="000000"/>
          <w:spacing w:val="0"/>
          <w:w w:val="100"/>
          <w:position w:val="0"/>
        </w:rPr>
        <w:t>。请给他发一封邮件，内容包括：</w:t>
      </w:r>
    </w:p>
    <w:p>
      <w:pPr>
        <w:pStyle w:val="12"/>
        <w:keepNext w:val="0"/>
        <w:keepLines w:val="0"/>
        <w:widowControl w:val="0"/>
        <w:numPr>
          <w:ilvl w:val="0"/>
          <w:numId w:val="24"/>
        </w:numPr>
        <w:shd w:val="clear" w:color="auto" w:fill="auto"/>
        <w:bidi w:val="0"/>
        <w:spacing w:before="0" w:after="0" w:line="383" w:lineRule="exact"/>
        <w:ind w:left="0" w:right="0" w:firstLine="760"/>
        <w:jc w:val="both"/>
        <w:rPr>
          <w:rFonts w:hint="default" w:ascii="Times New Roman" w:hAnsi="Times New Roman" w:cs="Times New Roman"/>
        </w:rPr>
      </w:pPr>
      <w:r>
        <w:rPr>
          <w:rFonts w:hint="eastAsia" w:ascii="Times New Roman" w:hAnsi="Times New Roman" w:cs="Times New Roman"/>
          <w:color w:val="000000"/>
          <w:spacing w:val="0"/>
          <w:w w:val="100"/>
          <w:position w:val="0"/>
          <w:lang w:val="en-US" w:eastAsia="zh-CN"/>
        </w:rPr>
        <w:t xml:space="preserve">   </w:t>
      </w:r>
      <w:r>
        <w:rPr>
          <w:rFonts w:hint="default" w:ascii="Times New Roman" w:hAnsi="Times New Roman" w:cs="Times New Roman"/>
          <w:color w:val="000000"/>
          <w:spacing w:val="0"/>
          <w:w w:val="100"/>
          <w:position w:val="0"/>
        </w:rPr>
        <w:t>展会信息；</w:t>
      </w:r>
    </w:p>
    <w:p>
      <w:pPr>
        <w:pStyle w:val="12"/>
        <w:keepNext w:val="0"/>
        <w:keepLines w:val="0"/>
        <w:widowControl w:val="0"/>
        <w:numPr>
          <w:ilvl w:val="0"/>
          <w:numId w:val="25"/>
        </w:numPr>
        <w:shd w:val="clear" w:color="auto" w:fill="auto"/>
        <w:tabs>
          <w:tab w:val="left" w:pos="1123"/>
        </w:tabs>
        <w:bidi w:val="0"/>
        <w:spacing w:before="0" w:after="0" w:line="383" w:lineRule="exact"/>
        <w:ind w:left="0" w:right="0" w:firstLine="760"/>
        <w:jc w:val="both"/>
        <w:rPr>
          <w:rFonts w:hint="default" w:ascii="Times New Roman" w:hAnsi="Times New Roman" w:cs="Times New Roman"/>
        </w:rPr>
      </w:pPr>
      <w:bookmarkStart w:id="65" w:name="bookmark87"/>
      <w:bookmarkEnd w:id="65"/>
      <w:r>
        <w:rPr>
          <w:rFonts w:hint="default" w:ascii="Times New Roman" w:hAnsi="Times New Roman" w:cs="Times New Roman"/>
          <w:color w:val="000000"/>
          <w:spacing w:val="0"/>
          <w:w w:val="100"/>
          <w:position w:val="0"/>
        </w:rPr>
        <w:t>转赠原因；</w:t>
      </w:r>
    </w:p>
    <w:p>
      <w:pPr>
        <w:pStyle w:val="12"/>
        <w:keepNext w:val="0"/>
        <w:keepLines w:val="0"/>
        <w:widowControl w:val="0"/>
        <w:numPr>
          <w:ilvl w:val="0"/>
          <w:numId w:val="25"/>
        </w:numPr>
        <w:shd w:val="clear" w:color="auto" w:fill="auto"/>
        <w:tabs>
          <w:tab w:val="left" w:pos="1123"/>
        </w:tabs>
        <w:bidi w:val="0"/>
        <w:spacing w:before="0" w:after="0" w:line="383" w:lineRule="exact"/>
        <w:ind w:left="0" w:right="0" w:firstLine="760"/>
        <w:jc w:val="both"/>
        <w:rPr>
          <w:rFonts w:hint="default" w:ascii="Times New Roman" w:hAnsi="Times New Roman" w:cs="Times New Roman"/>
        </w:rPr>
      </w:pPr>
      <w:bookmarkStart w:id="66" w:name="bookmark88"/>
      <w:bookmarkEnd w:id="66"/>
      <w:r>
        <w:rPr>
          <w:rFonts w:hint="default" w:ascii="Times New Roman" w:hAnsi="Times New Roman" w:cs="Times New Roman"/>
          <w:color w:val="000000"/>
          <w:spacing w:val="0"/>
          <w:w w:val="100"/>
          <w:position w:val="0"/>
        </w:rPr>
        <w:t>期待回复。</w:t>
      </w:r>
    </w:p>
    <w:p>
      <w:pPr>
        <w:pStyle w:val="12"/>
        <w:keepNext w:val="0"/>
        <w:keepLines w:val="0"/>
        <w:widowControl w:val="0"/>
        <w:shd w:val="clear" w:color="auto" w:fill="auto"/>
        <w:bidi w:val="0"/>
        <w:spacing w:before="0" w:after="0" w:line="383" w:lineRule="exact"/>
        <w:ind w:left="0" w:right="0" w:firstLine="760"/>
        <w:jc w:val="both"/>
        <w:rPr>
          <w:rFonts w:hint="default" w:ascii="Times New Roman" w:hAnsi="Times New Roman" w:cs="Times New Roman"/>
        </w:rPr>
      </w:pPr>
      <w:r>
        <w:rPr>
          <w:rFonts w:hint="default" w:ascii="Times New Roman" w:hAnsi="Times New Roman" w:cs="Times New Roman"/>
          <w:color w:val="000000"/>
          <w:spacing w:val="0"/>
          <w:w w:val="100"/>
          <w:position w:val="0"/>
        </w:rPr>
        <w:t>注意：</w:t>
      </w:r>
    </w:p>
    <w:p>
      <w:pPr>
        <w:pStyle w:val="12"/>
        <w:keepNext w:val="0"/>
        <w:keepLines w:val="0"/>
        <w:widowControl w:val="0"/>
        <w:numPr>
          <w:ilvl w:val="0"/>
          <w:numId w:val="26"/>
        </w:numPr>
        <w:shd w:val="clear" w:color="auto" w:fill="auto"/>
        <w:tabs>
          <w:tab w:val="left" w:pos="1094"/>
        </w:tabs>
        <w:bidi w:val="0"/>
        <w:spacing w:before="0" w:after="0" w:line="383" w:lineRule="exact"/>
        <w:ind w:left="0" w:right="0" w:firstLine="760"/>
        <w:jc w:val="both"/>
        <w:rPr>
          <w:rFonts w:hint="default" w:ascii="Times New Roman" w:hAnsi="Times New Roman" w:cs="Times New Roman"/>
        </w:rPr>
      </w:pPr>
      <w:bookmarkStart w:id="67" w:name="bookmark89"/>
      <w:bookmarkEnd w:id="67"/>
      <w:r>
        <w:rPr>
          <w:rFonts w:hint="default" w:ascii="Times New Roman" w:hAnsi="Times New Roman" w:cs="Times New Roman"/>
          <w:color w:val="000000"/>
          <w:spacing w:val="0"/>
          <w:w w:val="100"/>
          <w:position w:val="0"/>
        </w:rPr>
        <w:t>词数</w:t>
      </w:r>
      <w:r>
        <w:rPr>
          <w:rFonts w:hint="default" w:ascii="Times New Roman" w:hAnsi="Times New Roman" w:eastAsia="Times New Roman" w:cs="Times New Roman"/>
          <w:color w:val="000000"/>
          <w:spacing w:val="0"/>
          <w:w w:val="100"/>
          <w:position w:val="0"/>
        </w:rPr>
        <w:t>80</w:t>
      </w:r>
      <w:r>
        <w:rPr>
          <w:rFonts w:hint="default" w:ascii="Times New Roman" w:hAnsi="Times New Roman" w:cs="Times New Roman"/>
          <w:color w:val="000000"/>
          <w:spacing w:val="0"/>
          <w:w w:val="100"/>
          <w:position w:val="0"/>
        </w:rPr>
        <w:t>左右；</w:t>
      </w:r>
    </w:p>
    <w:p>
      <w:pPr>
        <w:pStyle w:val="12"/>
        <w:keepNext w:val="0"/>
        <w:keepLines w:val="0"/>
        <w:widowControl w:val="0"/>
        <w:numPr>
          <w:ilvl w:val="0"/>
          <w:numId w:val="26"/>
        </w:numPr>
        <w:shd w:val="clear" w:color="auto" w:fill="auto"/>
        <w:tabs>
          <w:tab w:val="left" w:pos="1132"/>
        </w:tabs>
        <w:bidi w:val="0"/>
        <w:spacing w:before="0" w:after="0" w:line="383" w:lineRule="exact"/>
        <w:ind w:left="0" w:right="0" w:firstLine="760"/>
        <w:jc w:val="both"/>
        <w:rPr>
          <w:rFonts w:hint="default" w:ascii="Times New Roman" w:hAnsi="Times New Roman" w:cs="Times New Roman"/>
        </w:rPr>
      </w:pPr>
      <w:bookmarkStart w:id="68" w:name="bookmark90"/>
      <w:bookmarkEnd w:id="68"/>
      <w:r>
        <w:rPr>
          <w:rFonts w:hint="default" w:ascii="Times New Roman" w:hAnsi="Times New Roman" w:cs="Times New Roman"/>
          <w:color w:val="000000"/>
          <w:spacing w:val="0"/>
          <w:w w:val="100"/>
          <w:position w:val="0"/>
        </w:rPr>
        <w:t>可适当增加细节，以使行文连贯。</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default" w:ascii="Times New Roman" w:hAnsi="Times New Roman" w:cs="Times New Roman"/>
          <w:lang w:val="en-US" w:eastAsia="zh-CN"/>
        </w:rPr>
      </w:pPr>
    </w:p>
    <w:p>
      <w:pPr>
        <w:pStyle w:val="12"/>
        <w:keepNext w:val="0"/>
        <w:keepLines w:val="0"/>
        <w:widowControl w:val="0"/>
        <w:shd w:val="clear" w:color="auto" w:fill="auto"/>
        <w:bidi w:val="0"/>
        <w:spacing w:before="0" w:after="80" w:line="240" w:lineRule="auto"/>
        <w:ind w:left="0" w:right="0" w:firstLine="200"/>
        <w:jc w:val="both"/>
        <w:rPr>
          <w:rFonts w:hint="default" w:ascii="Times New Roman" w:hAnsi="Times New Roman" w:cs="Times New Roman"/>
          <w:b/>
          <w:bCs/>
        </w:rPr>
      </w:pPr>
      <w:r>
        <w:rPr>
          <w:rFonts w:hint="default" w:ascii="Times New Roman" w:hAnsi="Times New Roman" w:cs="Times New Roman"/>
          <w:b/>
          <w:bCs/>
          <w:color w:val="000000"/>
          <w:spacing w:val="0"/>
          <w:w w:val="100"/>
          <w:position w:val="0"/>
        </w:rPr>
        <w:t>第二节：概要写作（满分</w:t>
      </w:r>
      <w:r>
        <w:rPr>
          <w:rFonts w:hint="default" w:ascii="Times New Roman" w:hAnsi="Times New Roman" w:eastAsia="Times New Roman" w:cs="Times New Roman"/>
          <w:b/>
          <w:bCs/>
          <w:color w:val="000000"/>
          <w:spacing w:val="0"/>
          <w:w w:val="100"/>
          <w:position w:val="0"/>
        </w:rPr>
        <w:t>25</w:t>
      </w:r>
      <w:r>
        <w:rPr>
          <w:rFonts w:hint="default" w:ascii="Times New Roman" w:hAnsi="Times New Roman" w:cs="Times New Roman"/>
          <w:b/>
          <w:bCs/>
          <w:color w:val="000000"/>
          <w:spacing w:val="0"/>
          <w:w w:val="100"/>
          <w:position w:val="0"/>
        </w:rPr>
        <w:t>分）</w:t>
      </w:r>
    </w:p>
    <w:p>
      <w:pPr>
        <w:pStyle w:val="12"/>
        <w:keepNext w:val="0"/>
        <w:keepLines w:val="0"/>
        <w:widowControl w:val="0"/>
        <w:shd w:val="clear" w:color="auto" w:fill="auto"/>
        <w:bidi w:val="0"/>
        <w:spacing w:before="0" w:after="0" w:line="240" w:lineRule="auto"/>
        <w:ind w:left="0" w:right="0" w:firstLine="740"/>
        <w:jc w:val="left"/>
        <w:rPr>
          <w:rFonts w:hint="default" w:ascii="Times New Roman" w:hAnsi="Times New Roman" w:cs="Times New Roman"/>
          <w:color w:val="000000"/>
          <w:spacing w:val="0"/>
          <w:w w:val="100"/>
          <w:position w:val="0"/>
          <w:lang w:val="zh-CN" w:eastAsia="zh-CN" w:bidi="zh-CN"/>
        </w:rPr>
      </w:pPr>
      <w:r>
        <w:rPr>
          <w:rFonts w:hint="default" w:ascii="Times New Roman" w:hAnsi="Times New Roman" w:cs="Times New Roman"/>
          <w:color w:val="000000"/>
          <w:spacing w:val="0"/>
          <w:w w:val="100"/>
          <w:position w:val="0"/>
        </w:rPr>
        <w:t>阅读下面短文，根据其内容写一篇</w:t>
      </w:r>
      <w:r>
        <w:rPr>
          <w:rFonts w:hint="default" w:ascii="Times New Roman" w:hAnsi="Times New Roman" w:eastAsia="Times New Roman" w:cs="Times New Roman"/>
          <w:color w:val="000000"/>
          <w:spacing w:val="0"/>
          <w:w w:val="100"/>
          <w:position w:val="0"/>
        </w:rPr>
        <w:t>60</w:t>
      </w:r>
      <w:r>
        <w:rPr>
          <w:rFonts w:hint="default" w:ascii="Times New Roman" w:hAnsi="Times New Roman" w:cs="Times New Roman"/>
          <w:color w:val="000000"/>
          <w:spacing w:val="0"/>
          <w:w w:val="100"/>
          <w:position w:val="0"/>
        </w:rPr>
        <w:t>词左右的内容</w:t>
      </w:r>
      <w:r>
        <w:rPr>
          <w:rFonts w:hint="default" w:ascii="Times New Roman" w:hAnsi="Times New Roman" w:cs="Times New Roman"/>
          <w:color w:val="000000"/>
          <w:spacing w:val="0"/>
          <w:w w:val="100"/>
          <w:position w:val="0"/>
          <w:lang w:val="zh-CN" w:eastAsia="zh-CN" w:bidi="zh-CN"/>
        </w:rPr>
        <w:t>概要。</w:t>
      </w:r>
    </w:p>
    <w:p>
      <w:pPr>
        <w:pStyle w:val="12"/>
        <w:keepNext w:val="0"/>
        <w:keepLines w:val="0"/>
        <w:widowControl w:val="0"/>
        <w:shd w:val="clear" w:color="auto" w:fill="auto"/>
        <w:bidi w:val="0"/>
        <w:spacing w:before="0" w:after="0" w:line="240" w:lineRule="auto"/>
        <w:ind w:left="0" w:right="0" w:firstLine="740"/>
        <w:jc w:val="left"/>
        <w:rPr>
          <w:rFonts w:hint="default" w:ascii="Times New Roman" w:hAnsi="Times New Roman" w:cs="Times New Roman"/>
          <w:color w:val="000000"/>
          <w:spacing w:val="0"/>
          <w:w w:val="100"/>
          <w:position w:val="0"/>
          <w:lang w:val="zh-CN" w:eastAsia="zh-CN" w:bidi="zh-CN"/>
        </w:rPr>
      </w:pPr>
    </w:p>
    <w:p>
      <w:pPr>
        <w:pStyle w:val="14"/>
        <w:keepNext w:val="0"/>
        <w:keepLines w:val="0"/>
        <w:widowControl w:val="0"/>
        <w:shd w:val="clear" w:color="auto" w:fill="auto"/>
        <w:bidi w:val="0"/>
        <w:spacing w:before="0" w:after="0" w:line="410" w:lineRule="auto"/>
        <w:ind w:left="200" w:right="0" w:firstLine="580"/>
        <w:jc w:val="both"/>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 xml:space="preserve">For many parents, making sure their children get the right amount of sleep can be stressful. This is especially true during high-pressure times such as exams when students tend to study all night for the next day. Unfortunately, it is often counterproductive </w:t>
      </w:r>
      <w:r>
        <w:rPr>
          <w:rFonts w:hint="default" w:ascii="Times New Roman" w:hAnsi="Times New Roman" w:eastAsia="宋体" w:cs="Times New Roman"/>
          <w:color w:val="000000"/>
          <w:spacing w:val="0"/>
          <w:w w:val="100"/>
          <w:position w:val="0"/>
          <w:lang w:val="zh-TW" w:eastAsia="zh-TW" w:bidi="zh-TW"/>
        </w:rPr>
        <w:t>（适得其反的）</w:t>
      </w:r>
      <w:r>
        <w:rPr>
          <w:rFonts w:hint="default" w:ascii="Times New Roman" w:hAnsi="Times New Roman" w:eastAsia="Times New Roman" w:cs="Times New Roman"/>
          <w:color w:val="000000"/>
          <w:spacing w:val="0"/>
          <w:w w:val="100"/>
          <w:position w:val="0"/>
          <w:lang w:val="en-US" w:eastAsia="en-US" w:bidi="en-US"/>
        </w:rPr>
        <w:t>because with fewer hours to sleep, the teen brain doesn't get enough time to lay down what they've studied the night before.</w:t>
      </w:r>
    </w:p>
    <w:p>
      <w:pPr>
        <w:pStyle w:val="14"/>
        <w:keepNext w:val="0"/>
        <w:keepLines w:val="0"/>
        <w:widowControl w:val="0"/>
        <w:shd w:val="clear" w:color="auto" w:fill="auto"/>
        <w:bidi w:val="0"/>
        <w:spacing w:before="0" w:after="0" w:line="420" w:lineRule="auto"/>
        <w:ind w:left="200" w:right="0" w:firstLine="580"/>
        <w:jc w:val="both"/>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 xml:space="preserve">In her groundbreaking book </w:t>
      </w:r>
      <w:r>
        <w:rPr>
          <w:rFonts w:hint="default" w:ascii="Times New Roman" w:hAnsi="Times New Roman" w:eastAsia="Times New Roman" w:cs="Times New Roman"/>
          <w:i/>
          <w:iCs/>
          <w:color w:val="000000"/>
          <w:spacing w:val="0"/>
          <w:w w:val="100"/>
          <w:position w:val="0"/>
          <w:lang w:val="en-US" w:eastAsia="en-US" w:bidi="en-US"/>
        </w:rPr>
        <w:t>The Teenage Brain,</w:t>
      </w:r>
      <w:r>
        <w:rPr>
          <w:rFonts w:hint="default" w:ascii="Times New Roman" w:hAnsi="Times New Roman" w:eastAsia="Times New Roman" w:cs="Times New Roman"/>
          <w:color w:val="000000"/>
          <w:spacing w:val="0"/>
          <w:w w:val="100"/>
          <w:position w:val="0"/>
          <w:lang w:val="en-US" w:eastAsia="en-US" w:bidi="en-US"/>
        </w:rPr>
        <w:t xml:space="preserve"> neuroscientist Dr. Frances Jensen explains that bedtime isn't simply a way for the body to relax and recover after working, studying or playing a hard day. It is the glue that allows us not only to recollect our experiences but also to remember everything we've learned that day. Basically the more we learn, the more we need to sleep, which is why a good sleep is of great importance in achieving success at school.</w:t>
      </w:r>
    </w:p>
    <w:p>
      <w:pPr>
        <w:pStyle w:val="14"/>
        <w:keepNext w:val="0"/>
        <w:keepLines w:val="0"/>
        <w:widowControl w:val="0"/>
        <w:shd w:val="clear" w:color="auto" w:fill="auto"/>
        <w:bidi w:val="0"/>
        <w:spacing w:before="0" w:after="0" w:line="418" w:lineRule="auto"/>
        <w:ind w:left="0" w:right="0" w:firstLine="660"/>
        <w:jc w:val="both"/>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Then how much sleep do teenagers need? There is no magic number for exactly how much sleep teenagers need, but the Austrian Centre for Education in Sleep （ACES） suggests 8 to 10 hours per day for high school adolescents. What happens if they don</w:t>
      </w:r>
      <w:r>
        <w:rPr>
          <w:rFonts w:hint="default" w:eastAsia="宋体" w:cs="Times New Roman"/>
          <w:color w:val="000000"/>
          <w:spacing w:val="0"/>
          <w:w w:val="100"/>
          <w:position w:val="0"/>
          <w:vertAlign w:val="superscript"/>
          <w:lang w:val="en-US" w:eastAsia="zh-CN" w:bidi="en-US"/>
        </w:rPr>
        <w:t>’</w:t>
      </w:r>
      <w:r>
        <w:rPr>
          <w:rFonts w:hint="default" w:ascii="Times New Roman" w:hAnsi="Times New Roman" w:eastAsia="Times New Roman" w:cs="Times New Roman"/>
          <w:color w:val="000000"/>
          <w:spacing w:val="0"/>
          <w:w w:val="100"/>
          <w:position w:val="0"/>
          <w:lang w:val="en-US" w:eastAsia="en-US" w:bidi="en-US"/>
        </w:rPr>
        <w:t>t get enough sleep? According to ACES, poor sleep will have all sorts of negative effects on teenagers, including rise in blood pressure, mood swings and impatient behaviours. Without adequate sleep the focus and attention drifts making it harder to receive information. The brain can no longer function to deal with information properly and access previously learned information.</w:t>
      </w:r>
    </w:p>
    <w:p>
      <w:pPr>
        <w:pStyle w:val="14"/>
        <w:keepNext w:val="0"/>
        <w:keepLines w:val="0"/>
        <w:widowControl w:val="0"/>
        <w:shd w:val="clear" w:color="auto" w:fill="auto"/>
        <w:bidi w:val="0"/>
        <w:spacing w:before="0" w:after="60" w:line="420" w:lineRule="auto"/>
        <w:ind w:left="0" w:right="0" w:firstLine="660"/>
        <w:jc w:val="both"/>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So, how can parents help? If you think your child needs more sleep, try making gradual changes to their sleeping habits. Small increases have been shown to be effective in changing sleep patterns. And remember your children are going through a period of their lives when their brains and bodies are going through a lot of changes. Not only is your job to help make changes, i</w:t>
      </w:r>
      <w:r>
        <w:rPr>
          <w:rFonts w:hint="eastAsia" w:eastAsia="宋体" w:cs="Times New Roman"/>
          <w:color w:val="000000"/>
          <w:spacing w:val="0"/>
          <w:w w:val="100"/>
          <w:position w:val="0"/>
          <w:lang w:val="en-US" w:eastAsia="zh-CN" w:bidi="en-US"/>
        </w:rPr>
        <w:t>t</w:t>
      </w:r>
      <w:r>
        <w:rPr>
          <w:rFonts w:hint="default" w:eastAsia="宋体" w:cs="Times New Roman"/>
          <w:color w:val="000000"/>
          <w:spacing w:val="0"/>
          <w:w w:val="100"/>
          <w:position w:val="0"/>
          <w:lang w:val="en-US" w:eastAsia="zh-CN" w:bidi="en-US"/>
        </w:rPr>
        <w:t>’</w:t>
      </w:r>
      <w:r>
        <w:rPr>
          <w:rFonts w:hint="default" w:ascii="Times New Roman" w:hAnsi="Times New Roman" w:eastAsia="Times New Roman" w:cs="Times New Roman"/>
          <w:color w:val="000000"/>
          <w:spacing w:val="0"/>
          <w:w w:val="100"/>
          <w:position w:val="0"/>
          <w:lang w:val="en-US" w:eastAsia="en-US" w:bidi="en-US"/>
        </w:rPr>
        <w:t>s also to ride the wave with them. It may not be easy, but they will thank you for it eventually.</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w:t>
      </w:r>
    </w:p>
    <w:p>
      <w:pPr>
        <w:pStyle w:val="14"/>
        <w:keepNext w:val="0"/>
        <w:keepLines w:val="0"/>
        <w:widowControl w:val="0"/>
        <w:shd w:val="clear" w:color="auto" w:fill="auto"/>
        <w:bidi w:val="0"/>
        <w:spacing w:before="0" w:after="60" w:line="420" w:lineRule="auto"/>
        <w:ind w:left="0" w:leftChars="0" w:right="0" w:firstLine="0" w:firstLineChars="0"/>
        <w:jc w:val="both"/>
        <w:rPr>
          <w:rFonts w:hint="default" w:ascii="Times New Roman" w:hAnsi="Times New Roman" w:eastAsia="Times New Roman" w:cs="Times New Roman"/>
          <w:color w:val="000000"/>
          <w:spacing w:val="0"/>
          <w:w w:val="100"/>
          <w:position w:val="0"/>
          <w:lang w:val="en-US" w:eastAsia="en-US" w:bidi="en-US"/>
        </w:rPr>
      </w:pPr>
    </w:p>
    <w:sectPr>
      <w:footerReference r:id="rId9" w:type="default"/>
      <w:footerReference r:id="rId10" w:type="even"/>
      <w:footnotePr>
        <w:numFmt w:val="decimal"/>
      </w:footnotePr>
      <w:type w:val="continuous"/>
      <w:pgSz w:w="11900" w:h="16840"/>
      <w:pgMar w:top="551" w:right="564" w:bottom="1919" w:left="863" w:header="123" w:footer="3" w:gutter="0"/>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libri">
    <w:panose1 w:val="020F0502020204030204"/>
    <w:charset w:val="86"/>
    <w:family w:val="swiss"/>
    <w:pitch w:val="default"/>
    <w:sig w:usb0="E0002EFF" w:usb1="C000247B" w:usb2="00000009" w:usb3="00000000" w:csb0="200001FF" w:csb1="00000000"/>
  </w:font>
  <w:font w:name="Calibri">
    <w:panose1 w:val="020F0502020204030204"/>
    <w:charset w:val="00"/>
    <w:family w:val="auto"/>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2799080</wp:posOffset>
              </wp:positionH>
              <wp:positionV relativeFrom="page">
                <wp:posOffset>9611995</wp:posOffset>
              </wp:positionV>
              <wp:extent cx="2038985" cy="191770"/>
              <wp:effectExtent l="0" t="0" r="0" b="0"/>
              <wp:wrapNone/>
              <wp:docPr id="1" name="Shape 1"/>
              <wp:cNvGraphicFramePr/>
              <a:graphic xmlns:a="http://schemas.openxmlformats.org/drawingml/2006/main">
                <a:graphicData uri="http://schemas.microsoft.com/office/word/2010/wordprocessingShape">
                  <wps:wsp>
                    <wps:cNvSpPr txBox="1"/>
                    <wps:spPr>
                      <a:xfrm>
                        <a:off x="0" y="0"/>
                        <a:ext cx="2038985" cy="191770"/>
                      </a:xfrm>
                      <a:prstGeom prst="rect">
                        <a:avLst/>
                      </a:prstGeom>
                      <a:noFill/>
                    </wps:spPr>
                    <wps:txbx>
                      <w:txbxContent>
                        <w:p>
                          <w:pPr>
                            <w:pStyle w:val="8"/>
                            <w:keepNext w:val="0"/>
                            <w:keepLines w:val="0"/>
                            <w:widowControl w:val="0"/>
                            <w:shd w:val="clear" w:color="auto" w:fill="auto"/>
                            <w:bidi w:val="0"/>
                            <w:spacing w:before="0" w:after="0" w:line="240" w:lineRule="auto"/>
                            <w:ind w:left="0" w:right="0" w:firstLine="0"/>
                            <w:jc w:val="left"/>
                            <w:rPr>
                              <w:sz w:val="22"/>
                              <w:szCs w:val="22"/>
                            </w:rPr>
                          </w:pPr>
                          <w:r>
                            <w:rPr>
                              <w:rFonts w:ascii="宋体" w:hAnsi="宋体" w:eastAsia="宋体" w:cs="宋体"/>
                              <w:color w:val="000000"/>
                              <w:spacing w:val="0"/>
                              <w:w w:val="100"/>
                              <w:position w:val="0"/>
                              <w:sz w:val="22"/>
                              <w:szCs w:val="22"/>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lang w:val="en-US" w:eastAsia="en-US" w:bidi="en-US"/>
                            </w:rPr>
                            <w:t>#</w:t>
                          </w:r>
                          <w:r>
                            <w:rPr>
                              <w:rFonts w:ascii="Times New Roman" w:hAnsi="Times New Roman" w:eastAsia="Times New Roman" w:cs="Times New Roman"/>
                              <w:color w:val="000000"/>
                              <w:spacing w:val="0"/>
                              <w:w w:val="100"/>
                              <w:position w:val="0"/>
                              <w:sz w:val="22"/>
                              <w:szCs w:val="22"/>
                              <w:lang w:val="en-US" w:eastAsia="en-US" w:bidi="en-US"/>
                            </w:rPr>
                            <w:fldChar w:fldCharType="end"/>
                          </w:r>
                          <w:r>
                            <w:rPr>
                              <w:rFonts w:ascii="宋体" w:hAnsi="宋体" w:eastAsia="宋体" w:cs="宋体"/>
                              <w:color w:val="000000"/>
                              <w:spacing w:val="0"/>
                              <w:w w:val="100"/>
                              <w:position w:val="0"/>
                              <w:sz w:val="22"/>
                              <w:szCs w:val="22"/>
                            </w:rPr>
                            <w:t>页（共</w:t>
                          </w:r>
                          <w:r>
                            <w:rPr>
                              <w:rFonts w:ascii="Times New Roman" w:hAnsi="Times New Roman" w:eastAsia="Times New Roman" w:cs="Times New Roman"/>
                              <w:color w:val="000000"/>
                              <w:spacing w:val="0"/>
                              <w:w w:val="100"/>
                              <w:position w:val="0"/>
                              <w:sz w:val="22"/>
                              <w:szCs w:val="22"/>
                              <w:lang w:val="en-US" w:eastAsia="en-US" w:bidi="en-US"/>
                            </w:rPr>
                            <w:t>10</w:t>
                          </w:r>
                          <w:r>
                            <w:rPr>
                              <w:rFonts w:ascii="宋体" w:hAnsi="宋体" w:eastAsia="宋体" w:cs="宋体"/>
                              <w:color w:val="000000"/>
                              <w:spacing w:val="0"/>
                              <w:w w:val="100"/>
                              <w:position w:val="0"/>
                              <w:sz w:val="22"/>
                              <w:szCs w:val="22"/>
                            </w:rPr>
                            <w:t>页）</w:t>
                          </w:r>
                        </w:p>
                      </w:txbxContent>
                    </wps:txbx>
                    <wps:bodyPr wrap="none" lIns="0" tIns="0" rIns="0" bIns="0">
                      <a:spAutoFit/>
                    </wps:bodyPr>
                  </wps:wsp>
                </a:graphicData>
              </a:graphic>
            </wp:anchor>
          </w:drawing>
        </mc:Choice>
        <mc:Fallback>
          <w:pict>
            <v:shape id="Shape 1" o:spid="_x0000_s1026" o:spt="202" type="#_x0000_t202" style="position:absolute;left:0pt;margin-left:220.4pt;margin-top:756.85pt;height:15.1pt;width:160.55pt;mso-position-horizontal-relative:page;mso-position-vertical-relative:page;mso-wrap-style:none;z-index:-440400896;mso-width-relative:page;mso-height-relative:page;" filled="f" stroked="f" coordsize="21600,21600" o:gfxdata="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&#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Jpr3ffZAAAADQEAAA8AAAAAAAAAAQAgAAAAIgAAAGRy&#10;cy9kb3ducmV2LnhtbFBLAQIUABQAAAAIAIdO4kBnBclRkgEAACIDAAAOAAAAAAAAAAEAIAAAACgB&#10;AABkcnMvZTJvRG9jLnhtbFBLBQYAAAAABgAGAFkBAAAsBQAAAAA=&#10;">
              <v:fill on="f" focussize="0,0"/>
              <v:stroke on="f"/>
              <v:imagedata o:title=""/>
              <o:lock v:ext="edit" aspectratio="f"/>
              <v:textbox inset="0mm,0mm,0mm,0mm" style="mso-fit-shape-to-text:t;">
                <w:txbxContent>
                  <w:p>
                    <w:pPr>
                      <w:pStyle w:val="8"/>
                      <w:keepNext w:val="0"/>
                      <w:keepLines w:val="0"/>
                      <w:widowControl w:val="0"/>
                      <w:shd w:val="clear" w:color="auto" w:fill="auto"/>
                      <w:bidi w:val="0"/>
                      <w:spacing w:before="0" w:after="0" w:line="240" w:lineRule="auto"/>
                      <w:ind w:left="0" w:right="0" w:firstLine="0"/>
                      <w:jc w:val="left"/>
                      <w:rPr>
                        <w:sz w:val="22"/>
                        <w:szCs w:val="22"/>
                      </w:rPr>
                    </w:pPr>
                    <w:r>
                      <w:rPr>
                        <w:rFonts w:ascii="宋体" w:hAnsi="宋体" w:eastAsia="宋体" w:cs="宋体"/>
                        <w:color w:val="000000"/>
                        <w:spacing w:val="0"/>
                        <w:w w:val="100"/>
                        <w:position w:val="0"/>
                        <w:sz w:val="22"/>
                        <w:szCs w:val="22"/>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lang w:val="en-US" w:eastAsia="en-US" w:bidi="en-US"/>
                      </w:rPr>
                      <w:t>#</w:t>
                    </w:r>
                    <w:r>
                      <w:rPr>
                        <w:rFonts w:ascii="Times New Roman" w:hAnsi="Times New Roman" w:eastAsia="Times New Roman" w:cs="Times New Roman"/>
                        <w:color w:val="000000"/>
                        <w:spacing w:val="0"/>
                        <w:w w:val="100"/>
                        <w:position w:val="0"/>
                        <w:sz w:val="22"/>
                        <w:szCs w:val="22"/>
                        <w:lang w:val="en-US" w:eastAsia="en-US" w:bidi="en-US"/>
                      </w:rPr>
                      <w:fldChar w:fldCharType="end"/>
                    </w:r>
                    <w:r>
                      <w:rPr>
                        <w:rFonts w:ascii="宋体" w:hAnsi="宋体" w:eastAsia="宋体" w:cs="宋体"/>
                        <w:color w:val="000000"/>
                        <w:spacing w:val="0"/>
                        <w:w w:val="100"/>
                        <w:position w:val="0"/>
                        <w:sz w:val="22"/>
                        <w:szCs w:val="22"/>
                      </w:rPr>
                      <w:t>页（共</w:t>
                    </w:r>
                    <w:r>
                      <w:rPr>
                        <w:rFonts w:ascii="Times New Roman" w:hAnsi="Times New Roman" w:eastAsia="Times New Roman" w:cs="Times New Roman"/>
                        <w:color w:val="000000"/>
                        <w:spacing w:val="0"/>
                        <w:w w:val="100"/>
                        <w:position w:val="0"/>
                        <w:sz w:val="22"/>
                        <w:szCs w:val="22"/>
                        <w:lang w:val="en-US" w:eastAsia="en-US" w:bidi="en-US"/>
                      </w:rPr>
                      <w:t>10</w:t>
                    </w:r>
                    <w:r>
                      <w:rPr>
                        <w:rFonts w:ascii="宋体" w:hAnsi="宋体" w:eastAsia="宋体" w:cs="宋体"/>
                        <w:color w:val="000000"/>
                        <w:spacing w:val="0"/>
                        <w:w w:val="100"/>
                        <w:position w:val="0"/>
                        <w:sz w:val="22"/>
                        <w:szCs w:val="22"/>
                      </w:rPr>
                      <w:t>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2950210</wp:posOffset>
              </wp:positionH>
              <wp:positionV relativeFrom="page">
                <wp:posOffset>9899015</wp:posOffset>
              </wp:positionV>
              <wp:extent cx="1965960" cy="186055"/>
              <wp:effectExtent l="0" t="0" r="0" b="0"/>
              <wp:wrapNone/>
              <wp:docPr id="5" name="Shape 5"/>
              <wp:cNvGraphicFramePr/>
              <a:graphic xmlns:a="http://schemas.openxmlformats.org/drawingml/2006/main">
                <a:graphicData uri="http://schemas.microsoft.com/office/word/2010/wordprocessingShape">
                  <wps:wsp>
                    <wps:cNvSpPr txBox="1"/>
                    <wps:spPr>
                      <a:xfrm>
                        <a:off x="0" y="0"/>
                        <a:ext cx="1965960" cy="186055"/>
                      </a:xfrm>
                      <a:prstGeom prst="rect">
                        <a:avLst/>
                      </a:prstGeom>
                      <a:noFill/>
                    </wps:spPr>
                    <wps:txbx>
                      <w:txbxContent>
                        <w:p>
                          <w:pPr>
                            <w:pStyle w:val="8"/>
                            <w:keepNext w:val="0"/>
                            <w:keepLines w:val="0"/>
                            <w:widowControl w:val="0"/>
                            <w:shd w:val="clear" w:color="auto" w:fill="auto"/>
                            <w:bidi w:val="0"/>
                            <w:spacing w:before="0" w:after="0" w:line="240" w:lineRule="auto"/>
                            <w:ind w:left="0" w:right="0" w:firstLine="0"/>
                            <w:jc w:val="left"/>
                            <w:rPr>
                              <w:sz w:val="22"/>
                              <w:szCs w:val="22"/>
                            </w:rPr>
                          </w:pPr>
                          <w:r>
                            <w:rPr>
                              <w:rFonts w:ascii="宋体" w:hAnsi="宋体" w:eastAsia="宋体" w:cs="宋体"/>
                              <w:color w:val="000000"/>
                              <w:spacing w:val="0"/>
                              <w:w w:val="100"/>
                              <w:position w:val="0"/>
                              <w:sz w:val="22"/>
                              <w:szCs w:val="22"/>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lang w:val="en-US" w:eastAsia="en-US" w:bidi="en-US"/>
                            </w:rPr>
                            <w:t>#</w:t>
                          </w:r>
                          <w:r>
                            <w:rPr>
                              <w:rFonts w:ascii="Times New Roman" w:hAnsi="Times New Roman" w:eastAsia="Times New Roman" w:cs="Times New Roman"/>
                              <w:color w:val="000000"/>
                              <w:spacing w:val="0"/>
                              <w:w w:val="100"/>
                              <w:position w:val="0"/>
                              <w:sz w:val="22"/>
                              <w:szCs w:val="22"/>
                              <w:lang w:val="en-US" w:eastAsia="en-US" w:bidi="en-US"/>
                            </w:rPr>
                            <w:fldChar w:fldCharType="end"/>
                          </w:r>
                          <w:r>
                            <w:rPr>
                              <w:rFonts w:ascii="宋体" w:hAnsi="宋体" w:eastAsia="宋体" w:cs="宋体"/>
                              <w:color w:val="000000"/>
                              <w:spacing w:val="0"/>
                              <w:w w:val="100"/>
                              <w:position w:val="0"/>
                              <w:sz w:val="22"/>
                              <w:szCs w:val="22"/>
                            </w:rPr>
                            <w:t>页（共</w:t>
                          </w:r>
                          <w:r>
                            <w:rPr>
                              <w:rFonts w:hint="eastAsia" w:eastAsia="宋体" w:cs="Times New Roman"/>
                              <w:color w:val="000000"/>
                              <w:spacing w:val="0"/>
                              <w:w w:val="100"/>
                              <w:position w:val="0"/>
                              <w:sz w:val="22"/>
                              <w:szCs w:val="22"/>
                              <w:lang w:val="en-US" w:eastAsia="zh-CN" w:bidi="en-US"/>
                            </w:rPr>
                            <w:t>10</w:t>
                          </w:r>
                          <w:r>
                            <w:rPr>
                              <w:rFonts w:ascii="宋体" w:hAnsi="宋体" w:eastAsia="宋体" w:cs="宋体"/>
                              <w:color w:val="000000"/>
                              <w:spacing w:val="0"/>
                              <w:w w:val="100"/>
                              <w:position w:val="0"/>
                              <w:sz w:val="22"/>
                              <w:szCs w:val="22"/>
                            </w:rPr>
                            <w:t>页）</w:t>
                          </w:r>
                        </w:p>
                      </w:txbxContent>
                    </wps:txbx>
                    <wps:bodyPr wrap="none" lIns="0" tIns="0" rIns="0" bIns="0">
                      <a:spAutoFit/>
                    </wps:bodyPr>
                  </wps:wsp>
                </a:graphicData>
              </a:graphic>
            </wp:anchor>
          </w:drawing>
        </mc:Choice>
        <mc:Fallback>
          <w:pict>
            <v:shape id="Shape 5" o:spid="_x0000_s1026" o:spt="202" type="#_x0000_t202" style="position:absolute;left:0pt;margin-left:232.3pt;margin-top:779.45pt;height:14.65pt;width:154.8pt;mso-position-horizontal-relative:page;mso-position-vertical-relative:page;mso-wrap-style:none;z-index:-440400896;mso-width-relative:page;mso-height-relative:page;" filled="f" stroked="f" coordsize="21600,21600" o:gfxdata="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">
              <v:fill on="f" focussize="0,0"/>
              <v:stroke on="f"/>
              <v:imagedata o:title=""/>
              <o:lock v:ext="edit" aspectratio="f"/>
              <v:textbox inset="0mm,0mm,0mm,0mm" style="mso-fit-shape-to-text:t;">
                <w:txbxContent>
                  <w:p>
                    <w:pPr>
                      <w:pStyle w:val="8"/>
                      <w:keepNext w:val="0"/>
                      <w:keepLines w:val="0"/>
                      <w:widowControl w:val="0"/>
                      <w:shd w:val="clear" w:color="auto" w:fill="auto"/>
                      <w:bidi w:val="0"/>
                      <w:spacing w:before="0" w:after="0" w:line="240" w:lineRule="auto"/>
                      <w:ind w:left="0" w:right="0" w:firstLine="0"/>
                      <w:jc w:val="left"/>
                      <w:rPr>
                        <w:sz w:val="22"/>
                        <w:szCs w:val="22"/>
                      </w:rPr>
                    </w:pPr>
                    <w:r>
                      <w:rPr>
                        <w:rFonts w:ascii="宋体" w:hAnsi="宋体" w:eastAsia="宋体" w:cs="宋体"/>
                        <w:color w:val="000000"/>
                        <w:spacing w:val="0"/>
                        <w:w w:val="100"/>
                        <w:position w:val="0"/>
                        <w:sz w:val="22"/>
                        <w:szCs w:val="22"/>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lang w:val="en-US" w:eastAsia="en-US" w:bidi="en-US"/>
                      </w:rPr>
                      <w:t>#</w:t>
                    </w:r>
                    <w:r>
                      <w:rPr>
                        <w:rFonts w:ascii="Times New Roman" w:hAnsi="Times New Roman" w:eastAsia="Times New Roman" w:cs="Times New Roman"/>
                        <w:color w:val="000000"/>
                        <w:spacing w:val="0"/>
                        <w:w w:val="100"/>
                        <w:position w:val="0"/>
                        <w:sz w:val="22"/>
                        <w:szCs w:val="22"/>
                        <w:lang w:val="en-US" w:eastAsia="en-US" w:bidi="en-US"/>
                      </w:rPr>
                      <w:fldChar w:fldCharType="end"/>
                    </w:r>
                    <w:r>
                      <w:rPr>
                        <w:rFonts w:ascii="宋体" w:hAnsi="宋体" w:eastAsia="宋体" w:cs="宋体"/>
                        <w:color w:val="000000"/>
                        <w:spacing w:val="0"/>
                        <w:w w:val="100"/>
                        <w:position w:val="0"/>
                        <w:sz w:val="22"/>
                        <w:szCs w:val="22"/>
                      </w:rPr>
                      <w:t>页（共</w:t>
                    </w:r>
                    <w:r>
                      <w:rPr>
                        <w:rFonts w:hint="eastAsia" w:eastAsia="宋体" w:cs="Times New Roman"/>
                        <w:color w:val="000000"/>
                        <w:spacing w:val="0"/>
                        <w:w w:val="100"/>
                        <w:position w:val="0"/>
                        <w:sz w:val="22"/>
                        <w:szCs w:val="22"/>
                        <w:lang w:val="en-US" w:eastAsia="zh-CN" w:bidi="en-US"/>
                      </w:rPr>
                      <w:t>10</w:t>
                    </w:r>
                    <w:r>
                      <w:rPr>
                        <w:rFonts w:ascii="宋体" w:hAnsi="宋体" w:eastAsia="宋体" w:cs="宋体"/>
                        <w:color w:val="000000"/>
                        <w:spacing w:val="0"/>
                        <w:w w:val="100"/>
                        <w:position w:val="0"/>
                        <w:sz w:val="22"/>
                        <w:szCs w:val="22"/>
                      </w:rPr>
                      <w:t>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2902585</wp:posOffset>
              </wp:positionH>
              <wp:positionV relativeFrom="page">
                <wp:posOffset>9737090</wp:posOffset>
              </wp:positionV>
              <wp:extent cx="1965960" cy="186055"/>
              <wp:effectExtent l="0" t="0" r="0" b="0"/>
              <wp:wrapNone/>
              <wp:docPr id="48" name="Shape 48"/>
              <wp:cNvGraphicFramePr/>
              <a:graphic xmlns:a="http://schemas.openxmlformats.org/drawingml/2006/main">
                <a:graphicData uri="http://schemas.microsoft.com/office/word/2010/wordprocessingShape">
                  <wps:wsp>
                    <wps:cNvSpPr txBox="1"/>
                    <wps:spPr>
                      <a:xfrm>
                        <a:off x="0" y="0"/>
                        <a:ext cx="1965960" cy="186055"/>
                      </a:xfrm>
                      <a:prstGeom prst="rect">
                        <a:avLst/>
                      </a:prstGeom>
                      <a:noFill/>
                    </wps:spPr>
                    <wps:txbx>
                      <w:txbxContent>
                        <w:p>
                          <w:pPr>
                            <w:pStyle w:val="8"/>
                            <w:keepNext w:val="0"/>
                            <w:keepLines w:val="0"/>
                            <w:widowControl w:val="0"/>
                            <w:shd w:val="clear" w:color="auto" w:fill="auto"/>
                            <w:bidi w:val="0"/>
                            <w:spacing w:before="0" w:after="0" w:line="240" w:lineRule="auto"/>
                            <w:ind w:left="0" w:right="0" w:firstLine="0"/>
                            <w:jc w:val="left"/>
                            <w:rPr>
                              <w:sz w:val="22"/>
                              <w:szCs w:val="22"/>
                            </w:rPr>
                          </w:pPr>
                          <w:r>
                            <w:rPr>
                              <w:rFonts w:ascii="宋体" w:hAnsi="宋体" w:eastAsia="宋体" w:cs="宋体"/>
                              <w:color w:val="000000"/>
                              <w:spacing w:val="0"/>
                              <w:w w:val="100"/>
                              <w:position w:val="0"/>
                              <w:sz w:val="22"/>
                              <w:szCs w:val="22"/>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lang w:val="en-US" w:eastAsia="en-US" w:bidi="en-US"/>
                            </w:rPr>
                            <w:t>#</w:t>
                          </w:r>
                          <w:r>
                            <w:rPr>
                              <w:rFonts w:ascii="Times New Roman" w:hAnsi="Times New Roman" w:eastAsia="Times New Roman" w:cs="Times New Roman"/>
                              <w:color w:val="000000"/>
                              <w:spacing w:val="0"/>
                              <w:w w:val="100"/>
                              <w:position w:val="0"/>
                              <w:sz w:val="22"/>
                              <w:szCs w:val="22"/>
                              <w:lang w:val="en-US" w:eastAsia="en-US" w:bidi="en-US"/>
                            </w:rPr>
                            <w:fldChar w:fldCharType="end"/>
                          </w:r>
                          <w:r>
                            <w:rPr>
                              <w:rFonts w:ascii="宋体" w:hAnsi="宋体" w:eastAsia="宋体" w:cs="宋体"/>
                              <w:color w:val="000000"/>
                              <w:spacing w:val="0"/>
                              <w:w w:val="100"/>
                              <w:position w:val="0"/>
                              <w:sz w:val="22"/>
                              <w:szCs w:val="22"/>
                            </w:rPr>
                            <w:t>页（共</w:t>
                          </w:r>
                          <w:r>
                            <w:rPr>
                              <w:rFonts w:hint="eastAsia" w:eastAsia="宋体" w:cs="Times New Roman"/>
                              <w:color w:val="000000"/>
                              <w:spacing w:val="0"/>
                              <w:w w:val="100"/>
                              <w:position w:val="0"/>
                              <w:sz w:val="22"/>
                              <w:szCs w:val="22"/>
                              <w:lang w:val="en-US" w:eastAsia="zh-CN" w:bidi="en-US"/>
                            </w:rPr>
                            <w:t>10</w:t>
                          </w:r>
                          <w:r>
                            <w:rPr>
                              <w:rFonts w:ascii="宋体" w:hAnsi="宋体" w:eastAsia="宋体" w:cs="宋体"/>
                              <w:color w:val="000000"/>
                              <w:spacing w:val="0"/>
                              <w:w w:val="100"/>
                              <w:position w:val="0"/>
                              <w:sz w:val="22"/>
                              <w:szCs w:val="22"/>
                            </w:rPr>
                            <w:t>页）</w:t>
                          </w:r>
                        </w:p>
                      </w:txbxContent>
                    </wps:txbx>
                    <wps:bodyPr wrap="none" lIns="0" tIns="0" rIns="0" bIns="0">
                      <a:spAutoFit/>
                    </wps:bodyPr>
                  </wps:wsp>
                </a:graphicData>
              </a:graphic>
            </wp:anchor>
          </w:drawing>
        </mc:Choice>
        <mc:Fallback>
          <w:pict>
            <v:shape id="Shape 48" o:spid="_x0000_s1026" o:spt="202" type="#_x0000_t202" style="position:absolute;left:0pt;margin-left:228.55pt;margin-top:766.7pt;height:14.65pt;width:154.8pt;mso-position-horizontal-relative:page;mso-position-vertical-relative:page;mso-wrap-style:none;z-index:-440400896;mso-width-relative:page;mso-height-relative:page;" filled="f" stroked="f" coordsize="21600,21600" o:gfxdata="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">
              <v:fill on="f" focussize="0,0"/>
              <v:stroke on="f"/>
              <v:imagedata o:title=""/>
              <o:lock v:ext="edit" aspectratio="f"/>
              <v:textbox inset="0mm,0mm,0mm,0mm" style="mso-fit-shape-to-text:t;">
                <w:txbxContent>
                  <w:p>
                    <w:pPr>
                      <w:pStyle w:val="8"/>
                      <w:keepNext w:val="0"/>
                      <w:keepLines w:val="0"/>
                      <w:widowControl w:val="0"/>
                      <w:shd w:val="clear" w:color="auto" w:fill="auto"/>
                      <w:bidi w:val="0"/>
                      <w:spacing w:before="0" w:after="0" w:line="240" w:lineRule="auto"/>
                      <w:ind w:left="0" w:right="0" w:firstLine="0"/>
                      <w:jc w:val="left"/>
                      <w:rPr>
                        <w:sz w:val="22"/>
                        <w:szCs w:val="22"/>
                      </w:rPr>
                    </w:pPr>
                    <w:r>
                      <w:rPr>
                        <w:rFonts w:ascii="宋体" w:hAnsi="宋体" w:eastAsia="宋体" w:cs="宋体"/>
                        <w:color w:val="000000"/>
                        <w:spacing w:val="0"/>
                        <w:w w:val="100"/>
                        <w:position w:val="0"/>
                        <w:sz w:val="22"/>
                        <w:szCs w:val="22"/>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lang w:val="en-US" w:eastAsia="en-US" w:bidi="en-US"/>
                      </w:rPr>
                      <w:t>#</w:t>
                    </w:r>
                    <w:r>
                      <w:rPr>
                        <w:rFonts w:ascii="Times New Roman" w:hAnsi="Times New Roman" w:eastAsia="Times New Roman" w:cs="Times New Roman"/>
                        <w:color w:val="000000"/>
                        <w:spacing w:val="0"/>
                        <w:w w:val="100"/>
                        <w:position w:val="0"/>
                        <w:sz w:val="22"/>
                        <w:szCs w:val="22"/>
                        <w:lang w:val="en-US" w:eastAsia="en-US" w:bidi="en-US"/>
                      </w:rPr>
                      <w:fldChar w:fldCharType="end"/>
                    </w:r>
                    <w:r>
                      <w:rPr>
                        <w:rFonts w:ascii="宋体" w:hAnsi="宋体" w:eastAsia="宋体" w:cs="宋体"/>
                        <w:color w:val="000000"/>
                        <w:spacing w:val="0"/>
                        <w:w w:val="100"/>
                        <w:position w:val="0"/>
                        <w:sz w:val="22"/>
                        <w:szCs w:val="22"/>
                      </w:rPr>
                      <w:t>页（共</w:t>
                    </w:r>
                    <w:r>
                      <w:rPr>
                        <w:rFonts w:hint="eastAsia" w:eastAsia="宋体" w:cs="Times New Roman"/>
                        <w:color w:val="000000"/>
                        <w:spacing w:val="0"/>
                        <w:w w:val="100"/>
                        <w:position w:val="0"/>
                        <w:sz w:val="22"/>
                        <w:szCs w:val="22"/>
                        <w:lang w:val="en-US" w:eastAsia="zh-CN" w:bidi="en-US"/>
                      </w:rPr>
                      <w:t>10</w:t>
                    </w:r>
                    <w:r>
                      <w:rPr>
                        <w:rFonts w:ascii="宋体" w:hAnsi="宋体" w:eastAsia="宋体" w:cs="宋体"/>
                        <w:color w:val="000000"/>
                        <w:spacing w:val="0"/>
                        <w:w w:val="100"/>
                        <w:position w:val="0"/>
                        <w:sz w:val="22"/>
                        <w:szCs w:val="22"/>
                      </w:rPr>
                      <w:t>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2799080</wp:posOffset>
              </wp:positionH>
              <wp:positionV relativeFrom="page">
                <wp:posOffset>9611995</wp:posOffset>
              </wp:positionV>
              <wp:extent cx="2038985" cy="191770"/>
              <wp:effectExtent l="0" t="0" r="0" b="0"/>
              <wp:wrapNone/>
              <wp:docPr id="52" name="Shape 52"/>
              <wp:cNvGraphicFramePr/>
              <a:graphic xmlns:a="http://schemas.openxmlformats.org/drawingml/2006/main">
                <a:graphicData uri="http://schemas.microsoft.com/office/word/2010/wordprocessingShape">
                  <wps:wsp>
                    <wps:cNvSpPr txBox="1"/>
                    <wps:spPr>
                      <a:xfrm>
                        <a:off x="0" y="0"/>
                        <a:ext cx="2038985" cy="191770"/>
                      </a:xfrm>
                      <a:prstGeom prst="rect">
                        <a:avLst/>
                      </a:prstGeom>
                      <a:noFill/>
                    </wps:spPr>
                    <wps:txbx>
                      <w:txbxContent>
                        <w:p>
                          <w:pPr>
                            <w:pStyle w:val="8"/>
                            <w:keepNext w:val="0"/>
                            <w:keepLines w:val="0"/>
                            <w:widowControl w:val="0"/>
                            <w:shd w:val="clear" w:color="auto" w:fill="auto"/>
                            <w:bidi w:val="0"/>
                            <w:spacing w:before="0" w:after="0" w:line="240" w:lineRule="auto"/>
                            <w:ind w:left="0" w:right="0" w:firstLine="0"/>
                            <w:jc w:val="left"/>
                            <w:rPr>
                              <w:sz w:val="22"/>
                              <w:szCs w:val="22"/>
                            </w:rPr>
                          </w:pPr>
                          <w:r>
                            <w:rPr>
                              <w:rFonts w:ascii="宋体" w:hAnsi="宋体" w:eastAsia="宋体" w:cs="宋体"/>
                              <w:color w:val="000000"/>
                              <w:spacing w:val="0"/>
                              <w:w w:val="100"/>
                              <w:position w:val="0"/>
                              <w:sz w:val="22"/>
                              <w:szCs w:val="22"/>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lang w:val="en-US" w:eastAsia="en-US" w:bidi="en-US"/>
                            </w:rPr>
                            <w:t>#</w:t>
                          </w:r>
                          <w:r>
                            <w:rPr>
                              <w:rFonts w:ascii="Times New Roman" w:hAnsi="Times New Roman" w:eastAsia="Times New Roman" w:cs="Times New Roman"/>
                              <w:color w:val="000000"/>
                              <w:spacing w:val="0"/>
                              <w:w w:val="100"/>
                              <w:position w:val="0"/>
                              <w:sz w:val="22"/>
                              <w:szCs w:val="22"/>
                              <w:lang w:val="en-US" w:eastAsia="en-US" w:bidi="en-US"/>
                            </w:rPr>
                            <w:fldChar w:fldCharType="end"/>
                          </w:r>
                          <w:r>
                            <w:rPr>
                              <w:rFonts w:ascii="宋体" w:hAnsi="宋体" w:eastAsia="宋体" w:cs="宋体"/>
                              <w:color w:val="000000"/>
                              <w:spacing w:val="0"/>
                              <w:w w:val="100"/>
                              <w:position w:val="0"/>
                              <w:sz w:val="22"/>
                              <w:szCs w:val="22"/>
                            </w:rPr>
                            <w:t>页（共</w:t>
                          </w:r>
                          <w:r>
                            <w:rPr>
                              <w:rFonts w:ascii="Times New Roman" w:hAnsi="Times New Roman" w:eastAsia="Times New Roman" w:cs="Times New Roman"/>
                              <w:color w:val="000000"/>
                              <w:spacing w:val="0"/>
                              <w:w w:val="100"/>
                              <w:position w:val="0"/>
                              <w:sz w:val="22"/>
                              <w:szCs w:val="22"/>
                              <w:lang w:val="en-US" w:eastAsia="en-US" w:bidi="en-US"/>
                            </w:rPr>
                            <w:t>10</w:t>
                          </w:r>
                          <w:r>
                            <w:rPr>
                              <w:rFonts w:ascii="宋体" w:hAnsi="宋体" w:eastAsia="宋体" w:cs="宋体"/>
                              <w:color w:val="000000"/>
                              <w:spacing w:val="0"/>
                              <w:w w:val="100"/>
                              <w:position w:val="0"/>
                              <w:sz w:val="22"/>
                              <w:szCs w:val="22"/>
                            </w:rPr>
                            <w:t>页）</w:t>
                          </w:r>
                        </w:p>
                      </w:txbxContent>
                    </wps:txbx>
                    <wps:bodyPr wrap="none" lIns="0" tIns="0" rIns="0" bIns="0">
                      <a:spAutoFit/>
                    </wps:bodyPr>
                  </wps:wsp>
                </a:graphicData>
              </a:graphic>
            </wp:anchor>
          </w:drawing>
        </mc:Choice>
        <mc:Fallback>
          <w:pict>
            <v:shape id="Shape 52" o:spid="_x0000_s1026" o:spt="202" type="#_x0000_t202" style="position:absolute;left:0pt;margin-left:220.4pt;margin-top:756.85pt;height:15.1pt;width:160.55pt;mso-position-horizontal-relative:page;mso-position-vertical-relative:page;mso-wrap-style:none;z-index:-440400896;mso-width-relative:page;mso-height-relative:page;" filled="f" stroked="f" coordsize="21600,21600" o:gfxdata="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mmvd99kAAAANAQAADwAAAAAAAAABACAAAAAiAAAAZHJz&#10;L2Rvd25yZXYueG1sUEsBAhQAFAAAAAgAh07iQCK65m6RAQAAJAMAAA4AAAAAAAAAAQAgAAAAKAEA&#10;AGRycy9lMm9Eb2MueG1sUEsFBgAAAAAGAAYAWQEAACsFAAAAAA==&#10;">
              <v:fill on="f" focussize="0,0"/>
              <v:stroke on="f"/>
              <v:imagedata o:title=""/>
              <o:lock v:ext="edit" aspectratio="f"/>
              <v:textbox inset="0mm,0mm,0mm,0mm" style="mso-fit-shape-to-text:t;">
                <w:txbxContent>
                  <w:p>
                    <w:pPr>
                      <w:pStyle w:val="8"/>
                      <w:keepNext w:val="0"/>
                      <w:keepLines w:val="0"/>
                      <w:widowControl w:val="0"/>
                      <w:shd w:val="clear" w:color="auto" w:fill="auto"/>
                      <w:bidi w:val="0"/>
                      <w:spacing w:before="0" w:after="0" w:line="240" w:lineRule="auto"/>
                      <w:ind w:left="0" w:right="0" w:firstLine="0"/>
                      <w:jc w:val="left"/>
                      <w:rPr>
                        <w:sz w:val="22"/>
                        <w:szCs w:val="22"/>
                      </w:rPr>
                    </w:pPr>
                    <w:r>
                      <w:rPr>
                        <w:rFonts w:ascii="宋体" w:hAnsi="宋体" w:eastAsia="宋体" w:cs="宋体"/>
                        <w:color w:val="000000"/>
                        <w:spacing w:val="0"/>
                        <w:w w:val="100"/>
                        <w:position w:val="0"/>
                        <w:sz w:val="22"/>
                        <w:szCs w:val="22"/>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lang w:val="en-US" w:eastAsia="en-US" w:bidi="en-US"/>
                      </w:rPr>
                      <w:t>#</w:t>
                    </w:r>
                    <w:r>
                      <w:rPr>
                        <w:rFonts w:ascii="Times New Roman" w:hAnsi="Times New Roman" w:eastAsia="Times New Roman" w:cs="Times New Roman"/>
                        <w:color w:val="000000"/>
                        <w:spacing w:val="0"/>
                        <w:w w:val="100"/>
                        <w:position w:val="0"/>
                        <w:sz w:val="22"/>
                        <w:szCs w:val="22"/>
                        <w:lang w:val="en-US" w:eastAsia="en-US" w:bidi="en-US"/>
                      </w:rPr>
                      <w:fldChar w:fldCharType="end"/>
                    </w:r>
                    <w:r>
                      <w:rPr>
                        <w:rFonts w:ascii="宋体" w:hAnsi="宋体" w:eastAsia="宋体" w:cs="宋体"/>
                        <w:color w:val="000000"/>
                        <w:spacing w:val="0"/>
                        <w:w w:val="100"/>
                        <w:position w:val="0"/>
                        <w:sz w:val="22"/>
                        <w:szCs w:val="22"/>
                      </w:rPr>
                      <w:t>页（共</w:t>
                    </w:r>
                    <w:r>
                      <w:rPr>
                        <w:rFonts w:ascii="Times New Roman" w:hAnsi="Times New Roman" w:eastAsia="Times New Roman" w:cs="Times New Roman"/>
                        <w:color w:val="000000"/>
                        <w:spacing w:val="0"/>
                        <w:w w:val="100"/>
                        <w:position w:val="0"/>
                        <w:sz w:val="22"/>
                        <w:szCs w:val="22"/>
                        <w:lang w:val="en-US" w:eastAsia="en-US" w:bidi="en-US"/>
                      </w:rPr>
                      <w:t>10</w:t>
                    </w:r>
                    <w:r>
                      <w:rPr>
                        <w:rFonts w:ascii="宋体" w:hAnsi="宋体" w:eastAsia="宋体" w:cs="宋体"/>
                        <w:color w:val="000000"/>
                        <w:spacing w:val="0"/>
                        <w:w w:val="100"/>
                        <w:position w:val="0"/>
                        <w:sz w:val="22"/>
                        <w:szCs w:val="22"/>
                      </w:rPr>
                      <w:t>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2872740</wp:posOffset>
              </wp:positionH>
              <wp:positionV relativeFrom="page">
                <wp:posOffset>9860280</wp:posOffset>
              </wp:positionV>
              <wp:extent cx="2095500" cy="200025"/>
              <wp:effectExtent l="0" t="0" r="0" b="0"/>
              <wp:wrapNone/>
              <wp:docPr id="56" name="Shape 56"/>
              <wp:cNvGraphicFramePr/>
              <a:graphic xmlns:a="http://schemas.openxmlformats.org/drawingml/2006/main">
                <a:graphicData uri="http://schemas.microsoft.com/office/word/2010/wordprocessingShape">
                  <wps:wsp>
                    <wps:cNvSpPr txBox="1"/>
                    <wps:spPr>
                      <a:xfrm>
                        <a:off x="0" y="0"/>
                        <a:ext cx="2095500" cy="200025"/>
                      </a:xfrm>
                      <a:prstGeom prst="rect">
                        <a:avLst/>
                      </a:prstGeom>
                      <a:noFill/>
                    </wps:spPr>
                    <wps:txbx>
                      <w:txbxContent>
                        <w:p>
                          <w:pPr>
                            <w:pStyle w:val="24"/>
                            <w:keepNext w:val="0"/>
                            <w:keepLines w:val="0"/>
                            <w:widowControl w:val="0"/>
                            <w:shd w:val="clear" w:color="auto" w:fill="auto"/>
                            <w:bidi w:val="0"/>
                            <w:spacing w:before="0" w:after="0" w:line="240" w:lineRule="auto"/>
                            <w:ind w:left="0" w:right="0" w:firstLine="0"/>
                            <w:jc w:val="left"/>
                          </w:pPr>
                          <w:r>
                            <w:rPr>
                              <w:color w:val="000000"/>
                              <w:spacing w:val="0"/>
                              <w:w w:val="100"/>
                              <w:position w:val="0"/>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fldChar w:fldCharType="end"/>
                          </w:r>
                          <w:r>
                            <w:rPr>
                              <w:color w:val="000000"/>
                              <w:spacing w:val="0"/>
                              <w:w w:val="100"/>
                              <w:position w:val="0"/>
                            </w:rPr>
                            <w:t>页（共</w:t>
                          </w:r>
                          <w:r>
                            <w:rPr>
                              <w:rFonts w:ascii="Times New Roman" w:hAnsi="Times New Roman" w:eastAsia="Times New Roman" w:cs="Times New Roman"/>
                              <w:color w:val="000000"/>
                              <w:spacing w:val="0"/>
                              <w:w w:val="100"/>
                              <w:position w:val="0"/>
                            </w:rPr>
                            <w:t>10</w:t>
                          </w:r>
                          <w:r>
                            <w:rPr>
                              <w:color w:val="000000"/>
                              <w:spacing w:val="0"/>
                              <w:w w:val="100"/>
                              <w:position w:val="0"/>
                            </w:rPr>
                            <w:t>页）</w:t>
                          </w:r>
                        </w:p>
                      </w:txbxContent>
                    </wps:txbx>
                    <wps:bodyPr wrap="none" lIns="0" tIns="0" rIns="0" bIns="0">
                      <a:spAutoFit/>
                    </wps:bodyPr>
                  </wps:wsp>
                </a:graphicData>
              </a:graphic>
            </wp:anchor>
          </w:drawing>
        </mc:Choice>
        <mc:Fallback>
          <w:pict>
            <v:shape id="Shape 56" o:spid="_x0000_s1026" o:spt="202" type="#_x0000_t202" style="position:absolute;left:0pt;margin-left:226.2pt;margin-top:776.4pt;height:15.75pt;width:165pt;mso-position-horizontal-relative:page;mso-position-vertical-relative:page;mso-wrap-style:none;z-index:-440400896;mso-width-relative:page;mso-height-relative:page;" filled="f" stroked="f" coordsize="21600,21600" o:gfxdata="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">
              <v:fill on="f" focussize="0,0"/>
              <v:stroke on="f"/>
              <v:imagedata o:title=""/>
              <o:lock v:ext="edit" aspectratio="f"/>
              <v:textbox inset="0mm,0mm,0mm,0mm" style="mso-fit-shape-to-text:t;">
                <w:txbxContent>
                  <w:p>
                    <w:pPr>
                      <w:pStyle w:val="24"/>
                      <w:keepNext w:val="0"/>
                      <w:keepLines w:val="0"/>
                      <w:widowControl w:val="0"/>
                      <w:shd w:val="clear" w:color="auto" w:fill="auto"/>
                      <w:bidi w:val="0"/>
                      <w:spacing w:before="0" w:after="0" w:line="240" w:lineRule="auto"/>
                      <w:ind w:left="0" w:right="0" w:firstLine="0"/>
                      <w:jc w:val="left"/>
                    </w:pPr>
                    <w:r>
                      <w:rPr>
                        <w:color w:val="000000"/>
                        <w:spacing w:val="0"/>
                        <w:w w:val="100"/>
                        <w:position w:val="0"/>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fldChar w:fldCharType="end"/>
                    </w:r>
                    <w:r>
                      <w:rPr>
                        <w:color w:val="000000"/>
                        <w:spacing w:val="0"/>
                        <w:w w:val="100"/>
                        <w:position w:val="0"/>
                      </w:rPr>
                      <w:t>页（共</w:t>
                    </w:r>
                    <w:r>
                      <w:rPr>
                        <w:rFonts w:ascii="Times New Roman" w:hAnsi="Times New Roman" w:eastAsia="Times New Roman" w:cs="Times New Roman"/>
                        <w:color w:val="000000"/>
                        <w:spacing w:val="0"/>
                        <w:w w:val="100"/>
                        <w:position w:val="0"/>
                      </w:rPr>
                      <w:t>10</w:t>
                    </w:r>
                    <w:r>
                      <w:rPr>
                        <w:color w:val="000000"/>
                        <w:spacing w:val="0"/>
                        <w:w w:val="100"/>
                        <w:position w:val="0"/>
                      </w:rPr>
                      <w:t>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2672715</wp:posOffset>
              </wp:positionH>
              <wp:positionV relativeFrom="page">
                <wp:posOffset>9869805</wp:posOffset>
              </wp:positionV>
              <wp:extent cx="2095500" cy="200025"/>
              <wp:effectExtent l="0" t="0" r="0" b="0"/>
              <wp:wrapNone/>
              <wp:docPr id="60" name="Shape 60"/>
              <wp:cNvGraphicFramePr/>
              <a:graphic xmlns:a="http://schemas.openxmlformats.org/drawingml/2006/main">
                <a:graphicData uri="http://schemas.microsoft.com/office/word/2010/wordprocessingShape">
                  <wps:wsp>
                    <wps:cNvSpPr txBox="1"/>
                    <wps:spPr>
                      <a:xfrm>
                        <a:off x="0" y="0"/>
                        <a:ext cx="2095500" cy="200025"/>
                      </a:xfrm>
                      <a:prstGeom prst="rect">
                        <a:avLst/>
                      </a:prstGeom>
                      <a:noFill/>
                    </wps:spPr>
                    <wps:txbx>
                      <w:txbxContent>
                        <w:p>
                          <w:pPr>
                            <w:pStyle w:val="24"/>
                            <w:keepNext w:val="0"/>
                            <w:keepLines w:val="0"/>
                            <w:widowControl w:val="0"/>
                            <w:shd w:val="clear" w:color="auto" w:fill="auto"/>
                            <w:bidi w:val="0"/>
                            <w:spacing w:before="0" w:after="0" w:line="240" w:lineRule="auto"/>
                            <w:ind w:left="0" w:right="0" w:firstLine="0"/>
                            <w:jc w:val="left"/>
                          </w:pPr>
                          <w:r>
                            <w:rPr>
                              <w:color w:val="000000"/>
                              <w:spacing w:val="0"/>
                              <w:w w:val="100"/>
                              <w:position w:val="0"/>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fldChar w:fldCharType="end"/>
                          </w:r>
                          <w:r>
                            <w:rPr>
                              <w:color w:val="000000"/>
                              <w:spacing w:val="0"/>
                              <w:w w:val="100"/>
                              <w:position w:val="0"/>
                            </w:rPr>
                            <w:t>页（共</w:t>
                          </w:r>
                          <w:r>
                            <w:rPr>
                              <w:rFonts w:ascii="Times New Roman" w:hAnsi="Times New Roman" w:eastAsia="Times New Roman" w:cs="Times New Roman"/>
                              <w:color w:val="000000"/>
                              <w:spacing w:val="0"/>
                              <w:w w:val="100"/>
                              <w:position w:val="0"/>
                            </w:rPr>
                            <w:t>10</w:t>
                          </w:r>
                          <w:r>
                            <w:rPr>
                              <w:color w:val="000000"/>
                              <w:spacing w:val="0"/>
                              <w:w w:val="100"/>
                              <w:position w:val="0"/>
                            </w:rPr>
                            <w:t>页）</w:t>
                          </w:r>
                        </w:p>
                      </w:txbxContent>
                    </wps:txbx>
                    <wps:bodyPr wrap="none" lIns="0" tIns="0" rIns="0" bIns="0">
                      <a:spAutoFit/>
                    </wps:bodyPr>
                  </wps:wsp>
                </a:graphicData>
              </a:graphic>
            </wp:anchor>
          </w:drawing>
        </mc:Choice>
        <mc:Fallback>
          <w:pict>
            <v:shape id="Shape 60" o:spid="_x0000_s1026" o:spt="202" type="#_x0000_t202" style="position:absolute;left:0pt;margin-left:210.45pt;margin-top:777.15pt;height:15.75pt;width:165pt;mso-position-horizontal-relative:page;mso-position-vertical-relative:page;mso-wrap-style:none;z-index:-440400896;mso-width-relative:page;mso-height-relative:page;" filled="f" stroked="f" coordsize="21600,21600" o:gfxdata="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">
              <v:fill on="f" focussize="0,0"/>
              <v:stroke on="f"/>
              <v:imagedata o:title=""/>
              <o:lock v:ext="edit" aspectratio="f"/>
              <v:textbox inset="0mm,0mm,0mm,0mm" style="mso-fit-shape-to-text:t;">
                <w:txbxContent>
                  <w:p>
                    <w:pPr>
                      <w:pStyle w:val="24"/>
                      <w:keepNext w:val="0"/>
                      <w:keepLines w:val="0"/>
                      <w:widowControl w:val="0"/>
                      <w:shd w:val="clear" w:color="auto" w:fill="auto"/>
                      <w:bidi w:val="0"/>
                      <w:spacing w:before="0" w:after="0" w:line="240" w:lineRule="auto"/>
                      <w:ind w:left="0" w:right="0" w:firstLine="0"/>
                      <w:jc w:val="left"/>
                    </w:pPr>
                    <w:r>
                      <w:rPr>
                        <w:color w:val="000000"/>
                        <w:spacing w:val="0"/>
                        <w:w w:val="100"/>
                        <w:position w:val="0"/>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fldChar w:fldCharType="end"/>
                    </w:r>
                    <w:r>
                      <w:rPr>
                        <w:color w:val="000000"/>
                        <w:spacing w:val="0"/>
                        <w:w w:val="100"/>
                        <w:position w:val="0"/>
                      </w:rPr>
                      <w:t>页（共</w:t>
                    </w:r>
                    <w:r>
                      <w:rPr>
                        <w:rFonts w:ascii="Times New Roman" w:hAnsi="Times New Roman" w:eastAsia="Times New Roman" w:cs="Times New Roman"/>
                        <w:color w:val="000000"/>
                        <w:spacing w:val="0"/>
                        <w:w w:val="100"/>
                        <w:position w:val="0"/>
                      </w:rPr>
                      <w:t>10</w:t>
                    </w:r>
                    <w:r>
                      <w:rPr>
                        <w:color w:val="000000"/>
                        <w:spacing w:val="0"/>
                        <w:w w:val="100"/>
                        <w:position w:val="0"/>
                      </w:rPr>
                      <w:t>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singleLevel"/>
    <w:tmpl w:val="9239341B"/>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
    <w:nsid w:val="9C8AC8EF"/>
    <w:multiLevelType w:val="singleLevel"/>
    <w:tmpl w:val="9C8AC8EF"/>
    <w:lvl w:ilvl="0" w:tentative="0">
      <w:start w:val="2"/>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FFFFFF"/>
        <w:lang w:val="en-US" w:eastAsia="en-US" w:bidi="en-US"/>
      </w:rPr>
    </w:lvl>
  </w:abstractNum>
  <w:abstractNum w:abstractNumId="2">
    <w:nsid w:val="B0F1ACD9"/>
    <w:multiLevelType w:val="singleLevel"/>
    <w:tmpl w:val="B0F1ACD9"/>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3">
    <w:nsid w:val="BE923771"/>
    <w:multiLevelType w:val="singleLevel"/>
    <w:tmpl w:val="BE923771"/>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4">
    <w:nsid w:val="C8879AEF"/>
    <w:multiLevelType w:val="singleLevel"/>
    <w:tmpl w:val="C8879AEF"/>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5">
    <w:nsid w:val="CF092B84"/>
    <w:multiLevelType w:val="singleLevel"/>
    <w:tmpl w:val="CF092B84"/>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6">
    <w:nsid w:val="D725BAF9"/>
    <w:multiLevelType w:val="singleLevel"/>
    <w:tmpl w:val="D725BAF9"/>
    <w:lvl w:ilvl="0" w:tentative="0">
      <w:start w:val="1"/>
      <w:numFmt w:val="decimal"/>
      <w:suff w:val="space"/>
      <w:lvlText w:val="%1."/>
      <w:lvlJc w:val="left"/>
    </w:lvl>
  </w:abstractNum>
  <w:abstractNum w:abstractNumId="7">
    <w:nsid w:val="F3547194"/>
    <w:multiLevelType w:val="singleLevel"/>
    <w:tmpl w:val="F3547194"/>
    <w:lvl w:ilvl="0" w:tentative="0">
      <w:start w:val="1"/>
      <w:numFmt w:val="upperLetter"/>
      <w:suff w:val="space"/>
      <w:lvlText w:val="%1."/>
      <w:lvlJc w:val="left"/>
    </w:lvl>
  </w:abstractNum>
  <w:abstractNum w:abstractNumId="8">
    <w:nsid w:val="F4B5D9F5"/>
    <w:multiLevelType w:val="singleLevel"/>
    <w:tmpl w:val="F4B5D9F5"/>
    <w:lvl w:ilvl="0" w:tentative="0">
      <w:start w:val="2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9">
    <w:nsid w:val="0053208E"/>
    <w:multiLevelType w:val="singleLevel"/>
    <w:tmpl w:val="0053208E"/>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0">
    <w:nsid w:val="0248C179"/>
    <w:multiLevelType w:val="singleLevel"/>
    <w:tmpl w:val="0248C179"/>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1">
    <w:nsid w:val="03D62ECE"/>
    <w:multiLevelType w:val="singleLevel"/>
    <w:tmpl w:val="03D62ECE"/>
    <w:lvl w:ilvl="0" w:tentative="0">
      <w:start w:val="6"/>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2">
    <w:nsid w:val="057727BA"/>
    <w:multiLevelType w:val="singleLevel"/>
    <w:tmpl w:val="057727BA"/>
    <w:lvl w:ilvl="0" w:tentative="0">
      <w:start w:val="1"/>
      <w:numFmt w:val="upperLetter"/>
      <w:suff w:val="space"/>
      <w:lvlText w:val="%1."/>
      <w:lvlJc w:val="left"/>
    </w:lvl>
  </w:abstractNum>
  <w:abstractNum w:abstractNumId="13">
    <w:nsid w:val="0E640482"/>
    <w:multiLevelType w:val="singleLevel"/>
    <w:tmpl w:val="0E640482"/>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4">
    <w:nsid w:val="15A18011"/>
    <w:multiLevelType w:val="singleLevel"/>
    <w:tmpl w:val="15A18011"/>
    <w:lvl w:ilvl="0" w:tentative="0">
      <w:start w:val="1"/>
      <w:numFmt w:val="upperLetter"/>
      <w:suff w:val="space"/>
      <w:lvlText w:val="%1."/>
      <w:lvlJc w:val="left"/>
    </w:lvl>
  </w:abstractNum>
  <w:abstractNum w:abstractNumId="15">
    <w:nsid w:val="1DF401A9"/>
    <w:multiLevelType w:val="singleLevel"/>
    <w:tmpl w:val="1DF401A9"/>
    <w:lvl w:ilvl="0" w:tentative="0">
      <w:start w:val="1"/>
      <w:numFmt w:val="upperLetter"/>
      <w:suff w:val="space"/>
      <w:lvlText w:val="%1."/>
      <w:lvlJc w:val="left"/>
    </w:lvl>
  </w:abstractNum>
  <w:abstractNum w:abstractNumId="16">
    <w:nsid w:val="2A8F537B"/>
    <w:multiLevelType w:val="singleLevel"/>
    <w:tmpl w:val="2A8F537B"/>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7">
    <w:nsid w:val="2B1A1BD8"/>
    <w:multiLevelType w:val="singleLevel"/>
    <w:tmpl w:val="2B1A1BD8"/>
    <w:lvl w:ilvl="0" w:tentative="0">
      <w:start w:val="38"/>
      <w:numFmt w:val="decimal"/>
      <w:suff w:val="space"/>
      <w:lvlText w:val="%1."/>
      <w:lvlJc w:val="left"/>
    </w:lvl>
  </w:abstractNum>
  <w:abstractNum w:abstractNumId="18">
    <w:nsid w:val="46A08BB8"/>
    <w:multiLevelType w:val="singleLevel"/>
    <w:tmpl w:val="46A08BB8"/>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9">
    <w:nsid w:val="4C1BAE26"/>
    <w:multiLevelType w:val="singleLevel"/>
    <w:tmpl w:val="4C1BAE26"/>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FFFFFF"/>
        <w:lang w:val="en-US" w:eastAsia="en-US" w:bidi="en-US"/>
      </w:rPr>
    </w:lvl>
  </w:abstractNum>
  <w:abstractNum w:abstractNumId="20">
    <w:nsid w:val="526FEFAE"/>
    <w:multiLevelType w:val="singleLevel"/>
    <w:tmpl w:val="526FEFAE"/>
    <w:lvl w:ilvl="0" w:tentative="0">
      <w:start w:val="1"/>
      <w:numFmt w:val="upperLetter"/>
      <w:suff w:val="space"/>
      <w:lvlText w:val="%1."/>
      <w:lvlJc w:val="left"/>
    </w:lvl>
  </w:abstractNum>
  <w:abstractNum w:abstractNumId="21">
    <w:nsid w:val="59ADCABA"/>
    <w:multiLevelType w:val="singleLevel"/>
    <w:tmpl w:val="59ADCABA"/>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22">
    <w:nsid w:val="5A241D34"/>
    <w:multiLevelType w:val="singleLevel"/>
    <w:tmpl w:val="5A241D34"/>
    <w:lvl w:ilvl="0" w:tentative="0">
      <w:start w:val="17"/>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zh-TW" w:eastAsia="zh-TW" w:bidi="zh-TW"/>
      </w:rPr>
    </w:lvl>
  </w:abstractNum>
  <w:abstractNum w:abstractNumId="23">
    <w:nsid w:val="72183CF9"/>
    <w:multiLevelType w:val="singleLevel"/>
    <w:tmpl w:val="72183CF9"/>
    <w:lvl w:ilvl="0" w:tentative="0">
      <w:start w:val="12"/>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24">
    <w:nsid w:val="77ECEA79"/>
    <w:multiLevelType w:val="singleLevel"/>
    <w:tmpl w:val="77ECEA79"/>
    <w:lvl w:ilvl="0" w:tentative="0">
      <w:start w:val="2"/>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zh-TW" w:eastAsia="zh-TW" w:bidi="zh-TW"/>
      </w:rPr>
    </w:lvl>
  </w:abstractNum>
  <w:abstractNum w:abstractNumId="25">
    <w:nsid w:val="7C246926"/>
    <w:multiLevelType w:val="singleLevel"/>
    <w:tmpl w:val="7C246926"/>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num w:numId="1">
    <w:abstractNumId w:val="9"/>
  </w:num>
  <w:num w:numId="2">
    <w:abstractNumId w:val="5"/>
  </w:num>
  <w:num w:numId="3">
    <w:abstractNumId w:val="21"/>
  </w:num>
  <w:num w:numId="4">
    <w:abstractNumId w:val="11"/>
  </w:num>
  <w:num w:numId="5">
    <w:abstractNumId w:val="10"/>
  </w:num>
  <w:num w:numId="6">
    <w:abstractNumId w:val="23"/>
  </w:num>
  <w:num w:numId="7">
    <w:abstractNumId w:val="0"/>
  </w:num>
  <w:num w:numId="8">
    <w:abstractNumId w:val="16"/>
  </w:num>
  <w:num w:numId="9">
    <w:abstractNumId w:val="22"/>
  </w:num>
  <w:num w:numId="10">
    <w:abstractNumId w:val="4"/>
  </w:num>
  <w:num w:numId="11">
    <w:abstractNumId w:val="8"/>
  </w:num>
  <w:num w:numId="12">
    <w:abstractNumId w:val="12"/>
  </w:num>
  <w:num w:numId="13">
    <w:abstractNumId w:val="20"/>
  </w:num>
  <w:num w:numId="14">
    <w:abstractNumId w:val="15"/>
  </w:num>
  <w:num w:numId="15">
    <w:abstractNumId w:val="7"/>
  </w:num>
  <w:num w:numId="16">
    <w:abstractNumId w:val="19"/>
  </w:num>
  <w:num w:numId="17">
    <w:abstractNumId w:val="1"/>
  </w:num>
  <w:num w:numId="18">
    <w:abstractNumId w:val="14"/>
  </w:num>
  <w:num w:numId="19">
    <w:abstractNumId w:val="13"/>
  </w:num>
  <w:num w:numId="20">
    <w:abstractNumId w:val="18"/>
  </w:num>
  <w:num w:numId="21">
    <w:abstractNumId w:val="2"/>
  </w:num>
  <w:num w:numId="22">
    <w:abstractNumId w:val="25"/>
  </w:num>
  <w:num w:numId="23">
    <w:abstractNumId w:val="17"/>
  </w:num>
  <w:num w:numId="24">
    <w:abstractNumId w:val="6"/>
  </w:num>
  <w:num w:numId="25">
    <w:abstractNumId w:val="24"/>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evenAndOddHeaders w:val="1"/>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rsids>
    <w:rsidRoot w:val="00000000"/>
    <w:rsid w:val="1ACA3836"/>
    <w:rsid w:val="37871C6D"/>
    <w:rsid w:val="3C7E3B01"/>
    <w:rsid w:val="52623DF2"/>
    <w:rsid w:val="592C3305"/>
    <w:rsid w:val="71A3589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4">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3">
    <w:name w:val="Normal Table"/>
    <w:semiHidden/>
    <w:uiPriority w:val="0"/>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5">
    <w:name w:val="Body text|3_"/>
    <w:basedOn w:val="4"/>
    <w:link w:val="6"/>
    <w:qFormat/>
    <w:uiPriority w:val="0"/>
    <w:rPr>
      <w:rFonts w:ascii="宋体" w:hAnsi="宋体" w:eastAsia="宋体" w:cs="宋体"/>
      <w:sz w:val="28"/>
      <w:szCs w:val="28"/>
      <w:u w:val="none"/>
      <w:shd w:val="clear" w:color="auto" w:fill="auto"/>
      <w:lang w:val="zh-TW" w:eastAsia="zh-TW" w:bidi="zh-TW"/>
    </w:rPr>
  </w:style>
  <w:style w:type="paragraph" w:customStyle="1" w:styleId="6">
    <w:name w:val="Body text|3"/>
    <w:basedOn w:val="1"/>
    <w:link w:val="5"/>
    <w:qFormat/>
    <w:uiPriority w:val="0"/>
    <w:pPr>
      <w:widowControl w:val="0"/>
      <w:shd w:val="clear" w:color="auto" w:fill="auto"/>
      <w:jc w:val="center"/>
    </w:pPr>
    <w:rPr>
      <w:rFonts w:ascii="宋体" w:hAnsi="宋体" w:eastAsia="宋体" w:cs="宋体"/>
      <w:sz w:val="28"/>
      <w:szCs w:val="28"/>
      <w:u w:val="none"/>
      <w:shd w:val="clear" w:color="auto" w:fill="auto"/>
      <w:lang w:val="zh-TW" w:eastAsia="zh-TW" w:bidi="zh-TW"/>
    </w:rPr>
  </w:style>
  <w:style w:type="character" w:customStyle="1" w:styleId="7">
    <w:name w:val="Header or footer|2_"/>
    <w:basedOn w:val="4"/>
    <w:link w:val="8"/>
    <w:qFormat/>
    <w:uiPriority w:val="0"/>
    <w:rPr>
      <w:sz w:val="20"/>
      <w:szCs w:val="20"/>
      <w:u w:val="none"/>
      <w:shd w:val="clear" w:color="auto" w:fill="auto"/>
      <w:lang w:val="zh-TW" w:eastAsia="zh-TW" w:bidi="zh-TW"/>
    </w:rPr>
  </w:style>
  <w:style w:type="paragraph" w:customStyle="1" w:styleId="8">
    <w:name w:val="Header or footer|2"/>
    <w:basedOn w:val="1"/>
    <w:link w:val="7"/>
    <w:qFormat/>
    <w:uiPriority w:val="0"/>
    <w:pPr>
      <w:widowControl w:val="0"/>
      <w:shd w:val="clear" w:color="auto" w:fill="auto"/>
    </w:pPr>
    <w:rPr>
      <w:sz w:val="20"/>
      <w:szCs w:val="20"/>
      <w:u w:val="none"/>
      <w:shd w:val="clear" w:color="auto" w:fill="auto"/>
      <w:lang w:val="zh-TW" w:eastAsia="zh-TW" w:bidi="zh-TW"/>
    </w:rPr>
  </w:style>
  <w:style w:type="character" w:customStyle="1" w:styleId="9">
    <w:name w:val="Heading #1|1_"/>
    <w:basedOn w:val="4"/>
    <w:link w:val="10"/>
    <w:qFormat/>
    <w:uiPriority w:val="0"/>
    <w:rPr>
      <w:rFonts w:ascii="宋体" w:hAnsi="宋体" w:eastAsia="宋体" w:cs="宋体"/>
      <w:sz w:val="34"/>
      <w:szCs w:val="34"/>
      <w:u w:val="none"/>
      <w:shd w:val="clear" w:color="auto" w:fill="auto"/>
      <w:lang w:val="zh-TW" w:eastAsia="zh-TW" w:bidi="zh-TW"/>
    </w:rPr>
  </w:style>
  <w:style w:type="paragraph" w:customStyle="1" w:styleId="10">
    <w:name w:val="Heading #1|1"/>
    <w:basedOn w:val="1"/>
    <w:link w:val="9"/>
    <w:qFormat/>
    <w:uiPriority w:val="0"/>
    <w:pPr>
      <w:widowControl w:val="0"/>
      <w:shd w:val="clear" w:color="auto" w:fill="auto"/>
      <w:spacing w:after="260" w:line="619" w:lineRule="exact"/>
      <w:jc w:val="center"/>
      <w:outlineLvl w:val="0"/>
    </w:pPr>
    <w:rPr>
      <w:rFonts w:ascii="宋体" w:hAnsi="宋体" w:eastAsia="宋体" w:cs="宋体"/>
      <w:sz w:val="34"/>
      <w:szCs w:val="34"/>
      <w:u w:val="none"/>
      <w:shd w:val="clear" w:color="auto" w:fill="auto"/>
      <w:lang w:val="zh-TW" w:eastAsia="zh-TW" w:bidi="zh-TW"/>
    </w:rPr>
  </w:style>
  <w:style w:type="character" w:customStyle="1" w:styleId="11">
    <w:name w:val="Body text|2_"/>
    <w:basedOn w:val="4"/>
    <w:link w:val="12"/>
    <w:qFormat/>
    <w:uiPriority w:val="0"/>
    <w:rPr>
      <w:rFonts w:ascii="宋体" w:hAnsi="宋体" w:eastAsia="宋体" w:cs="宋体"/>
      <w:sz w:val="22"/>
      <w:szCs w:val="22"/>
      <w:u w:val="none"/>
      <w:shd w:val="clear" w:color="auto" w:fill="auto"/>
      <w:lang w:val="zh-TW" w:eastAsia="zh-TW" w:bidi="zh-TW"/>
    </w:rPr>
  </w:style>
  <w:style w:type="paragraph" w:customStyle="1" w:styleId="12">
    <w:name w:val="Body text|2"/>
    <w:basedOn w:val="1"/>
    <w:link w:val="11"/>
    <w:qFormat/>
    <w:uiPriority w:val="0"/>
    <w:pPr>
      <w:widowControl w:val="0"/>
      <w:shd w:val="clear" w:color="auto" w:fill="auto"/>
      <w:spacing w:after="40" w:line="443" w:lineRule="exact"/>
      <w:ind w:firstLine="340"/>
    </w:pPr>
    <w:rPr>
      <w:rFonts w:ascii="宋体" w:hAnsi="宋体" w:eastAsia="宋体" w:cs="宋体"/>
      <w:sz w:val="22"/>
      <w:szCs w:val="22"/>
      <w:u w:val="none"/>
      <w:shd w:val="clear" w:color="auto" w:fill="auto"/>
      <w:lang w:val="zh-TW" w:eastAsia="zh-TW" w:bidi="zh-TW"/>
    </w:rPr>
  </w:style>
  <w:style w:type="character" w:customStyle="1" w:styleId="13">
    <w:name w:val="Body text|1_"/>
    <w:basedOn w:val="4"/>
    <w:link w:val="14"/>
    <w:qFormat/>
    <w:uiPriority w:val="0"/>
    <w:rPr>
      <w:sz w:val="22"/>
      <w:szCs w:val="22"/>
      <w:u w:val="none"/>
      <w:shd w:val="clear" w:color="auto" w:fill="auto"/>
    </w:rPr>
  </w:style>
  <w:style w:type="paragraph" w:customStyle="1" w:styleId="14">
    <w:name w:val="Body text|1"/>
    <w:basedOn w:val="1"/>
    <w:link w:val="13"/>
    <w:qFormat/>
    <w:uiPriority w:val="0"/>
    <w:pPr>
      <w:widowControl w:val="0"/>
      <w:shd w:val="clear" w:color="auto" w:fill="auto"/>
      <w:spacing w:line="365" w:lineRule="auto"/>
      <w:ind w:firstLine="300"/>
    </w:pPr>
    <w:rPr>
      <w:sz w:val="22"/>
      <w:szCs w:val="22"/>
      <w:u w:val="none"/>
      <w:shd w:val="clear" w:color="auto" w:fill="auto"/>
    </w:rPr>
  </w:style>
  <w:style w:type="character" w:customStyle="1" w:styleId="15">
    <w:name w:val="Body text|4_"/>
    <w:basedOn w:val="4"/>
    <w:link w:val="16"/>
    <w:qFormat/>
    <w:uiPriority w:val="0"/>
    <w:rPr>
      <w:i/>
      <w:iCs/>
      <w:color w:val="B69D9C"/>
      <w:sz w:val="9"/>
      <w:szCs w:val="9"/>
      <w:u w:val="none"/>
      <w:shd w:val="clear" w:color="auto" w:fill="auto"/>
    </w:rPr>
  </w:style>
  <w:style w:type="paragraph" w:customStyle="1" w:styleId="16">
    <w:name w:val="Body text|4"/>
    <w:basedOn w:val="1"/>
    <w:link w:val="15"/>
    <w:qFormat/>
    <w:uiPriority w:val="0"/>
    <w:pPr>
      <w:widowControl w:val="0"/>
      <w:shd w:val="clear" w:color="auto" w:fill="auto"/>
      <w:ind w:left="4380"/>
    </w:pPr>
    <w:rPr>
      <w:i/>
      <w:iCs/>
      <w:color w:val="B69D9C"/>
      <w:sz w:val="9"/>
      <w:szCs w:val="9"/>
      <w:u w:val="none"/>
      <w:shd w:val="clear" w:color="auto" w:fill="auto"/>
    </w:rPr>
  </w:style>
  <w:style w:type="character" w:customStyle="1" w:styleId="17">
    <w:name w:val="Table of contents|1_"/>
    <w:basedOn w:val="4"/>
    <w:link w:val="18"/>
    <w:qFormat/>
    <w:uiPriority w:val="0"/>
    <w:rPr>
      <w:sz w:val="22"/>
      <w:szCs w:val="22"/>
      <w:u w:val="none"/>
      <w:shd w:val="clear" w:color="auto" w:fill="auto"/>
    </w:rPr>
  </w:style>
  <w:style w:type="paragraph" w:customStyle="1" w:styleId="18">
    <w:name w:val="Table of contents|1"/>
    <w:basedOn w:val="1"/>
    <w:link w:val="17"/>
    <w:qFormat/>
    <w:uiPriority w:val="0"/>
    <w:pPr>
      <w:widowControl w:val="0"/>
      <w:shd w:val="clear" w:color="auto" w:fill="auto"/>
    </w:pPr>
    <w:rPr>
      <w:sz w:val="22"/>
      <w:szCs w:val="22"/>
      <w:u w:val="none"/>
      <w:shd w:val="clear" w:color="auto" w:fill="auto"/>
    </w:rPr>
  </w:style>
  <w:style w:type="character" w:customStyle="1" w:styleId="19">
    <w:name w:val="Table caption|1_"/>
    <w:basedOn w:val="4"/>
    <w:link w:val="20"/>
    <w:qFormat/>
    <w:uiPriority w:val="0"/>
    <w:rPr>
      <w:sz w:val="22"/>
      <w:szCs w:val="22"/>
      <w:u w:val="none"/>
      <w:shd w:val="clear" w:color="auto" w:fill="auto"/>
    </w:rPr>
  </w:style>
  <w:style w:type="paragraph" w:customStyle="1" w:styleId="20">
    <w:name w:val="Table caption|1"/>
    <w:basedOn w:val="1"/>
    <w:link w:val="19"/>
    <w:qFormat/>
    <w:uiPriority w:val="0"/>
    <w:pPr>
      <w:widowControl w:val="0"/>
      <w:shd w:val="clear" w:color="auto" w:fill="auto"/>
    </w:pPr>
    <w:rPr>
      <w:sz w:val="22"/>
      <w:szCs w:val="22"/>
      <w:u w:val="none"/>
      <w:shd w:val="clear" w:color="auto" w:fill="auto"/>
    </w:rPr>
  </w:style>
  <w:style w:type="character" w:customStyle="1" w:styleId="21">
    <w:name w:val="Other|1_"/>
    <w:basedOn w:val="4"/>
    <w:link w:val="22"/>
    <w:qFormat/>
    <w:uiPriority w:val="0"/>
    <w:rPr>
      <w:sz w:val="22"/>
      <w:szCs w:val="22"/>
      <w:u w:val="none"/>
      <w:shd w:val="clear" w:color="auto" w:fill="auto"/>
    </w:rPr>
  </w:style>
  <w:style w:type="paragraph" w:customStyle="1" w:styleId="22">
    <w:name w:val="Other|1"/>
    <w:basedOn w:val="1"/>
    <w:link w:val="21"/>
    <w:qFormat/>
    <w:uiPriority w:val="0"/>
    <w:pPr>
      <w:widowControl w:val="0"/>
      <w:shd w:val="clear" w:color="auto" w:fill="auto"/>
      <w:spacing w:line="365" w:lineRule="auto"/>
      <w:ind w:firstLine="300"/>
    </w:pPr>
    <w:rPr>
      <w:sz w:val="22"/>
      <w:szCs w:val="22"/>
      <w:u w:val="none"/>
      <w:shd w:val="clear" w:color="auto" w:fill="auto"/>
    </w:rPr>
  </w:style>
  <w:style w:type="character" w:customStyle="1" w:styleId="23">
    <w:name w:val="Header or footer|1_"/>
    <w:basedOn w:val="4"/>
    <w:link w:val="24"/>
    <w:qFormat/>
    <w:uiPriority w:val="0"/>
    <w:rPr>
      <w:rFonts w:ascii="宋体" w:hAnsi="宋体" w:eastAsia="宋体" w:cs="宋体"/>
      <w:sz w:val="22"/>
      <w:szCs w:val="22"/>
      <w:u w:val="none"/>
      <w:shd w:val="clear" w:color="auto" w:fill="auto"/>
      <w:lang w:val="zh-TW" w:eastAsia="zh-TW" w:bidi="zh-TW"/>
    </w:rPr>
  </w:style>
  <w:style w:type="paragraph" w:customStyle="1" w:styleId="24">
    <w:name w:val="Header or footer|1"/>
    <w:basedOn w:val="1"/>
    <w:link w:val="23"/>
    <w:uiPriority w:val="0"/>
    <w:pPr>
      <w:widowControl w:val="0"/>
      <w:shd w:val="clear" w:color="auto" w:fill="auto"/>
    </w:pPr>
    <w:rPr>
      <w:rFonts w:ascii="宋体" w:hAnsi="宋体" w:eastAsia="宋体" w:cs="宋体"/>
      <w:sz w:val="22"/>
      <w:szCs w:val="22"/>
      <w:u w:val="none"/>
      <w:shd w:val="clear" w:color="auto" w:fill="auto"/>
      <w:lang w:val="zh-TW" w:eastAsia="zh-TW" w:bidi="zh-TW"/>
    </w:rPr>
  </w:style>
  <w:style w:type="paragraph" w:customStyle="1" w:styleId="25">
    <w:name w:val="Table Paragraph"/>
    <w:basedOn w:val="1"/>
    <w:qFormat/>
    <w:uiPriority w:val="1"/>
    <w:pPr>
      <w:spacing w:before="23"/>
      <w:ind w:left="50"/>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3</TotalTime>
  <ScaleCrop>false</ScaleCrop>
  <LinksUpToDate>false</LinksUpToDate>
  <Application>WPS Office_11.1.0.9175_F1E327BC-269C-435d-A152-05C5408002CA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2019-11-15T05:49:00Z</dcterms:created>
  <dc:creator>CamScanner</dc:creator>
  <cp:lastModifiedBy>曹小等</cp:lastModifiedBy>
  <dcterms:modified xsi:type="dcterms:W3CDTF">2019-12-11T01:26:00Z</dcterms:modified>
  <dc:subject>新文档 2019-11-13 15.54.22</dc:subject>
  <dc:title>新文档 2019-11-13 15.54.22</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