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imes New Roman" w:hAnsi="Times New Roman" w:eastAsia="宋体"/>
          <w:b/>
          <w:bCs/>
          <w:lang w:eastAsia="zh-CN"/>
        </w:rPr>
      </w:pPr>
      <w:r>
        <w:rPr>
          <w:rFonts w:ascii="Times New Roman" w:hAnsi="Times New Roman" w:eastAsia="宋体"/>
          <w:b/>
          <w:bCs/>
          <w:lang w:eastAsia="zh-CN"/>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10185400</wp:posOffset>
            </wp:positionV>
            <wp:extent cx="304800" cy="330200"/>
            <wp:effectExtent l="0" t="0" r="0" b="3175"/>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304800" cy="330200"/>
                    </a:xfrm>
                    <a:prstGeom prst="rect">
                      <a:avLst/>
                    </a:prstGeom>
                  </pic:spPr>
                </pic:pic>
              </a:graphicData>
            </a:graphic>
          </wp:anchor>
        </w:drawing>
      </w:r>
      <w:r>
        <w:rPr>
          <w:rFonts w:ascii="Times New Roman" w:hAnsi="Times New Roman" w:eastAsia="宋体"/>
          <w:b/>
          <w:bCs/>
          <w:lang w:eastAsia="zh-CN"/>
        </w:rPr>
        <w:t>嘉兴市2021~2022学年第一学期期末检测</w:t>
      </w:r>
    </w:p>
    <w:p>
      <w:pPr>
        <w:pStyle w:val="19"/>
        <w:jc w:val="center"/>
        <w:rPr>
          <w:rFonts w:ascii="Times New Roman" w:hAnsi="Times New Roman" w:eastAsia="宋体"/>
          <w:b/>
          <w:bCs/>
          <w:lang w:eastAsia="zh-CN"/>
        </w:rPr>
      </w:pPr>
      <w:r>
        <w:rPr>
          <w:rFonts w:ascii="Times New Roman" w:hAnsi="Times New Roman" w:eastAsia="宋体"/>
          <w:b/>
          <w:bCs/>
          <w:lang w:eastAsia="zh-CN"/>
        </w:rPr>
        <w:t>高一英语（2022.1)</w:t>
      </w:r>
    </w:p>
    <w:p>
      <w:pPr>
        <w:pStyle w:val="19"/>
        <w:jc w:val="center"/>
        <w:rPr>
          <w:rFonts w:ascii="Times New Roman" w:hAnsi="Times New Roman" w:eastAsia="宋体"/>
          <w:lang w:eastAsia="zh-CN"/>
        </w:rPr>
      </w:pPr>
      <w:r>
        <w:rPr>
          <w:rFonts w:ascii="Times New Roman" w:hAnsi="Times New Roman" w:eastAsia="宋体"/>
          <w:lang w:eastAsia="zh-CN"/>
        </w:rPr>
        <w:t>试题卷</w:t>
      </w:r>
    </w:p>
    <w:p>
      <w:pPr>
        <w:pStyle w:val="19"/>
        <w:rPr>
          <w:rFonts w:ascii="Times New Roman" w:hAnsi="Times New Roman" w:eastAsia="宋体"/>
          <w:lang w:eastAsia="zh-CN"/>
        </w:rPr>
      </w:pPr>
      <w:r>
        <w:rPr>
          <w:rFonts w:ascii="Times New Roman" w:hAnsi="Times New Roman" w:eastAsia="宋体"/>
          <w:lang w:eastAsia="zh-CN"/>
        </w:rPr>
        <w:t>第一部分：听力（共两节，满分30分）</w:t>
      </w:r>
    </w:p>
    <w:p>
      <w:pPr>
        <w:pStyle w:val="19"/>
        <w:rPr>
          <w:rFonts w:ascii="Times New Roman" w:hAnsi="Times New Roman" w:eastAsia="宋体"/>
          <w:lang w:eastAsia="zh-CN"/>
        </w:rPr>
      </w:pPr>
      <w:r>
        <w:rPr>
          <w:rFonts w:ascii="Times New Roman" w:hAnsi="Times New Roman" w:eastAsia="宋体"/>
          <w:lang w:eastAsia="zh-CN"/>
        </w:rPr>
        <w:t>做题时，先将答案标在试卷上。录音内容结束后，你将有两分钟的时间将试卷上的答案转涂到答题纸上。</w:t>
      </w:r>
    </w:p>
    <w:p>
      <w:pPr>
        <w:pStyle w:val="19"/>
        <w:rPr>
          <w:rFonts w:ascii="Times New Roman" w:hAnsi="Times New Roman" w:eastAsia="宋体"/>
          <w:lang w:eastAsia="zh-CN"/>
        </w:rPr>
      </w:pPr>
      <w:r>
        <w:rPr>
          <w:rFonts w:ascii="Times New Roman" w:hAnsi="Times New Roman" w:eastAsia="宋体"/>
          <w:lang w:eastAsia="zh-CN"/>
        </w:rPr>
        <w:t>第一节（共5小题；每小题1.5分，满分7.5分）</w:t>
      </w:r>
    </w:p>
    <w:p>
      <w:pPr>
        <w:pStyle w:val="19"/>
        <w:rPr>
          <w:rFonts w:ascii="Times New Roman" w:hAnsi="Times New Roman" w:eastAsia="宋体"/>
          <w:lang w:eastAsia="zh-CN"/>
        </w:rPr>
      </w:pPr>
      <w:r>
        <w:rPr>
          <w:rFonts w:ascii="Times New Roman" w:hAnsi="Times New Roman" w:eastAsia="宋体"/>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9"/>
        <w:rPr>
          <w:rFonts w:ascii="Times New Roman" w:hAnsi="Times New Roman" w:eastAsia="宋体"/>
        </w:rPr>
      </w:pPr>
      <w:r>
        <w:rPr>
          <w:rFonts w:ascii="Times New Roman" w:hAnsi="Times New Roman" w:eastAsia="宋体"/>
        </w:rPr>
        <w:t>1.What will the speakers do?</w:t>
      </w:r>
    </w:p>
    <w:p>
      <w:pPr>
        <w:pStyle w:val="19"/>
        <w:rPr>
          <w:rFonts w:ascii="Times New Roman" w:hAnsi="Times New Roman" w:eastAsia="宋体"/>
        </w:rPr>
      </w:pPr>
      <w:r>
        <w:rPr>
          <w:rFonts w:ascii="Times New Roman" w:hAnsi="Times New Roman" w:eastAsia="宋体"/>
        </w:rPr>
        <w:t>A. Call John.</w:t>
      </w:r>
    </w:p>
    <w:p>
      <w:pPr>
        <w:pStyle w:val="19"/>
        <w:rPr>
          <w:rFonts w:ascii="Times New Roman" w:hAnsi="Times New Roman" w:eastAsia="宋体"/>
        </w:rPr>
      </w:pPr>
      <w:r>
        <w:rPr>
          <w:rFonts w:ascii="Times New Roman" w:hAnsi="Times New Roman" w:eastAsia="宋体"/>
        </w:rPr>
        <w:t>B. Go without John.</w:t>
      </w:r>
    </w:p>
    <w:p>
      <w:pPr>
        <w:pStyle w:val="19"/>
        <w:rPr>
          <w:rFonts w:ascii="Times New Roman" w:hAnsi="Times New Roman" w:eastAsia="宋体"/>
        </w:rPr>
      </w:pPr>
      <w:r>
        <w:rPr>
          <w:rFonts w:ascii="Times New Roman" w:hAnsi="Times New Roman" w:eastAsia="宋体"/>
        </w:rPr>
        <w:t>C. Wait for John.</w:t>
      </w:r>
    </w:p>
    <w:p>
      <w:pPr>
        <w:pStyle w:val="19"/>
        <w:rPr>
          <w:rFonts w:ascii="Times New Roman" w:hAnsi="Times New Roman" w:eastAsia="宋体"/>
        </w:rPr>
      </w:pPr>
      <w:r>
        <w:rPr>
          <w:rFonts w:ascii="Times New Roman" w:hAnsi="Times New Roman" w:eastAsia="宋体"/>
        </w:rPr>
        <w:t>2.When does the next bus leave for the airport?</w:t>
      </w:r>
    </w:p>
    <w:p>
      <w:pPr>
        <w:pStyle w:val="19"/>
        <w:rPr>
          <w:rFonts w:ascii="Times New Roman" w:hAnsi="Times New Roman" w:eastAsia="宋体"/>
        </w:rPr>
      </w:pPr>
      <w:r>
        <w:rPr>
          <w:rFonts w:ascii="Times New Roman" w:hAnsi="Times New Roman" w:eastAsia="宋体"/>
        </w:rPr>
        <w:t>A. At 9:30.</w:t>
      </w:r>
    </w:p>
    <w:p>
      <w:pPr>
        <w:pStyle w:val="19"/>
        <w:rPr>
          <w:rFonts w:ascii="Times New Roman" w:hAnsi="Times New Roman" w:eastAsia="宋体"/>
        </w:rPr>
      </w:pPr>
      <w:r>
        <w:rPr>
          <w:rFonts w:ascii="Times New Roman" w:hAnsi="Times New Roman" w:eastAsia="宋体"/>
        </w:rPr>
        <w:t>B. At 10:00.</w:t>
      </w:r>
    </w:p>
    <w:p>
      <w:pPr>
        <w:pStyle w:val="19"/>
        <w:rPr>
          <w:rFonts w:ascii="Times New Roman" w:hAnsi="Times New Roman" w:eastAsia="宋体"/>
        </w:rPr>
      </w:pPr>
      <w:r>
        <w:rPr>
          <w:rFonts w:ascii="Times New Roman" w:hAnsi="Times New Roman" w:eastAsia="宋体"/>
        </w:rPr>
        <w:t>C. At 10:30.</w:t>
      </w:r>
    </w:p>
    <w:p>
      <w:pPr>
        <w:pStyle w:val="19"/>
        <w:rPr>
          <w:rFonts w:ascii="Times New Roman" w:hAnsi="Times New Roman" w:eastAsia="宋体"/>
        </w:rPr>
      </w:pPr>
      <w:r>
        <w:rPr>
          <w:rFonts w:ascii="Times New Roman" w:hAnsi="Times New Roman" w:eastAsia="宋体"/>
        </w:rPr>
        <w:t>3.Where did the man find the wallet?</w:t>
      </w:r>
    </w:p>
    <w:p>
      <w:pPr>
        <w:pStyle w:val="19"/>
        <w:rPr>
          <w:rFonts w:ascii="Times New Roman" w:hAnsi="Times New Roman" w:eastAsia="宋体"/>
        </w:rPr>
      </w:pPr>
      <w:r>
        <w:rPr>
          <w:rFonts w:ascii="Times New Roman" w:hAnsi="Times New Roman" w:eastAsia="宋体"/>
        </w:rPr>
        <w:t>A. In the grass.</w:t>
      </w:r>
    </w:p>
    <w:p>
      <w:pPr>
        <w:pStyle w:val="19"/>
        <w:rPr>
          <w:rFonts w:ascii="Times New Roman" w:hAnsi="Times New Roman" w:eastAsia="宋体"/>
        </w:rPr>
      </w:pPr>
      <w:r>
        <w:rPr>
          <w:rFonts w:ascii="Times New Roman" w:hAnsi="Times New Roman" w:eastAsia="宋体"/>
        </w:rPr>
        <w:t>B. At the parking lot.</w:t>
      </w:r>
    </w:p>
    <w:p>
      <w:pPr>
        <w:pStyle w:val="19"/>
        <w:rPr>
          <w:rFonts w:ascii="Times New Roman" w:hAnsi="Times New Roman" w:eastAsia="宋体"/>
        </w:rPr>
      </w:pPr>
      <w:r>
        <w:rPr>
          <w:rFonts w:ascii="Times New Roman" w:hAnsi="Times New Roman" w:eastAsia="宋体"/>
        </w:rPr>
        <w:t>C. In the lab.</w:t>
      </w:r>
    </w:p>
    <w:p>
      <w:pPr>
        <w:pStyle w:val="19"/>
        <w:rPr>
          <w:rFonts w:ascii="Times New Roman" w:hAnsi="Times New Roman" w:eastAsia="宋体"/>
        </w:rPr>
      </w:pPr>
      <w:r>
        <w:rPr>
          <w:rFonts w:ascii="Times New Roman" w:hAnsi="Times New Roman" w:eastAsia="宋体"/>
        </w:rPr>
        <w:t>4.How does the man want the woman to pay for the book?</w:t>
      </w:r>
    </w:p>
    <w:p>
      <w:pPr>
        <w:pStyle w:val="19"/>
        <w:rPr>
          <w:rFonts w:ascii="Times New Roman" w:hAnsi="Times New Roman" w:eastAsia="宋体"/>
        </w:rPr>
      </w:pPr>
      <w:r>
        <w:rPr>
          <w:rFonts w:ascii="Times New Roman" w:hAnsi="Times New Roman" w:eastAsia="宋体"/>
        </w:rPr>
        <w:t>A. By credit card.</w:t>
      </w:r>
    </w:p>
    <w:p>
      <w:pPr>
        <w:pStyle w:val="19"/>
        <w:rPr>
          <w:rFonts w:ascii="Times New Roman" w:hAnsi="Times New Roman" w:eastAsia="宋体"/>
        </w:rPr>
      </w:pPr>
      <w:r>
        <w:rPr>
          <w:rFonts w:ascii="Times New Roman" w:hAnsi="Times New Roman" w:eastAsia="宋体"/>
        </w:rPr>
        <w:t>B. In cash.</w:t>
      </w:r>
    </w:p>
    <w:p>
      <w:pPr>
        <w:pStyle w:val="19"/>
        <w:rPr>
          <w:rFonts w:ascii="Times New Roman" w:hAnsi="Times New Roman" w:eastAsia="宋体"/>
        </w:rPr>
      </w:pPr>
      <w:r>
        <w:rPr>
          <w:rFonts w:ascii="Times New Roman" w:hAnsi="Times New Roman" w:eastAsia="宋体"/>
        </w:rPr>
        <w:t>C. By cheque.</w:t>
      </w:r>
    </w:p>
    <w:p>
      <w:pPr>
        <w:pStyle w:val="19"/>
        <w:rPr>
          <w:rFonts w:ascii="Times New Roman" w:hAnsi="Times New Roman" w:eastAsia="宋体"/>
        </w:rPr>
      </w:pPr>
      <w:r>
        <w:rPr>
          <w:rFonts w:ascii="Times New Roman" w:hAnsi="Times New Roman" w:eastAsia="宋体"/>
        </w:rPr>
        <w:t>5.What is the conversation mainly about?</w:t>
      </w:r>
    </w:p>
    <w:p>
      <w:pPr>
        <w:pStyle w:val="19"/>
        <w:rPr>
          <w:rFonts w:ascii="Times New Roman" w:hAnsi="Times New Roman" w:eastAsia="宋体"/>
        </w:rPr>
      </w:pPr>
      <w:r>
        <w:rPr>
          <w:rFonts w:ascii="Times New Roman" w:hAnsi="Times New Roman" w:eastAsia="宋体"/>
        </w:rPr>
        <w:t>A. Swimming pools.</w:t>
      </w:r>
    </w:p>
    <w:p>
      <w:pPr>
        <w:pStyle w:val="19"/>
        <w:rPr>
          <w:rFonts w:ascii="Times New Roman" w:hAnsi="Times New Roman" w:eastAsia="宋体"/>
        </w:rPr>
      </w:pPr>
      <w:r>
        <w:rPr>
          <w:rFonts w:ascii="Times New Roman" w:hAnsi="Times New Roman" w:eastAsia="宋体"/>
        </w:rPr>
        <w:t>B. Sports lessons.</w:t>
      </w:r>
    </w:p>
    <w:p>
      <w:pPr>
        <w:pStyle w:val="19"/>
        <w:rPr>
          <w:rFonts w:ascii="Times New Roman" w:hAnsi="Times New Roman" w:eastAsia="宋体"/>
        </w:rPr>
      </w:pPr>
      <w:r>
        <w:rPr>
          <w:rFonts w:ascii="Times New Roman" w:hAnsi="Times New Roman" w:eastAsia="宋体"/>
        </w:rPr>
        <w:t>C. A sports center.</w:t>
      </w:r>
    </w:p>
    <w:p>
      <w:pPr>
        <w:pStyle w:val="19"/>
        <w:rPr>
          <w:rFonts w:ascii="Times New Roman" w:hAnsi="Times New Roman" w:eastAsia="宋体"/>
        </w:rPr>
      </w:pPr>
      <w:r>
        <w:rPr>
          <w:rFonts w:ascii="Times New Roman" w:hAnsi="Times New Roman" w:eastAsia="宋体"/>
        </w:rPr>
        <w:t>第二节（共15小题；每小题1.5分，满分22.5分）</w:t>
      </w:r>
    </w:p>
    <w:p>
      <w:pPr>
        <w:pStyle w:val="19"/>
        <w:rPr>
          <w:rFonts w:ascii="Times New Roman" w:hAnsi="Times New Roman" w:eastAsia="宋体"/>
          <w:lang w:eastAsia="zh-CN"/>
        </w:rPr>
      </w:pPr>
      <w:r>
        <w:rPr>
          <w:rFonts w:ascii="Times New Roman" w:hAnsi="Times New Roman" w:eastAsia="宋体"/>
          <w:lang w:eastAsia="zh-CN"/>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白读两遍。</w:t>
      </w:r>
    </w:p>
    <w:p>
      <w:pPr>
        <w:pStyle w:val="19"/>
        <w:rPr>
          <w:rFonts w:ascii="Times New Roman" w:hAnsi="Times New Roman" w:eastAsia="宋体"/>
          <w:lang w:eastAsia="zh-CN"/>
        </w:rPr>
      </w:pPr>
      <w:r>
        <w:rPr>
          <w:rFonts w:ascii="Times New Roman" w:hAnsi="Times New Roman" w:eastAsia="宋体"/>
          <w:lang w:eastAsia="zh-CN"/>
        </w:rPr>
        <w:t>听第6段材料，回答第6、7题。</w:t>
      </w:r>
    </w:p>
    <w:p>
      <w:pPr>
        <w:pStyle w:val="19"/>
        <w:rPr>
          <w:rFonts w:ascii="Times New Roman" w:hAnsi="Times New Roman" w:eastAsia="宋体"/>
        </w:rPr>
      </w:pPr>
      <w:r>
        <w:rPr>
          <w:rFonts w:ascii="Times New Roman" w:hAnsi="Times New Roman" w:eastAsia="宋体"/>
        </w:rPr>
        <w:t>6.What is the probable relationship between the speakers?</w:t>
      </w:r>
    </w:p>
    <w:p>
      <w:pPr>
        <w:pStyle w:val="19"/>
        <w:rPr>
          <w:rFonts w:ascii="Times New Roman" w:hAnsi="Times New Roman" w:eastAsia="宋体"/>
        </w:rPr>
      </w:pPr>
      <w:r>
        <w:rPr>
          <w:rFonts w:ascii="Times New Roman" w:hAnsi="Times New Roman" w:eastAsia="宋体"/>
        </w:rPr>
        <w:t>A. Relatives.</w:t>
      </w:r>
    </w:p>
    <w:p>
      <w:pPr>
        <w:pStyle w:val="19"/>
        <w:rPr>
          <w:rFonts w:ascii="Times New Roman" w:hAnsi="Times New Roman" w:eastAsia="宋体"/>
        </w:rPr>
      </w:pPr>
      <w:r>
        <w:rPr>
          <w:rFonts w:ascii="Times New Roman" w:hAnsi="Times New Roman" w:eastAsia="宋体"/>
        </w:rPr>
        <w:t>B. Colleagues.</w:t>
      </w:r>
    </w:p>
    <w:p>
      <w:pPr>
        <w:pStyle w:val="19"/>
        <w:rPr>
          <w:rFonts w:ascii="Times New Roman" w:hAnsi="Times New Roman" w:eastAsia="宋体"/>
        </w:rPr>
      </w:pPr>
      <w:r>
        <w:rPr>
          <w:rFonts w:ascii="Times New Roman" w:hAnsi="Times New Roman" w:eastAsia="宋体"/>
        </w:rPr>
        <w:t>C. Neighbors.</w:t>
      </w:r>
    </w:p>
    <w:p>
      <w:pPr>
        <w:pStyle w:val="19"/>
        <w:rPr>
          <w:rFonts w:ascii="Times New Roman" w:hAnsi="Times New Roman" w:eastAsia="宋体"/>
        </w:rPr>
      </w:pPr>
      <w:r>
        <w:rPr>
          <w:rFonts w:ascii="Times New Roman" w:hAnsi="Times New Roman" w:eastAsia="宋体"/>
        </w:rPr>
        <w:t>7.Where is the post office?</w:t>
      </w:r>
    </w:p>
    <w:p>
      <w:pPr>
        <w:pStyle w:val="19"/>
        <w:rPr>
          <w:rFonts w:ascii="Times New Roman" w:hAnsi="Times New Roman" w:eastAsia="宋体"/>
        </w:rPr>
      </w:pPr>
      <w:r>
        <w:rPr>
          <w:rFonts w:ascii="Times New Roman" w:hAnsi="Times New Roman" w:eastAsia="宋体"/>
        </w:rPr>
        <w:t>A. Opposite the police station.</w:t>
      </w:r>
    </w:p>
    <w:p>
      <w:pPr>
        <w:pStyle w:val="19"/>
        <w:rPr>
          <w:rFonts w:ascii="Times New Roman" w:hAnsi="Times New Roman" w:eastAsia="宋体"/>
        </w:rPr>
      </w:pPr>
      <w:r>
        <w:rPr>
          <w:rFonts w:ascii="Times New Roman" w:hAnsi="Times New Roman" w:eastAsia="宋体"/>
        </w:rPr>
        <w:t>B. On the left of the restaurant.</w:t>
      </w:r>
    </w:p>
    <w:p>
      <w:pPr>
        <w:pStyle w:val="19"/>
        <w:rPr>
          <w:rFonts w:ascii="Times New Roman" w:hAnsi="Times New Roman" w:eastAsia="宋体"/>
        </w:rPr>
      </w:pPr>
      <w:r>
        <w:rPr>
          <w:rFonts w:ascii="Times New Roman" w:hAnsi="Times New Roman" w:eastAsia="宋体"/>
        </w:rPr>
        <w:t>C. Across from the supermarket.</w:t>
      </w:r>
    </w:p>
    <w:p>
      <w:pPr>
        <w:pStyle w:val="19"/>
        <w:rPr>
          <w:rFonts w:ascii="Times New Roman" w:hAnsi="Times New Roman" w:eastAsia="宋体"/>
          <w:lang w:eastAsia="zh-CN"/>
        </w:rPr>
      </w:pPr>
      <w:r>
        <w:rPr>
          <w:rFonts w:ascii="Times New Roman" w:hAnsi="Times New Roman" w:eastAsia="宋体"/>
          <w:lang w:eastAsia="zh-CN"/>
        </w:rPr>
        <w:t>听第7段材料，回答第8至10题。</w:t>
      </w:r>
    </w:p>
    <w:p>
      <w:pPr>
        <w:pStyle w:val="19"/>
        <w:rPr>
          <w:rFonts w:ascii="Times New Roman" w:hAnsi="Times New Roman" w:eastAsia="宋体"/>
        </w:rPr>
      </w:pPr>
      <w:r>
        <w:rPr>
          <w:rFonts w:ascii="Times New Roman" w:hAnsi="Times New Roman" w:eastAsia="宋体"/>
        </w:rPr>
        <w:t>8.Why isn't the woman interested in the game?</w:t>
      </w:r>
    </w:p>
    <w:p>
      <w:pPr>
        <w:pStyle w:val="19"/>
        <w:rPr>
          <w:rFonts w:ascii="Times New Roman" w:hAnsi="Times New Roman" w:eastAsia="宋体"/>
        </w:rPr>
      </w:pPr>
      <w:r>
        <w:rPr>
          <w:rFonts w:ascii="Times New Roman" w:hAnsi="Times New Roman" w:eastAsia="宋体"/>
        </w:rPr>
        <w:t>A. She doesn't like the team.</w:t>
      </w:r>
    </w:p>
    <w:p>
      <w:pPr>
        <w:pStyle w:val="19"/>
        <w:rPr>
          <w:rFonts w:ascii="Times New Roman" w:hAnsi="Times New Roman" w:eastAsia="宋体"/>
        </w:rPr>
      </w:pPr>
      <w:r>
        <w:rPr>
          <w:rFonts w:ascii="Times New Roman" w:hAnsi="Times New Roman" w:eastAsia="宋体"/>
        </w:rPr>
        <w:t>B. She has never played it before.</w:t>
      </w:r>
    </w:p>
    <w:p>
      <w:pPr>
        <w:pStyle w:val="19"/>
        <w:rPr>
          <w:rFonts w:ascii="Times New Roman" w:hAnsi="Times New Roman" w:eastAsia="宋体"/>
        </w:rPr>
      </w:pPr>
      <w:r>
        <w:rPr>
          <w:rFonts w:ascii="Times New Roman" w:hAnsi="Times New Roman" w:eastAsia="宋体"/>
        </w:rPr>
        <w:t>C. She can't understand the game.</w:t>
      </w:r>
    </w:p>
    <w:p>
      <w:pPr>
        <w:pStyle w:val="19"/>
        <w:rPr>
          <w:rFonts w:ascii="Times New Roman" w:hAnsi="Times New Roman" w:eastAsia="宋体"/>
        </w:rPr>
      </w:pPr>
      <w:r>
        <w:rPr>
          <w:rFonts w:ascii="Times New Roman" w:hAnsi="Times New Roman" w:eastAsia="宋体"/>
        </w:rPr>
        <w:t>9.When did the man play football?</w:t>
      </w:r>
    </w:p>
    <w:p>
      <w:pPr>
        <w:pStyle w:val="19"/>
        <w:rPr>
          <w:rFonts w:ascii="Times New Roman" w:hAnsi="Times New Roman" w:eastAsia="宋体"/>
        </w:rPr>
      </w:pPr>
      <w:r>
        <w:rPr>
          <w:rFonts w:ascii="Times New Roman" w:hAnsi="Times New Roman" w:eastAsia="宋体"/>
        </w:rPr>
        <w:t>A. In college.</w:t>
      </w:r>
    </w:p>
    <w:p>
      <w:pPr>
        <w:pStyle w:val="19"/>
        <w:rPr>
          <w:rFonts w:ascii="Times New Roman" w:hAnsi="Times New Roman" w:eastAsia="宋体"/>
        </w:rPr>
      </w:pPr>
      <w:r>
        <w:rPr>
          <w:rFonts w:ascii="Times New Roman" w:hAnsi="Times New Roman" w:eastAsia="宋体"/>
        </w:rPr>
        <w:t>B. In high school.</w:t>
      </w:r>
    </w:p>
    <w:p>
      <w:pPr>
        <w:pStyle w:val="19"/>
        <w:rPr>
          <w:rFonts w:ascii="Times New Roman" w:hAnsi="Times New Roman" w:eastAsia="宋体"/>
        </w:rPr>
      </w:pPr>
      <w:r>
        <w:rPr>
          <w:rFonts w:ascii="Times New Roman" w:hAnsi="Times New Roman" w:eastAsia="宋体"/>
        </w:rPr>
        <w:t>C. In primary school.</w:t>
      </w:r>
    </w:p>
    <w:p>
      <w:pPr>
        <w:pStyle w:val="19"/>
        <w:rPr>
          <w:rFonts w:ascii="Times New Roman" w:hAnsi="Times New Roman" w:eastAsia="宋体"/>
        </w:rPr>
      </w:pPr>
      <w:r>
        <w:rPr>
          <w:rFonts w:ascii="Times New Roman" w:hAnsi="Times New Roman" w:eastAsia="宋体"/>
        </w:rPr>
        <w:t>10.What sport does the woman like best?</w:t>
      </w:r>
    </w:p>
    <w:p>
      <w:pPr>
        <w:pStyle w:val="19"/>
        <w:rPr>
          <w:rFonts w:ascii="Times New Roman" w:hAnsi="Times New Roman" w:eastAsia="宋体"/>
        </w:rPr>
      </w:pPr>
      <w:r>
        <w:rPr>
          <w:rFonts w:ascii="Times New Roman" w:hAnsi="Times New Roman" w:eastAsia="宋体"/>
        </w:rPr>
        <w:t>A. Baseball.</w:t>
      </w:r>
    </w:p>
    <w:p>
      <w:pPr>
        <w:pStyle w:val="19"/>
        <w:rPr>
          <w:rFonts w:ascii="Times New Roman" w:hAnsi="Times New Roman" w:eastAsia="宋体"/>
        </w:rPr>
      </w:pPr>
      <w:r>
        <w:rPr>
          <w:rFonts w:ascii="Times New Roman" w:hAnsi="Times New Roman" w:eastAsia="宋体"/>
        </w:rPr>
        <w:t>B. Basketball.</w:t>
      </w:r>
    </w:p>
    <w:p>
      <w:pPr>
        <w:pStyle w:val="19"/>
        <w:rPr>
          <w:rFonts w:ascii="Times New Roman" w:hAnsi="Times New Roman" w:eastAsia="宋体"/>
        </w:rPr>
      </w:pPr>
      <w:r>
        <w:rPr>
          <w:rFonts w:ascii="Times New Roman" w:hAnsi="Times New Roman" w:eastAsia="宋体"/>
        </w:rPr>
        <w:t>C. Football.</w:t>
      </w:r>
    </w:p>
    <w:p>
      <w:pPr>
        <w:pStyle w:val="19"/>
        <w:rPr>
          <w:rFonts w:ascii="Times New Roman" w:hAnsi="Times New Roman" w:eastAsia="宋体"/>
          <w:lang w:eastAsia="zh-CN"/>
        </w:rPr>
      </w:pPr>
      <w:r>
        <w:rPr>
          <w:rFonts w:ascii="Times New Roman" w:hAnsi="Times New Roman" w:eastAsia="宋体"/>
          <w:lang w:eastAsia="zh-CN"/>
        </w:rPr>
        <w:t>听第8段材料，回答第11至13题。</w:t>
      </w:r>
    </w:p>
    <w:p>
      <w:pPr>
        <w:pStyle w:val="19"/>
        <w:rPr>
          <w:rFonts w:ascii="Times New Roman" w:hAnsi="Times New Roman" w:eastAsia="宋体"/>
        </w:rPr>
      </w:pPr>
      <w:r>
        <w:rPr>
          <w:rFonts w:ascii="Times New Roman" w:hAnsi="Times New Roman" w:eastAsia="宋体"/>
        </w:rPr>
        <w:t>11. Which part of the house needs to be fixed first according to Jack?</w:t>
      </w:r>
    </w:p>
    <w:p>
      <w:pPr>
        <w:pStyle w:val="19"/>
        <w:rPr>
          <w:rFonts w:ascii="Times New Roman" w:hAnsi="Times New Roman" w:eastAsia="宋体"/>
        </w:rPr>
      </w:pPr>
      <w:r>
        <w:rPr>
          <w:rFonts w:ascii="Times New Roman" w:hAnsi="Times New Roman" w:eastAsia="宋体"/>
        </w:rPr>
        <w:t>A. The roof.</w:t>
      </w:r>
    </w:p>
    <w:p>
      <w:pPr>
        <w:pStyle w:val="19"/>
        <w:rPr>
          <w:rFonts w:ascii="Times New Roman" w:hAnsi="Times New Roman" w:eastAsia="宋体"/>
        </w:rPr>
      </w:pPr>
      <w:r>
        <w:rPr>
          <w:rFonts w:ascii="Times New Roman" w:hAnsi="Times New Roman" w:eastAsia="宋体"/>
        </w:rPr>
        <w:t>B. The floors.</w:t>
      </w:r>
    </w:p>
    <w:p>
      <w:pPr>
        <w:pStyle w:val="19"/>
        <w:rPr>
          <w:rFonts w:ascii="Times New Roman" w:hAnsi="Times New Roman" w:eastAsia="宋体"/>
        </w:rPr>
      </w:pPr>
      <w:r>
        <w:rPr>
          <w:rFonts w:ascii="Times New Roman" w:hAnsi="Times New Roman" w:eastAsia="宋体"/>
        </w:rPr>
        <w:t>C. The walls.</w:t>
      </w:r>
    </w:p>
    <w:p>
      <w:pPr>
        <w:pStyle w:val="19"/>
        <w:rPr>
          <w:rFonts w:ascii="Times New Roman" w:hAnsi="Times New Roman" w:eastAsia="宋体"/>
        </w:rPr>
      </w:pPr>
      <w:r>
        <w:rPr>
          <w:rFonts w:ascii="Times New Roman" w:hAnsi="Times New Roman" w:eastAsia="宋体"/>
        </w:rPr>
        <w:t>12.What is Jack's advice?</w:t>
      </w:r>
    </w:p>
    <w:p>
      <w:pPr>
        <w:pStyle w:val="19"/>
        <w:rPr>
          <w:rFonts w:ascii="Times New Roman" w:hAnsi="Times New Roman" w:eastAsia="宋体"/>
        </w:rPr>
      </w:pPr>
      <w:r>
        <w:rPr>
          <w:rFonts w:ascii="Times New Roman" w:hAnsi="Times New Roman" w:eastAsia="宋体"/>
        </w:rPr>
        <w:t>A. Sell his car.</w:t>
      </w:r>
    </w:p>
    <w:p>
      <w:pPr>
        <w:pStyle w:val="19"/>
        <w:rPr>
          <w:rFonts w:ascii="Times New Roman" w:hAnsi="Times New Roman" w:eastAsia="宋体"/>
        </w:rPr>
      </w:pPr>
      <w:r>
        <w:rPr>
          <w:rFonts w:ascii="Times New Roman" w:hAnsi="Times New Roman" w:eastAsia="宋体"/>
        </w:rPr>
        <w:t>B. Ask others for help.</w:t>
      </w:r>
    </w:p>
    <w:p>
      <w:pPr>
        <w:pStyle w:val="19"/>
        <w:rPr>
          <w:rFonts w:ascii="Times New Roman" w:hAnsi="Times New Roman" w:eastAsia="宋体"/>
        </w:rPr>
      </w:pPr>
      <w:r>
        <w:rPr>
          <w:rFonts w:ascii="Times New Roman" w:hAnsi="Times New Roman" w:eastAsia="宋体"/>
        </w:rPr>
        <w:t>C. Fix the house next year.</w:t>
      </w:r>
    </w:p>
    <w:p>
      <w:pPr>
        <w:pStyle w:val="19"/>
        <w:rPr>
          <w:rFonts w:ascii="Times New Roman" w:hAnsi="Times New Roman" w:eastAsia="宋体"/>
        </w:rPr>
      </w:pPr>
      <w:r>
        <w:rPr>
          <w:rFonts w:ascii="Times New Roman" w:hAnsi="Times New Roman" w:eastAsia="宋体"/>
        </w:rPr>
        <w:t>13.How does Lisa sound in the end?</w:t>
      </w:r>
    </w:p>
    <w:p>
      <w:pPr>
        <w:pStyle w:val="19"/>
        <w:rPr>
          <w:rFonts w:ascii="Times New Roman" w:hAnsi="Times New Roman" w:eastAsia="宋体"/>
        </w:rPr>
      </w:pPr>
      <w:r>
        <w:rPr>
          <w:rFonts w:ascii="Times New Roman" w:hAnsi="Times New Roman" w:eastAsia="宋体"/>
        </w:rPr>
        <w:t>A. Uncertain.</w:t>
      </w:r>
    </w:p>
    <w:p>
      <w:pPr>
        <w:pStyle w:val="19"/>
        <w:rPr>
          <w:rFonts w:ascii="Times New Roman" w:hAnsi="Times New Roman" w:eastAsia="宋体"/>
        </w:rPr>
      </w:pPr>
      <w:r>
        <w:rPr>
          <w:rFonts w:ascii="Times New Roman" w:hAnsi="Times New Roman" w:eastAsia="宋体"/>
        </w:rPr>
        <w:t>B. Determined.</w:t>
      </w:r>
    </w:p>
    <w:p>
      <w:pPr>
        <w:pStyle w:val="19"/>
        <w:rPr>
          <w:rFonts w:ascii="Times New Roman" w:hAnsi="Times New Roman" w:eastAsia="宋体"/>
        </w:rPr>
      </w:pPr>
      <w:r>
        <w:rPr>
          <w:rFonts w:ascii="Times New Roman" w:hAnsi="Times New Roman" w:eastAsia="宋体"/>
        </w:rPr>
        <w:t>C. Worried.</w:t>
      </w:r>
    </w:p>
    <w:p>
      <w:pPr>
        <w:pStyle w:val="19"/>
        <w:rPr>
          <w:rFonts w:ascii="Times New Roman" w:hAnsi="Times New Roman" w:eastAsia="宋体"/>
          <w:lang w:eastAsia="zh-CN"/>
        </w:rPr>
      </w:pPr>
      <w:r>
        <w:rPr>
          <w:rFonts w:ascii="Times New Roman" w:hAnsi="Times New Roman" w:eastAsia="宋体"/>
          <w:lang w:eastAsia="zh-CN"/>
        </w:rPr>
        <w:t>听第9段材料，回答第14至16题。</w:t>
      </w:r>
    </w:p>
    <w:p>
      <w:pPr>
        <w:pStyle w:val="19"/>
        <w:rPr>
          <w:rFonts w:ascii="Times New Roman" w:hAnsi="Times New Roman" w:eastAsia="宋体"/>
        </w:rPr>
      </w:pPr>
      <w:r>
        <w:rPr>
          <w:rFonts w:ascii="Times New Roman" w:hAnsi="Times New Roman" w:eastAsia="宋体"/>
        </w:rPr>
        <w:t>14.Why does the woman want to learn Spanish?</w:t>
      </w:r>
    </w:p>
    <w:p>
      <w:pPr>
        <w:pStyle w:val="19"/>
        <w:rPr>
          <w:rFonts w:ascii="Times New Roman" w:hAnsi="Times New Roman" w:eastAsia="宋体"/>
        </w:rPr>
      </w:pPr>
      <w:r>
        <w:rPr>
          <w:rFonts w:ascii="Times New Roman" w:hAnsi="Times New Roman" w:eastAsia="宋体"/>
        </w:rPr>
        <w:t>A. It is a useful language.</w:t>
      </w:r>
    </w:p>
    <w:p>
      <w:pPr>
        <w:pStyle w:val="19"/>
        <w:rPr>
          <w:rFonts w:ascii="Times New Roman" w:hAnsi="Times New Roman" w:eastAsia="宋体"/>
        </w:rPr>
      </w:pPr>
      <w:r>
        <w:rPr>
          <w:rFonts w:ascii="Times New Roman" w:hAnsi="Times New Roman" w:eastAsia="宋体"/>
        </w:rPr>
        <w:t>B. It is simple to pronounce.</w:t>
      </w:r>
    </w:p>
    <w:p>
      <w:pPr>
        <w:pStyle w:val="19"/>
        <w:rPr>
          <w:rFonts w:ascii="Times New Roman" w:hAnsi="Times New Roman" w:eastAsia="宋体"/>
        </w:rPr>
      </w:pPr>
      <w:r>
        <w:rPr>
          <w:rFonts w:ascii="Times New Roman" w:hAnsi="Times New Roman" w:eastAsia="宋体"/>
        </w:rPr>
        <w:t>C. Its grammar is easy to learn.</w:t>
      </w:r>
    </w:p>
    <w:p>
      <w:pPr>
        <w:pStyle w:val="19"/>
        <w:rPr>
          <w:rFonts w:ascii="Times New Roman" w:hAnsi="Times New Roman" w:eastAsia="宋体"/>
        </w:rPr>
      </w:pPr>
      <w:r>
        <w:rPr>
          <w:rFonts w:ascii="Times New Roman" w:hAnsi="Times New Roman" w:eastAsia="宋体"/>
        </w:rPr>
        <w:t>15.Where was the woman's grandmother born?</w:t>
      </w:r>
    </w:p>
    <w:p>
      <w:pPr>
        <w:pStyle w:val="19"/>
        <w:rPr>
          <w:rFonts w:ascii="Times New Roman" w:hAnsi="Times New Roman" w:eastAsia="宋体"/>
        </w:rPr>
      </w:pPr>
      <w:r>
        <w:rPr>
          <w:rFonts w:ascii="Times New Roman" w:hAnsi="Times New Roman" w:eastAsia="宋体"/>
        </w:rPr>
        <w:t>C. In Russia.</w:t>
      </w:r>
    </w:p>
    <w:p>
      <w:pPr>
        <w:pStyle w:val="19"/>
        <w:rPr>
          <w:rFonts w:ascii="Times New Roman" w:hAnsi="Times New Roman" w:eastAsia="宋体"/>
        </w:rPr>
      </w:pPr>
      <w:r>
        <w:rPr>
          <w:rFonts w:ascii="Times New Roman" w:hAnsi="Times New Roman" w:eastAsia="宋体"/>
        </w:rPr>
        <w:t>A. In China.</w:t>
      </w:r>
    </w:p>
    <w:p>
      <w:pPr>
        <w:pStyle w:val="19"/>
        <w:rPr>
          <w:rFonts w:ascii="Times New Roman" w:hAnsi="Times New Roman" w:eastAsia="宋体"/>
        </w:rPr>
      </w:pPr>
      <w:r>
        <w:rPr>
          <w:rFonts w:ascii="Times New Roman" w:hAnsi="Times New Roman" w:eastAsia="宋体"/>
        </w:rPr>
        <w:t>B. In England.</w:t>
      </w:r>
    </w:p>
    <w:p>
      <w:pPr>
        <w:pStyle w:val="19"/>
        <w:rPr>
          <w:rFonts w:ascii="Times New Roman" w:hAnsi="Times New Roman" w:eastAsia="宋体"/>
        </w:rPr>
      </w:pPr>
      <w:r>
        <w:rPr>
          <w:rFonts w:ascii="Times New Roman" w:hAnsi="Times New Roman" w:eastAsia="宋体"/>
        </w:rPr>
        <w:t>16. What do we know about the woman?</w:t>
      </w:r>
    </w:p>
    <w:p>
      <w:pPr>
        <w:pStyle w:val="19"/>
        <w:rPr>
          <w:rFonts w:ascii="Times New Roman" w:hAnsi="Times New Roman" w:eastAsia="宋体"/>
        </w:rPr>
      </w:pPr>
      <w:r>
        <w:rPr>
          <w:rFonts w:ascii="Times New Roman" w:hAnsi="Times New Roman" w:eastAsia="宋体"/>
        </w:rPr>
        <w:t>A. She lives quite far from her parents.</w:t>
      </w:r>
    </w:p>
    <w:p>
      <w:pPr>
        <w:pStyle w:val="19"/>
        <w:rPr>
          <w:rFonts w:ascii="Times New Roman" w:hAnsi="Times New Roman" w:eastAsia="宋体"/>
        </w:rPr>
      </w:pPr>
      <w:r>
        <w:rPr>
          <w:rFonts w:ascii="Times New Roman" w:hAnsi="Times New Roman" w:eastAsia="宋体"/>
        </w:rPr>
        <w:t>B. She will leave for China in six months.</w:t>
      </w:r>
    </w:p>
    <w:p>
      <w:pPr>
        <w:pStyle w:val="19"/>
        <w:rPr>
          <w:rFonts w:ascii="Times New Roman" w:hAnsi="Times New Roman" w:eastAsia="宋体"/>
        </w:rPr>
      </w:pPr>
      <w:r>
        <w:rPr>
          <w:rFonts w:ascii="Times New Roman" w:hAnsi="Times New Roman" w:eastAsia="宋体"/>
        </w:rPr>
        <w:t>C. She would rather do Chinese than Russian.</w:t>
      </w:r>
    </w:p>
    <w:p>
      <w:pPr>
        <w:pStyle w:val="19"/>
        <w:rPr>
          <w:rFonts w:ascii="Times New Roman" w:hAnsi="Times New Roman" w:eastAsia="宋体"/>
          <w:lang w:eastAsia="zh-CN"/>
        </w:rPr>
      </w:pPr>
      <w:r>
        <w:rPr>
          <w:rFonts w:ascii="Times New Roman" w:hAnsi="Times New Roman" w:eastAsia="宋体"/>
          <w:lang w:eastAsia="zh-CN"/>
        </w:rPr>
        <w:t>听第10段材料，回答第17至20题。</w:t>
      </w:r>
    </w:p>
    <w:p>
      <w:pPr>
        <w:pStyle w:val="19"/>
        <w:rPr>
          <w:rFonts w:ascii="Times New Roman" w:hAnsi="Times New Roman" w:eastAsia="宋体"/>
        </w:rPr>
      </w:pPr>
      <w:r>
        <w:rPr>
          <w:rFonts w:ascii="Times New Roman" w:hAnsi="Times New Roman" w:eastAsia="宋体"/>
        </w:rPr>
        <w:t>17.What did John enjoy doing in his childhood?</w:t>
      </w:r>
    </w:p>
    <w:p>
      <w:pPr>
        <w:pStyle w:val="19"/>
        <w:rPr>
          <w:rFonts w:ascii="Times New Roman" w:hAnsi="Times New Roman" w:eastAsia="宋体"/>
        </w:rPr>
      </w:pPr>
      <w:r>
        <w:rPr>
          <w:rFonts w:ascii="Times New Roman" w:hAnsi="Times New Roman" w:eastAsia="宋体"/>
        </w:rPr>
        <w:t>A. Touring France.</w:t>
      </w:r>
    </w:p>
    <w:p>
      <w:pPr>
        <w:pStyle w:val="19"/>
        <w:rPr>
          <w:rFonts w:ascii="Times New Roman" w:hAnsi="Times New Roman" w:eastAsia="宋体"/>
        </w:rPr>
      </w:pPr>
      <w:r>
        <w:rPr>
          <w:rFonts w:ascii="Times New Roman" w:hAnsi="Times New Roman" w:eastAsia="宋体"/>
        </w:rPr>
        <w:t>B. Playing outdoors.</w:t>
      </w:r>
    </w:p>
    <w:p>
      <w:pPr>
        <w:pStyle w:val="19"/>
        <w:rPr>
          <w:rFonts w:ascii="Times New Roman" w:hAnsi="Times New Roman" w:eastAsia="宋体"/>
        </w:rPr>
      </w:pPr>
      <w:r>
        <w:rPr>
          <w:rFonts w:ascii="Times New Roman" w:hAnsi="Times New Roman" w:eastAsia="宋体"/>
        </w:rPr>
        <w:t>C. Painting pictures.</w:t>
      </w:r>
    </w:p>
    <w:p>
      <w:pPr>
        <w:pStyle w:val="19"/>
        <w:rPr>
          <w:rFonts w:ascii="Times New Roman" w:hAnsi="Times New Roman" w:eastAsia="宋体"/>
        </w:rPr>
      </w:pPr>
      <w:r>
        <w:rPr>
          <w:rFonts w:ascii="Times New Roman" w:hAnsi="Times New Roman" w:eastAsia="宋体"/>
        </w:rPr>
        <w:t>18.What did John do after he moved to the USA?</w:t>
      </w:r>
    </w:p>
    <w:p>
      <w:pPr>
        <w:pStyle w:val="19"/>
        <w:rPr>
          <w:rFonts w:ascii="Times New Roman" w:hAnsi="Times New Roman" w:eastAsia="宋体"/>
        </w:rPr>
      </w:pPr>
      <w:r>
        <w:rPr>
          <w:rFonts w:ascii="Times New Roman" w:hAnsi="Times New Roman" w:eastAsia="宋体"/>
        </w:rPr>
        <w:t>A. He did business.</w:t>
      </w:r>
    </w:p>
    <w:p>
      <w:pPr>
        <w:pStyle w:val="19"/>
        <w:rPr>
          <w:rFonts w:ascii="Times New Roman" w:hAnsi="Times New Roman" w:eastAsia="宋体"/>
        </w:rPr>
      </w:pPr>
      <w:r>
        <w:rPr>
          <w:rFonts w:ascii="Times New Roman" w:hAnsi="Times New Roman" w:eastAsia="宋体"/>
        </w:rPr>
        <w:t>B. He studied biology.</w:t>
      </w:r>
    </w:p>
    <w:p>
      <w:pPr>
        <w:pStyle w:val="19"/>
        <w:rPr>
          <w:rFonts w:ascii="Times New Roman" w:hAnsi="Times New Roman" w:eastAsia="宋体"/>
        </w:rPr>
      </w:pPr>
      <w:r>
        <w:rPr>
          <w:rFonts w:ascii="Times New Roman" w:hAnsi="Times New Roman" w:eastAsia="宋体"/>
        </w:rPr>
        <w:t>C. He worked on a farm.</w:t>
      </w:r>
    </w:p>
    <w:p>
      <w:pPr>
        <w:pStyle w:val="19"/>
        <w:rPr>
          <w:rFonts w:ascii="Times New Roman" w:hAnsi="Times New Roman" w:eastAsia="宋体"/>
        </w:rPr>
      </w:pPr>
      <w:r>
        <w:rPr>
          <w:rFonts w:ascii="Times New Roman" w:hAnsi="Times New Roman" w:eastAsia="宋体"/>
        </w:rPr>
        <w:t>19.Why did John go hunting?</w:t>
      </w:r>
    </w:p>
    <w:p>
      <w:pPr>
        <w:pStyle w:val="19"/>
        <w:rPr>
          <w:rFonts w:ascii="Times New Roman" w:hAnsi="Times New Roman" w:eastAsia="宋体"/>
        </w:rPr>
      </w:pPr>
      <w:r>
        <w:rPr>
          <w:rFonts w:ascii="Times New Roman" w:hAnsi="Times New Roman" w:eastAsia="宋体"/>
        </w:rPr>
        <w:t>A. For food.</w:t>
      </w:r>
    </w:p>
    <w:p>
      <w:pPr>
        <w:pStyle w:val="19"/>
        <w:rPr>
          <w:rFonts w:ascii="Times New Roman" w:hAnsi="Times New Roman" w:eastAsia="宋体"/>
        </w:rPr>
      </w:pPr>
      <w:r>
        <w:rPr>
          <w:rFonts w:ascii="Times New Roman" w:hAnsi="Times New Roman" w:eastAsia="宋体"/>
        </w:rPr>
        <w:t>B. For pleasure.</w:t>
      </w:r>
    </w:p>
    <w:p>
      <w:pPr>
        <w:pStyle w:val="19"/>
        <w:rPr>
          <w:rFonts w:ascii="Times New Roman" w:hAnsi="Times New Roman" w:eastAsia="宋体"/>
        </w:rPr>
      </w:pPr>
      <w:r>
        <w:rPr>
          <w:rFonts w:ascii="Times New Roman" w:hAnsi="Times New Roman" w:eastAsia="宋体"/>
        </w:rPr>
        <w:t>C. For money.</w:t>
      </w:r>
    </w:p>
    <w:p>
      <w:pPr>
        <w:pStyle w:val="19"/>
        <w:rPr>
          <w:rFonts w:ascii="Times New Roman" w:hAnsi="Times New Roman" w:eastAsia="宋体"/>
        </w:rPr>
      </w:pPr>
      <w:r>
        <w:rPr>
          <w:rFonts w:ascii="Times New Roman" w:hAnsi="Times New Roman" w:eastAsia="宋体"/>
        </w:rPr>
        <w:t>20.What is the subject of John's works?</w:t>
      </w:r>
    </w:p>
    <w:p>
      <w:pPr>
        <w:pStyle w:val="19"/>
        <w:rPr>
          <w:rFonts w:ascii="Times New Roman" w:hAnsi="Times New Roman" w:eastAsia="宋体"/>
        </w:rPr>
      </w:pPr>
      <w:r>
        <w:rPr>
          <w:rFonts w:ascii="Times New Roman" w:hAnsi="Times New Roman" w:eastAsia="宋体"/>
        </w:rPr>
        <w:t>A. American birds.</w:t>
      </w:r>
    </w:p>
    <w:p>
      <w:pPr>
        <w:pStyle w:val="19"/>
        <w:rPr>
          <w:rFonts w:ascii="Times New Roman" w:hAnsi="Times New Roman" w:eastAsia="宋体"/>
        </w:rPr>
      </w:pPr>
      <w:r>
        <w:rPr>
          <w:rFonts w:ascii="Times New Roman" w:hAnsi="Times New Roman" w:eastAsia="宋体"/>
        </w:rPr>
        <w:t>B. Natural scenery.</w:t>
      </w:r>
    </w:p>
    <w:p>
      <w:pPr>
        <w:pStyle w:val="19"/>
        <w:rPr>
          <w:rFonts w:ascii="Times New Roman" w:hAnsi="Times New Roman" w:eastAsia="宋体"/>
        </w:rPr>
      </w:pPr>
      <w:r>
        <w:rPr>
          <w:rFonts w:ascii="Times New Roman" w:hAnsi="Times New Roman" w:eastAsia="宋体"/>
        </w:rPr>
        <w:t>C. Family life.</w:t>
      </w:r>
    </w:p>
    <w:p>
      <w:pPr>
        <w:pStyle w:val="19"/>
        <w:rPr>
          <w:rFonts w:ascii="Times New Roman" w:hAnsi="Times New Roman" w:eastAsia="宋体"/>
        </w:rPr>
      </w:pPr>
      <w:r>
        <w:rPr>
          <w:rFonts w:ascii="Times New Roman" w:hAnsi="Times New Roman" w:eastAsia="宋体"/>
        </w:rPr>
        <w:t>第二部分：阅读理解（共两节，满分35分）</w:t>
      </w:r>
    </w:p>
    <w:p>
      <w:pPr>
        <w:pStyle w:val="19"/>
        <w:rPr>
          <w:rFonts w:ascii="Times New Roman" w:hAnsi="Times New Roman" w:eastAsia="宋体"/>
        </w:rPr>
      </w:pPr>
      <w:r>
        <w:rPr>
          <w:rFonts w:ascii="Times New Roman" w:hAnsi="Times New Roman" w:eastAsia="宋体"/>
        </w:rPr>
        <w:t>第一节（共10个小题；每小题2.5分，满分25分）</w:t>
      </w:r>
    </w:p>
    <w:p>
      <w:pPr>
        <w:pStyle w:val="19"/>
        <w:rPr>
          <w:rFonts w:ascii="Times New Roman" w:hAnsi="Times New Roman" w:eastAsia="宋体"/>
          <w:lang w:eastAsia="zh-CN"/>
        </w:rPr>
      </w:pPr>
      <w:r>
        <w:rPr>
          <w:rFonts w:ascii="Times New Roman" w:hAnsi="Times New Roman" w:eastAsia="宋体"/>
          <w:lang w:eastAsia="zh-CN"/>
        </w:rPr>
        <w:t>阅读下列短文，从每题所给的A、B、C和D四个选项中，选出最佳选项，并在答题纸上将该项涂黑。</w:t>
      </w:r>
    </w:p>
    <w:p>
      <w:pPr>
        <w:pStyle w:val="19"/>
        <w:jc w:val="center"/>
        <w:rPr>
          <w:rFonts w:ascii="Times New Roman" w:hAnsi="Times New Roman" w:eastAsia="宋体"/>
        </w:rPr>
      </w:pPr>
      <w:r>
        <w:rPr>
          <w:rFonts w:ascii="Times New Roman" w:hAnsi="Times New Roman" w:eastAsia="宋体"/>
        </w:rPr>
        <w:t>A</w:t>
      </w:r>
    </w:p>
    <w:p>
      <w:pPr>
        <w:pStyle w:val="19"/>
        <w:ind w:firstLine="440" w:firstLineChars="200"/>
        <w:jc w:val="both"/>
        <w:rPr>
          <w:rFonts w:ascii="Times New Roman" w:hAnsi="Times New Roman" w:eastAsia="宋体"/>
        </w:rPr>
      </w:pPr>
      <w:r>
        <w:rPr>
          <w:rFonts w:ascii="Times New Roman" w:hAnsi="Times New Roman" w:eastAsia="宋体"/>
        </w:rPr>
        <w:t>When our second child was born, Jim and I thought she was perfect, but the doctor pointed out that her feet were turned inward. “Left uncorrected, it would be a problem,” he told us.</w:t>
      </w:r>
    </w:p>
    <w:p>
      <w:pPr>
        <w:pStyle w:val="19"/>
        <w:ind w:firstLine="440" w:firstLineChars="200"/>
        <w:jc w:val="both"/>
        <w:rPr>
          <w:rFonts w:ascii="Times New Roman" w:hAnsi="Times New Roman" w:eastAsia="宋体"/>
        </w:rPr>
      </w:pPr>
      <w:r>
        <w:rPr>
          <w:rFonts w:ascii="Times New Roman" w:hAnsi="Times New Roman" w:eastAsia="宋体"/>
        </w:rPr>
        <w:t>We determined to do anything we could to help our baby. When only two weeks old, I brought her back to the doctor, just as he had directed, and the doctor put her tiny feet into casts (矫正器），her precious baby toes just barely visible. Because she was growing, I had to take her back to the doctor every two weeks to have each foot recast.</w:t>
      </w:r>
    </w:p>
    <w:p>
      <w:pPr>
        <w:pStyle w:val="19"/>
        <w:ind w:firstLine="440" w:firstLineChars="200"/>
        <w:jc w:val="both"/>
        <w:rPr>
          <w:rFonts w:ascii="Times New Roman" w:hAnsi="Times New Roman" w:eastAsia="宋体"/>
        </w:rPr>
      </w:pPr>
      <w:r>
        <w:rPr>
          <w:rFonts w:ascii="Times New Roman" w:hAnsi="Times New Roman" w:eastAsia="宋体"/>
        </w:rPr>
        <w:t>Finally, the casting was finished and it was time for corrective shoes. Jim and I watched with hope and concern as she struggled to walk. Those first, awkward steps made us so proud. By the time she entered preschool, her steps appeared quite normal. Encouraged by her progress, we looked for something else to help strengthen her lower body.</w:t>
      </w:r>
    </w:p>
    <w:p>
      <w:pPr>
        <w:pStyle w:val="19"/>
        <w:ind w:firstLine="440" w:firstLineChars="200"/>
        <w:jc w:val="both"/>
        <w:rPr>
          <w:rFonts w:ascii="Times New Roman" w:hAnsi="Times New Roman" w:eastAsia="宋体"/>
        </w:rPr>
      </w:pPr>
      <w:r>
        <w:rPr>
          <w:rFonts w:ascii="Times New Roman" w:hAnsi="Times New Roman" w:eastAsia="宋体"/>
        </w:rPr>
        <w:t>When she turned six, we signed her up for skating lessons and soon she was sliding like a swan. We watched in amazement as she skated on the ice. She wasn't a perfect skater and she had to work hard at every new movement, but she loved the ice and her hard work paid off. At fifteen, she competed in both pairs-skating and the ladies' singles at the 1988 World Junior Championships in Australia, winning both events! At the senior World Championships in 1991, she won the ladies' singles. Then we found ourselves filled with love and admiration in France, at the 1992 Winter Olympics, as our daughter, Kristi Yamaguchi, won the gold medal.</w:t>
      </w:r>
    </w:p>
    <w:p>
      <w:pPr>
        <w:pStyle w:val="19"/>
        <w:ind w:firstLine="440" w:firstLineChars="200"/>
        <w:jc w:val="both"/>
        <w:rPr>
          <w:rFonts w:ascii="Times New Roman" w:hAnsi="Times New Roman" w:eastAsia="宋体"/>
        </w:rPr>
      </w:pPr>
      <w:r>
        <w:rPr>
          <w:rFonts w:ascii="Times New Roman" w:hAnsi="Times New Roman" w:eastAsia="宋体"/>
        </w:rPr>
        <w:t>We were proud of Kristi, respecting her strength and hard work, and how far she had come on two tiny feet that had once been in heavy casts. In our eyes, Kristi had always walked with the grace of a true champion.</w:t>
      </w:r>
    </w:p>
    <w:p>
      <w:pPr>
        <w:pStyle w:val="19"/>
        <w:rPr>
          <w:rFonts w:ascii="Times New Roman" w:hAnsi="Times New Roman" w:eastAsia="宋体"/>
        </w:rPr>
      </w:pPr>
      <w:r>
        <w:rPr>
          <w:rFonts w:ascii="Times New Roman" w:hAnsi="Times New Roman" w:eastAsia="宋体"/>
        </w:rPr>
        <w:t>21. What do we know about Kristi before she turned six?</w:t>
      </w:r>
    </w:p>
    <w:p>
      <w:pPr>
        <w:pStyle w:val="19"/>
        <w:rPr>
          <w:rFonts w:ascii="Times New Roman" w:hAnsi="Times New Roman" w:eastAsia="宋体"/>
        </w:rPr>
      </w:pPr>
      <w:r>
        <w:rPr>
          <w:rFonts w:ascii="Times New Roman" w:hAnsi="Times New Roman" w:eastAsia="宋体"/>
        </w:rPr>
        <w:t>A. She still walked awkwardly when she entered preschool.</w:t>
      </w:r>
    </w:p>
    <w:p>
      <w:pPr>
        <w:pStyle w:val="19"/>
        <w:rPr>
          <w:rFonts w:ascii="Times New Roman" w:hAnsi="Times New Roman" w:eastAsia="宋体"/>
        </w:rPr>
      </w:pPr>
      <w:r>
        <w:rPr>
          <w:rFonts w:ascii="Times New Roman" w:hAnsi="Times New Roman" w:eastAsia="宋体"/>
        </w:rPr>
        <w:t>B. She was not likely to walk normally without foot correction.</w:t>
      </w:r>
    </w:p>
    <w:p>
      <w:pPr>
        <w:pStyle w:val="19"/>
        <w:rPr>
          <w:rFonts w:ascii="Times New Roman" w:hAnsi="Times New Roman" w:eastAsia="宋体"/>
        </w:rPr>
      </w:pPr>
      <w:r>
        <w:rPr>
          <w:rFonts w:ascii="Times New Roman" w:hAnsi="Times New Roman" w:eastAsia="宋体"/>
        </w:rPr>
        <w:t>C. She could walk normally as soon as the casting was finished.</w:t>
      </w:r>
    </w:p>
    <w:p>
      <w:pPr>
        <w:pStyle w:val="19"/>
        <w:rPr>
          <w:rFonts w:ascii="Times New Roman" w:hAnsi="Times New Roman" w:eastAsia="宋体"/>
        </w:rPr>
      </w:pPr>
      <w:r>
        <w:rPr>
          <w:rFonts w:ascii="Times New Roman" w:hAnsi="Times New Roman" w:eastAsia="宋体"/>
        </w:rPr>
        <w:t>D. She had her feet recast because of slow progress with walking.</w:t>
      </w:r>
    </w:p>
    <w:p>
      <w:pPr>
        <w:pStyle w:val="19"/>
        <w:rPr>
          <w:rFonts w:ascii="Times New Roman" w:hAnsi="Times New Roman" w:eastAsia="宋体"/>
        </w:rPr>
      </w:pPr>
      <w:r>
        <w:rPr>
          <w:rFonts w:ascii="Times New Roman" w:hAnsi="Times New Roman" w:eastAsia="宋体"/>
        </w:rPr>
        <w:t>22.Why did Kristi's parents sign her up for skating lessons?</w:t>
      </w:r>
    </w:p>
    <w:p>
      <w:pPr>
        <w:pStyle w:val="19"/>
        <w:rPr>
          <w:rFonts w:ascii="Times New Roman" w:hAnsi="Times New Roman" w:eastAsia="宋体"/>
        </w:rPr>
      </w:pPr>
      <w:r>
        <w:rPr>
          <w:rFonts w:ascii="Times New Roman" w:hAnsi="Times New Roman" w:eastAsia="宋体"/>
        </w:rPr>
        <w:t>A. They expected her to be a champion.</w:t>
      </w:r>
    </w:p>
    <w:p>
      <w:pPr>
        <w:pStyle w:val="19"/>
        <w:rPr>
          <w:rFonts w:ascii="Times New Roman" w:hAnsi="Times New Roman" w:eastAsia="宋体"/>
        </w:rPr>
      </w:pPr>
      <w:r>
        <w:rPr>
          <w:rFonts w:ascii="Times New Roman" w:hAnsi="Times New Roman" w:eastAsia="宋体"/>
        </w:rPr>
        <w:t>B. They noticed her great interest in skating.</w:t>
      </w:r>
    </w:p>
    <w:p>
      <w:pPr>
        <w:pStyle w:val="19"/>
        <w:rPr>
          <w:rFonts w:ascii="Times New Roman" w:hAnsi="Times New Roman" w:eastAsia="宋体"/>
        </w:rPr>
      </w:pPr>
      <w:r>
        <w:rPr>
          <w:rFonts w:ascii="Times New Roman" w:hAnsi="Times New Roman" w:eastAsia="宋体"/>
        </w:rPr>
        <w:t>C. They enjoyed watching her sliding on the ice.</w:t>
      </w:r>
    </w:p>
    <w:p>
      <w:pPr>
        <w:pStyle w:val="19"/>
        <w:rPr>
          <w:rFonts w:ascii="Times New Roman" w:hAnsi="Times New Roman" w:eastAsia="宋体"/>
        </w:rPr>
      </w:pPr>
      <w:r>
        <w:rPr>
          <w:rFonts w:ascii="Times New Roman" w:hAnsi="Times New Roman" w:eastAsia="宋体"/>
        </w:rPr>
        <w:t>D. They hoped for further improvements to her feet.</w:t>
      </w:r>
    </w:p>
    <w:p>
      <w:pPr>
        <w:pStyle w:val="19"/>
        <w:rPr>
          <w:rFonts w:ascii="Times New Roman" w:hAnsi="Times New Roman" w:eastAsia="宋体"/>
        </w:rPr>
      </w:pPr>
      <w:r>
        <w:rPr>
          <w:rFonts w:ascii="Times New Roman" w:hAnsi="Times New Roman" w:eastAsia="宋体"/>
        </w:rPr>
        <w:t>23.What does Kristi's story tell us?</w:t>
      </w:r>
    </w:p>
    <w:p>
      <w:pPr>
        <w:pStyle w:val="19"/>
        <w:rPr>
          <w:rFonts w:ascii="Times New Roman" w:hAnsi="Times New Roman" w:eastAsia="宋体"/>
        </w:rPr>
      </w:pPr>
      <w:r>
        <w:rPr>
          <w:rFonts w:ascii="Times New Roman" w:hAnsi="Times New Roman" w:eastAsia="宋体"/>
        </w:rPr>
        <w:t>A. Well begun is half done.</w:t>
      </w:r>
    </w:p>
    <w:p>
      <w:pPr>
        <w:pStyle w:val="19"/>
        <w:rPr>
          <w:rFonts w:ascii="Times New Roman" w:hAnsi="Times New Roman" w:eastAsia="宋体"/>
        </w:rPr>
      </w:pPr>
      <w:r>
        <w:rPr>
          <w:rFonts w:ascii="Times New Roman" w:hAnsi="Times New Roman" w:eastAsia="宋体"/>
        </w:rPr>
        <w:t>B. Failure is the mother of success.</w:t>
      </w:r>
    </w:p>
    <w:p>
      <w:pPr>
        <w:pStyle w:val="19"/>
        <w:rPr>
          <w:rFonts w:ascii="Times New Roman" w:hAnsi="Times New Roman" w:eastAsia="宋体"/>
        </w:rPr>
      </w:pPr>
      <w:r>
        <w:rPr>
          <w:rFonts w:ascii="Times New Roman" w:hAnsi="Times New Roman" w:eastAsia="宋体"/>
        </w:rPr>
        <w:t>C. The early bird catches the worm.</w:t>
      </w:r>
    </w:p>
    <w:p>
      <w:pPr>
        <w:pStyle w:val="19"/>
        <w:rPr>
          <w:rFonts w:ascii="Times New Roman" w:hAnsi="Times New Roman" w:eastAsia="宋体"/>
        </w:rPr>
      </w:pPr>
      <w:r>
        <w:rPr>
          <w:rFonts w:ascii="Times New Roman" w:hAnsi="Times New Roman" w:eastAsia="宋体"/>
        </w:rPr>
        <w:t>D. Nothing is impossible to a willing heart.</w:t>
      </w:r>
    </w:p>
    <w:p>
      <w:pPr>
        <w:pStyle w:val="19"/>
        <w:jc w:val="center"/>
        <w:rPr>
          <w:rFonts w:ascii="Times New Roman" w:hAnsi="Times New Roman" w:eastAsia="宋体"/>
        </w:rPr>
      </w:pPr>
      <w:r>
        <w:rPr>
          <w:rFonts w:ascii="Times New Roman" w:hAnsi="Times New Roman" w:eastAsia="宋体"/>
        </w:rPr>
        <w:t>B</w:t>
      </w:r>
    </w:p>
    <w:p>
      <w:pPr>
        <w:pStyle w:val="19"/>
        <w:ind w:firstLine="440" w:firstLineChars="200"/>
        <w:jc w:val="both"/>
        <w:rPr>
          <w:rFonts w:ascii="Times New Roman" w:hAnsi="Times New Roman" w:eastAsia="宋体"/>
        </w:rPr>
      </w:pPr>
      <w:r>
        <w:rPr>
          <w:rFonts w:ascii="Times New Roman" w:hAnsi="Times New Roman" w:eastAsia="宋体"/>
        </w:rPr>
        <w:t>As people in southern Florida prepared for Hurricane Irma, many included four-legged family members in their plans. Even with the best plans, though, pets can get lost in a natural disaster. Animal rescue organizations like ASPCA see an increase in lost animals after storms.</w:t>
      </w:r>
    </w:p>
    <w:p>
      <w:pPr>
        <w:pStyle w:val="19"/>
        <w:ind w:firstLine="440" w:firstLineChars="200"/>
        <w:jc w:val="both"/>
        <w:rPr>
          <w:rFonts w:ascii="Times New Roman" w:hAnsi="Times New Roman" w:eastAsia="宋体"/>
        </w:rPr>
      </w:pPr>
      <w:r>
        <w:rPr>
          <w:rFonts w:ascii="Times New Roman" w:hAnsi="Times New Roman" w:eastAsia="宋体"/>
        </w:rPr>
        <w:t xml:space="preserve">Some pets get frightened and run away. Others hide in places where their owners can't find or reach them. Then, in the confusion of an evacuation, they get left behind. “We strongly suggest families should not evacuate without their pets. If it's too dangerous for you, it's too dangerous for your pet,” says Tim Rickey, vice president of Field Investigations and Response at the ASPCA. </w:t>
      </w:r>
    </w:p>
    <w:p>
      <w:pPr>
        <w:pStyle w:val="19"/>
        <w:ind w:firstLine="440" w:firstLineChars="200"/>
        <w:jc w:val="both"/>
        <w:rPr>
          <w:rFonts w:ascii="Times New Roman" w:hAnsi="Times New Roman" w:eastAsia="宋体"/>
        </w:rPr>
      </w:pPr>
      <w:r>
        <w:rPr>
          <w:rFonts w:ascii="Times New Roman" w:hAnsi="Times New Roman" w:eastAsia="宋体"/>
        </w:rPr>
        <w:t>An owner's first and best defense against losing a pet is to have the animal microchipped (植入芯片）</w:t>
      </w:r>
      <w:r>
        <w:rPr>
          <w:rFonts w:hint="eastAsia" w:ascii="Times New Roman" w:hAnsi="Times New Roman" w:eastAsia="宋体"/>
          <w:lang w:eastAsia="zh-CN"/>
        </w:rPr>
        <w:t xml:space="preserve"> </w:t>
      </w:r>
      <w:r>
        <w:rPr>
          <w:rFonts w:ascii="Times New Roman" w:hAnsi="Times New Roman" w:eastAsia="宋体"/>
        </w:rPr>
        <w:t>and registered. The cost of a microchip is around $50. Any vet (兽医）</w:t>
      </w:r>
      <w:r>
        <w:rPr>
          <w:rFonts w:hint="eastAsia" w:ascii="Times New Roman" w:hAnsi="Times New Roman" w:eastAsia="宋体"/>
          <w:lang w:eastAsia="zh-CN"/>
        </w:rPr>
        <w:t xml:space="preserve"> </w:t>
      </w:r>
      <w:r>
        <w:rPr>
          <w:rFonts w:ascii="Times New Roman" w:hAnsi="Times New Roman" w:eastAsia="宋体"/>
        </w:rPr>
        <w:t>can put the microchip under the pet's skin. Owners can then register the pet with the company that makes the microchip. There's also a “universal” database (数据库）that will search all of the different chip companies. The human just has to provide contact information for the pet in the chip's database, and then keep that information current. “All too often, people change phone numbers or they move, but they don't remember to update their pet's information,” Rickey says.</w:t>
      </w:r>
    </w:p>
    <w:p>
      <w:pPr>
        <w:pStyle w:val="19"/>
        <w:ind w:firstLine="440" w:firstLineChars="200"/>
        <w:jc w:val="both"/>
        <w:rPr>
          <w:rFonts w:ascii="Times New Roman" w:hAnsi="Times New Roman" w:eastAsia="宋体"/>
        </w:rPr>
      </w:pPr>
      <w:r>
        <w:rPr>
          <w:rFonts w:ascii="Times New Roman" w:hAnsi="Times New Roman" w:eastAsia="宋体"/>
        </w:rPr>
        <w:t>Other ways Rickey recommends depend on an owner's knowledge of their pet. Does Fido or Fluffy tend to make a run for it when they get frightened? Then it might be time to buy an extra-strong leash and collar, and keep an extra-close watch. If your pet prefers hiding, create a safe shelter for them that is also easy to be found. That way, you'll know where to look first in case everyone needs to make a quick getaway.</w:t>
      </w:r>
    </w:p>
    <w:p>
      <w:pPr>
        <w:pStyle w:val="19"/>
        <w:rPr>
          <w:rFonts w:ascii="Times New Roman" w:hAnsi="Times New Roman" w:eastAsia="宋体"/>
        </w:rPr>
      </w:pPr>
      <w:r>
        <w:rPr>
          <w:rFonts w:ascii="Times New Roman" w:hAnsi="Times New Roman" w:eastAsia="宋体"/>
        </w:rPr>
        <w:t>24.What does the writer intend to tell us in paragraph 1?</w:t>
      </w:r>
    </w:p>
    <w:p>
      <w:pPr>
        <w:pStyle w:val="19"/>
        <w:rPr>
          <w:rFonts w:ascii="Times New Roman" w:hAnsi="Times New Roman" w:eastAsia="宋体"/>
        </w:rPr>
      </w:pPr>
      <w:r>
        <w:rPr>
          <w:rFonts w:ascii="Times New Roman" w:hAnsi="Times New Roman" w:eastAsia="宋体"/>
        </w:rPr>
        <w:t>A. Hurricane often hits southern Florida.</w:t>
      </w:r>
    </w:p>
    <w:p>
      <w:pPr>
        <w:pStyle w:val="19"/>
        <w:rPr>
          <w:rFonts w:ascii="Times New Roman" w:hAnsi="Times New Roman" w:eastAsia="宋体"/>
        </w:rPr>
      </w:pPr>
      <w:r>
        <w:rPr>
          <w:rFonts w:ascii="Times New Roman" w:hAnsi="Times New Roman" w:eastAsia="宋体"/>
        </w:rPr>
        <w:t>B. Pets are often left behind in natural disasters.</w:t>
      </w:r>
    </w:p>
    <w:p>
      <w:pPr>
        <w:pStyle w:val="19"/>
        <w:rPr>
          <w:rFonts w:ascii="Times New Roman" w:hAnsi="Times New Roman" w:eastAsia="宋体"/>
        </w:rPr>
      </w:pPr>
      <w:r>
        <w:rPr>
          <w:rFonts w:ascii="Times New Roman" w:hAnsi="Times New Roman" w:eastAsia="宋体"/>
        </w:rPr>
        <w:t>C. Pets are important members of many American families.</w:t>
      </w:r>
    </w:p>
    <w:p>
      <w:pPr>
        <w:pStyle w:val="19"/>
        <w:rPr>
          <w:rFonts w:ascii="Times New Roman" w:hAnsi="Times New Roman" w:eastAsia="宋体"/>
        </w:rPr>
      </w:pPr>
      <w:r>
        <w:rPr>
          <w:rFonts w:ascii="Times New Roman" w:hAnsi="Times New Roman" w:eastAsia="宋体"/>
        </w:rPr>
        <w:t>D. Rescue organizations are set up to help animals in danger.</w:t>
      </w:r>
    </w:p>
    <w:p>
      <w:pPr>
        <w:pStyle w:val="19"/>
        <w:rPr>
          <w:rFonts w:ascii="Times New Roman" w:hAnsi="Times New Roman" w:eastAsia="宋体"/>
        </w:rPr>
      </w:pPr>
      <w:r>
        <w:rPr>
          <w:rFonts w:ascii="Times New Roman" w:hAnsi="Times New Roman" w:eastAsia="宋体"/>
        </w:rPr>
        <w:t>25.What is the best way to avoid losing a pet according to Rickey?</w:t>
      </w:r>
    </w:p>
    <w:p>
      <w:pPr>
        <w:pStyle w:val="19"/>
        <w:rPr>
          <w:rFonts w:ascii="Times New Roman" w:hAnsi="Times New Roman" w:eastAsia="宋体"/>
        </w:rPr>
      </w:pPr>
      <w:r>
        <w:rPr>
          <w:rFonts w:ascii="Times New Roman" w:hAnsi="Times New Roman" w:eastAsia="宋体"/>
        </w:rPr>
        <w:t>A. To create a secret hiding place for pets.</w:t>
      </w:r>
    </w:p>
    <w:p>
      <w:pPr>
        <w:pStyle w:val="19"/>
        <w:rPr>
          <w:rFonts w:ascii="Times New Roman" w:hAnsi="Times New Roman" w:eastAsia="宋体"/>
        </w:rPr>
      </w:pPr>
      <w:r>
        <w:rPr>
          <w:rFonts w:ascii="Times New Roman" w:hAnsi="Times New Roman" w:eastAsia="宋体"/>
        </w:rPr>
        <w:t>B. To have a good knowledge of natural disasters.</w:t>
      </w:r>
    </w:p>
    <w:p>
      <w:pPr>
        <w:pStyle w:val="19"/>
        <w:rPr>
          <w:rFonts w:ascii="Times New Roman" w:hAnsi="Times New Roman" w:eastAsia="宋体"/>
        </w:rPr>
      </w:pPr>
      <w:r>
        <w:rPr>
          <w:rFonts w:ascii="Times New Roman" w:hAnsi="Times New Roman" w:eastAsia="宋体"/>
        </w:rPr>
        <w:t>C. To keep the pet owner's contact information unchanged.</w:t>
      </w:r>
    </w:p>
    <w:p>
      <w:pPr>
        <w:pStyle w:val="19"/>
        <w:rPr>
          <w:rFonts w:ascii="Times New Roman" w:hAnsi="Times New Roman" w:eastAsia="宋体"/>
        </w:rPr>
      </w:pPr>
      <w:r>
        <w:rPr>
          <w:rFonts w:ascii="Times New Roman" w:hAnsi="Times New Roman" w:eastAsia="宋体"/>
        </w:rPr>
        <w:t>D. To depend on the application of microchips and databases.</w:t>
      </w:r>
    </w:p>
    <w:p>
      <w:pPr>
        <w:pStyle w:val="19"/>
        <w:rPr>
          <w:rFonts w:ascii="Times New Roman" w:hAnsi="Times New Roman" w:eastAsia="宋体"/>
        </w:rPr>
      </w:pPr>
      <w:r>
        <w:rPr>
          <w:rFonts w:ascii="Times New Roman" w:hAnsi="Times New Roman" w:eastAsia="宋体"/>
        </w:rPr>
        <w:t>26.Where is the text most probably from?</w:t>
      </w:r>
    </w:p>
    <w:p>
      <w:pPr>
        <w:pStyle w:val="19"/>
        <w:rPr>
          <w:rFonts w:ascii="Times New Roman" w:hAnsi="Times New Roman" w:eastAsia="宋体"/>
        </w:rPr>
      </w:pPr>
      <w:r>
        <w:rPr>
          <w:rFonts w:ascii="Times New Roman" w:hAnsi="Times New Roman" w:eastAsia="宋体"/>
        </w:rPr>
        <w:t>A. A magazine.</w:t>
      </w:r>
    </w:p>
    <w:p>
      <w:pPr>
        <w:pStyle w:val="19"/>
        <w:rPr>
          <w:rFonts w:ascii="Times New Roman" w:hAnsi="Times New Roman" w:eastAsia="宋体"/>
        </w:rPr>
      </w:pPr>
      <w:r>
        <w:rPr>
          <w:rFonts w:ascii="Times New Roman" w:hAnsi="Times New Roman" w:eastAsia="宋体"/>
        </w:rPr>
        <w:t>B. A brochure.</w:t>
      </w:r>
    </w:p>
    <w:p>
      <w:pPr>
        <w:pStyle w:val="19"/>
        <w:rPr>
          <w:rFonts w:ascii="Times New Roman" w:hAnsi="Times New Roman" w:eastAsia="宋体"/>
        </w:rPr>
      </w:pPr>
      <w:r>
        <w:rPr>
          <w:rFonts w:ascii="Times New Roman" w:hAnsi="Times New Roman" w:eastAsia="宋体"/>
        </w:rPr>
        <w:t>C. A biology book.</w:t>
      </w:r>
    </w:p>
    <w:p>
      <w:pPr>
        <w:pStyle w:val="19"/>
        <w:rPr>
          <w:rFonts w:ascii="Times New Roman" w:hAnsi="Times New Roman" w:eastAsia="宋体"/>
        </w:rPr>
      </w:pPr>
      <w:r>
        <w:rPr>
          <w:rFonts w:ascii="Times New Roman" w:hAnsi="Times New Roman" w:eastAsia="宋体"/>
        </w:rPr>
        <w:t>D. A scientific report.</w:t>
      </w:r>
    </w:p>
    <w:p>
      <w:pPr>
        <w:pStyle w:val="19"/>
        <w:jc w:val="center"/>
        <w:rPr>
          <w:rFonts w:ascii="Times New Roman" w:hAnsi="Times New Roman" w:eastAsia="宋体"/>
        </w:rPr>
      </w:pPr>
      <w:r>
        <w:rPr>
          <w:rFonts w:ascii="Times New Roman" w:hAnsi="Times New Roman" w:eastAsia="宋体"/>
        </w:rPr>
        <w:t>C</w:t>
      </w:r>
    </w:p>
    <w:p>
      <w:pPr>
        <w:pStyle w:val="19"/>
        <w:ind w:firstLine="440" w:firstLineChars="200"/>
        <w:jc w:val="both"/>
        <w:rPr>
          <w:rFonts w:ascii="Times New Roman" w:hAnsi="Times New Roman" w:eastAsia="宋体"/>
        </w:rPr>
      </w:pPr>
      <w:r>
        <w:rPr>
          <w:rFonts w:ascii="Times New Roman" w:hAnsi="Times New Roman" w:eastAsia="宋体"/>
        </w:rPr>
        <w:t xml:space="preserve">Ten years ago, nine out of ten American families used cable (有线电视）or satellite. However, a little over half do so today. The fall of pay-TV, in the advance of online streaming (流媒体），has overturned the television industry and forced Hollywood companies like Disney to rethink their business model. And an increasing number of customers </w:t>
      </w:r>
      <w:r>
        <w:rPr>
          <w:rFonts w:ascii="Times New Roman" w:hAnsi="Times New Roman" w:eastAsia="宋体"/>
          <w:u w:val="single"/>
        </w:rPr>
        <w:t>cut the cord</w:t>
      </w:r>
      <w:r>
        <w:rPr>
          <w:rFonts w:ascii="Times New Roman" w:hAnsi="Times New Roman" w:eastAsia="宋体"/>
        </w:rPr>
        <w:t xml:space="preserve"> from cable providers.</w:t>
      </w:r>
    </w:p>
    <w:p>
      <w:pPr>
        <w:pStyle w:val="19"/>
        <w:ind w:firstLine="440" w:firstLineChars="200"/>
        <w:jc w:val="both"/>
        <w:rPr>
          <w:rFonts w:ascii="Times New Roman" w:hAnsi="Times New Roman" w:eastAsia="宋体"/>
        </w:rPr>
      </w:pPr>
      <w:r>
        <w:rPr>
          <w:rFonts w:ascii="Times New Roman" w:hAnsi="Times New Roman" w:eastAsia="宋体"/>
        </w:rPr>
        <w:t>But it's not everywhere. Unlike Americans, Europeans are signing up for more cables and satellites than ever before. The market share of pay-TV in Britain will go beyond that in America this year, according to Ampere Analysis, a research company. In France and Germany it already has.</w:t>
      </w:r>
    </w:p>
    <w:p>
      <w:pPr>
        <w:pStyle w:val="19"/>
        <w:ind w:firstLine="440" w:firstLineChars="200"/>
        <w:jc w:val="both"/>
        <w:rPr>
          <w:rFonts w:ascii="Times New Roman" w:hAnsi="Times New Roman" w:eastAsia="宋体"/>
        </w:rPr>
      </w:pPr>
      <w:r>
        <w:rPr>
          <w:rFonts w:ascii="Times New Roman" w:hAnsi="Times New Roman" w:eastAsia="宋体"/>
        </w:rPr>
        <w:t>What has happened to American media missed Europe. But why? One reason is price. America's cable industry may look competitive: the largest player, Comcast, has only a quarter of the market. But because it is highly localized, most homes have few choices, says Richard Broughton of Ampere. As a result, the average monthly cable cost is close to S100. British homes pay less than half the amount.</w:t>
      </w:r>
    </w:p>
    <w:p>
      <w:pPr>
        <w:pStyle w:val="19"/>
        <w:ind w:firstLine="440" w:firstLineChars="200"/>
        <w:jc w:val="both"/>
        <w:rPr>
          <w:rFonts w:ascii="Times New Roman" w:hAnsi="Times New Roman" w:eastAsia="宋体"/>
        </w:rPr>
      </w:pPr>
      <w:r>
        <w:rPr>
          <w:rFonts w:ascii="Times New Roman" w:hAnsi="Times New Roman" w:eastAsia="宋体"/>
        </w:rPr>
        <w:t>A second factor is content. American cable TV is running out of shows as studios move their best ones to their own streaming platforms(平台）</w:t>
      </w:r>
      <w:r>
        <w:rPr>
          <w:rFonts w:hint="eastAsia" w:ascii="Times New Roman" w:hAnsi="Times New Roman" w:eastAsia="宋体"/>
          <w:lang w:eastAsia="zh-CN"/>
        </w:rPr>
        <w:t>.</w:t>
      </w:r>
      <w:r>
        <w:rPr>
          <w:rFonts w:ascii="Times New Roman" w:hAnsi="Times New Roman" w:eastAsia="宋体"/>
          <w:lang w:eastAsia="zh-CN"/>
        </w:rPr>
        <w:t xml:space="preserve"> </w:t>
      </w:r>
      <w:r>
        <w:rPr>
          <w:rFonts w:ascii="Times New Roman" w:hAnsi="Times New Roman" w:eastAsia="宋体"/>
        </w:rPr>
        <w:t>In Europe, where some streamers have yet to broadcast, pay-TV companies preserve the rights to many of the most popular titles.</w:t>
      </w:r>
    </w:p>
    <w:p>
      <w:pPr>
        <w:pStyle w:val="19"/>
        <w:ind w:firstLine="440" w:firstLineChars="200"/>
        <w:jc w:val="both"/>
        <w:rPr>
          <w:rFonts w:ascii="Times New Roman" w:hAnsi="Times New Roman" w:eastAsia="宋体"/>
        </w:rPr>
      </w:pPr>
      <w:r>
        <w:rPr>
          <w:rFonts w:ascii="Times New Roman" w:hAnsi="Times New Roman" w:eastAsia="宋体"/>
        </w:rPr>
        <w:t>The last reason Europe still favors cable is that American streamer's are partnering with European pay-TV companies rather than competing with them. In the race for viewers, the quickest way for streamers to rise quickly in Europe has been to join forces with satellite and cable. They are the ones with access to customers and the ability to deal with local marketing and ad sales.</w:t>
      </w:r>
    </w:p>
    <w:p>
      <w:pPr>
        <w:pStyle w:val="19"/>
        <w:ind w:firstLine="440" w:firstLineChars="200"/>
        <w:jc w:val="both"/>
        <w:rPr>
          <w:rFonts w:ascii="Times New Roman" w:hAnsi="Times New Roman" w:eastAsia="宋体"/>
        </w:rPr>
      </w:pPr>
      <w:r>
        <w:rPr>
          <w:rFonts w:ascii="Times New Roman" w:hAnsi="Times New Roman" w:eastAsia="宋体"/>
        </w:rPr>
        <w:t>Will cord-cutting eventually cross the Atlantic? As long as Hollywood studios continue to allow European cable providers to play their programs, customers will have every reason to stick with pay-TV. In the long run, though, studios would rather bring viewers onto their own online streaming platforms, as in America.</w:t>
      </w:r>
    </w:p>
    <w:p>
      <w:pPr>
        <w:pStyle w:val="19"/>
        <w:rPr>
          <w:rFonts w:ascii="Times New Roman" w:hAnsi="Times New Roman" w:eastAsia="宋体"/>
        </w:rPr>
      </w:pPr>
      <w:r>
        <w:rPr>
          <w:rFonts w:ascii="Times New Roman" w:hAnsi="Times New Roman" w:eastAsia="宋体"/>
        </w:rPr>
        <w:t>27.What do the underlined words “cut the cord" in paragraph 1 mean?</w:t>
      </w:r>
    </w:p>
    <w:p>
      <w:pPr>
        <w:pStyle w:val="19"/>
        <w:rPr>
          <w:rFonts w:ascii="Times New Roman" w:hAnsi="Times New Roman" w:eastAsia="宋体"/>
        </w:rPr>
      </w:pPr>
      <w:r>
        <w:rPr>
          <w:rFonts w:ascii="Times New Roman" w:hAnsi="Times New Roman" w:eastAsia="宋体"/>
        </w:rPr>
        <w:t>A. Change payment methods.</w:t>
      </w:r>
    </w:p>
    <w:p>
      <w:pPr>
        <w:pStyle w:val="19"/>
        <w:rPr>
          <w:rFonts w:ascii="Times New Roman" w:hAnsi="Times New Roman" w:eastAsia="宋体"/>
        </w:rPr>
      </w:pPr>
      <w:r>
        <w:rPr>
          <w:rFonts w:ascii="Times New Roman" w:hAnsi="Times New Roman" w:eastAsia="宋体"/>
        </w:rPr>
        <w:t>B. Refuse online streaming.</w:t>
      </w:r>
    </w:p>
    <w:p>
      <w:pPr>
        <w:pStyle w:val="19"/>
        <w:rPr>
          <w:rFonts w:ascii="Times New Roman" w:hAnsi="Times New Roman" w:eastAsia="宋体"/>
        </w:rPr>
      </w:pPr>
      <w:r>
        <w:rPr>
          <w:rFonts w:ascii="Times New Roman" w:hAnsi="Times New Roman" w:eastAsia="宋体"/>
        </w:rPr>
        <w:t>C. Stop buying pay-TV services.</w:t>
      </w:r>
    </w:p>
    <w:p>
      <w:pPr>
        <w:pStyle w:val="19"/>
        <w:rPr>
          <w:rFonts w:ascii="Times New Roman" w:hAnsi="Times New Roman" w:eastAsia="宋体"/>
        </w:rPr>
      </w:pPr>
      <w:r>
        <w:rPr>
          <w:rFonts w:ascii="Times New Roman" w:hAnsi="Times New Roman" w:eastAsia="宋体"/>
        </w:rPr>
        <w:t>D. Follow the business model.</w:t>
      </w:r>
    </w:p>
    <w:p>
      <w:pPr>
        <w:pStyle w:val="19"/>
        <w:rPr>
          <w:rFonts w:ascii="Times New Roman" w:hAnsi="Times New Roman" w:eastAsia="宋体"/>
        </w:rPr>
      </w:pPr>
      <w:r>
        <w:rPr>
          <w:rFonts w:ascii="Times New Roman" w:hAnsi="Times New Roman" w:eastAsia="宋体"/>
        </w:rPr>
        <w:t>28.How does the writer develop paragraph 2?</w:t>
      </w:r>
    </w:p>
    <w:p>
      <w:pPr>
        <w:pStyle w:val="19"/>
        <w:rPr>
          <w:rFonts w:ascii="Times New Roman" w:hAnsi="Times New Roman" w:eastAsia="宋体"/>
        </w:rPr>
      </w:pPr>
      <w:r>
        <w:rPr>
          <w:rFonts w:ascii="Times New Roman" w:hAnsi="Times New Roman" w:eastAsia="宋体"/>
        </w:rPr>
        <w:t>A. By offering facts.</w:t>
      </w:r>
    </w:p>
    <w:p>
      <w:pPr>
        <w:pStyle w:val="19"/>
        <w:rPr>
          <w:rFonts w:ascii="Times New Roman" w:hAnsi="Times New Roman" w:eastAsia="宋体"/>
        </w:rPr>
      </w:pPr>
      <w:r>
        <w:rPr>
          <w:rFonts w:ascii="Times New Roman" w:hAnsi="Times New Roman" w:eastAsia="宋体"/>
        </w:rPr>
        <w:t>B. By giving explanations.</w:t>
      </w:r>
    </w:p>
    <w:p>
      <w:pPr>
        <w:pStyle w:val="19"/>
        <w:rPr>
          <w:rFonts w:ascii="Times New Roman" w:hAnsi="Times New Roman" w:eastAsia="宋体"/>
        </w:rPr>
      </w:pPr>
      <w:r>
        <w:rPr>
          <w:rFonts w:ascii="Times New Roman" w:hAnsi="Times New Roman" w:eastAsia="宋体"/>
        </w:rPr>
        <w:t>C. By sharing opinions.</w:t>
      </w:r>
    </w:p>
    <w:p>
      <w:pPr>
        <w:pStyle w:val="19"/>
        <w:rPr>
          <w:rFonts w:ascii="Times New Roman" w:hAnsi="Times New Roman" w:eastAsia="宋体"/>
        </w:rPr>
      </w:pPr>
      <w:r>
        <w:rPr>
          <w:rFonts w:ascii="Times New Roman" w:hAnsi="Times New Roman" w:eastAsia="宋体"/>
        </w:rPr>
        <w:t>D. By starting discussions.</w:t>
      </w:r>
    </w:p>
    <w:p>
      <w:pPr>
        <w:pStyle w:val="19"/>
        <w:rPr>
          <w:rFonts w:ascii="Times New Roman" w:hAnsi="Times New Roman" w:eastAsia="宋体"/>
        </w:rPr>
      </w:pPr>
      <w:r>
        <w:rPr>
          <w:rFonts w:ascii="Times New Roman" w:hAnsi="Times New Roman" w:eastAsia="宋体"/>
        </w:rPr>
        <w:t>29.One reason the cable industry is not yet greatly challenged in Europe is that</w:t>
      </w:r>
    </w:p>
    <w:p>
      <w:pPr>
        <w:pStyle w:val="19"/>
        <w:rPr>
          <w:rFonts w:ascii="Times New Roman" w:hAnsi="Times New Roman" w:eastAsia="宋体"/>
        </w:rPr>
      </w:pPr>
      <w:r>
        <w:rPr>
          <w:rFonts w:ascii="Times New Roman" w:hAnsi="Times New Roman" w:eastAsia="宋体"/>
        </w:rPr>
        <w:t>A. European pay-TV customers have limited choices</w:t>
      </w:r>
    </w:p>
    <w:p>
      <w:pPr>
        <w:pStyle w:val="19"/>
        <w:rPr>
          <w:rFonts w:ascii="Times New Roman" w:hAnsi="Times New Roman" w:eastAsia="宋体"/>
        </w:rPr>
      </w:pPr>
      <w:r>
        <w:rPr>
          <w:rFonts w:ascii="Times New Roman" w:hAnsi="Times New Roman" w:eastAsia="宋体"/>
        </w:rPr>
        <w:t>B. European pay-TV companies own rich show resources</w:t>
      </w:r>
    </w:p>
    <w:p>
      <w:pPr>
        <w:pStyle w:val="19"/>
        <w:rPr>
          <w:rFonts w:ascii="Times New Roman" w:hAnsi="Times New Roman" w:eastAsia="宋体"/>
        </w:rPr>
      </w:pPr>
      <w:r>
        <w:rPr>
          <w:rFonts w:ascii="Times New Roman" w:hAnsi="Times New Roman" w:eastAsia="宋体"/>
        </w:rPr>
        <w:t>C. European media companies have reached an agreement on price</w:t>
      </w:r>
    </w:p>
    <w:p>
      <w:pPr>
        <w:pStyle w:val="19"/>
        <w:rPr>
          <w:rFonts w:ascii="Times New Roman" w:hAnsi="Times New Roman" w:eastAsia="宋体"/>
        </w:rPr>
      </w:pPr>
      <w:r>
        <w:rPr>
          <w:rFonts w:ascii="Times New Roman" w:hAnsi="Times New Roman" w:eastAsia="宋体"/>
        </w:rPr>
        <w:t>D. European and American cable providers enjoy a close relationship</w:t>
      </w:r>
    </w:p>
    <w:p>
      <w:pPr>
        <w:pStyle w:val="19"/>
        <w:rPr>
          <w:rFonts w:ascii="Times New Roman" w:hAnsi="Times New Roman" w:eastAsia="宋体"/>
        </w:rPr>
      </w:pPr>
      <w:r>
        <w:rPr>
          <w:rFonts w:ascii="Times New Roman" w:hAnsi="Times New Roman" w:eastAsia="宋体"/>
        </w:rPr>
        <w:t>30.What can we infer from the last paragraph?</w:t>
      </w:r>
    </w:p>
    <w:p>
      <w:pPr>
        <w:pStyle w:val="19"/>
        <w:rPr>
          <w:rFonts w:ascii="Times New Roman" w:hAnsi="Times New Roman" w:eastAsia="宋体"/>
        </w:rPr>
      </w:pPr>
      <w:r>
        <w:rPr>
          <w:rFonts w:ascii="Times New Roman" w:hAnsi="Times New Roman" w:eastAsia="宋体"/>
        </w:rPr>
        <w:t>A. The cable industry will be history in Europe in the near future.</w:t>
      </w:r>
    </w:p>
    <w:p>
      <w:pPr>
        <w:pStyle w:val="19"/>
        <w:rPr>
          <w:rFonts w:ascii="Times New Roman" w:hAnsi="Times New Roman" w:eastAsia="宋体"/>
        </w:rPr>
      </w:pPr>
      <w:r>
        <w:rPr>
          <w:rFonts w:ascii="Times New Roman" w:hAnsi="Times New Roman" w:eastAsia="宋体"/>
        </w:rPr>
        <w:t>B. Cable companies in Europe are worried about the present situation.</w:t>
      </w:r>
    </w:p>
    <w:p>
      <w:pPr>
        <w:pStyle w:val="19"/>
        <w:rPr>
          <w:rFonts w:ascii="Times New Roman" w:hAnsi="Times New Roman" w:eastAsia="宋体"/>
        </w:rPr>
      </w:pPr>
      <w:r>
        <w:rPr>
          <w:rFonts w:ascii="Times New Roman" w:hAnsi="Times New Roman" w:eastAsia="宋体"/>
        </w:rPr>
        <w:t>C. Hollywood programs contribute to the steady pay-TV market in Europe.</w:t>
      </w:r>
    </w:p>
    <w:p>
      <w:pPr>
        <w:pStyle w:val="19"/>
        <w:rPr>
          <w:rFonts w:ascii="Times New Roman" w:hAnsi="Times New Roman" w:eastAsia="宋体"/>
        </w:rPr>
      </w:pPr>
      <w:r>
        <w:rPr>
          <w:rFonts w:ascii="Times New Roman" w:hAnsi="Times New Roman" w:eastAsia="宋体"/>
        </w:rPr>
        <w:t>D. European customers refuse to accept American streamers into local markets.</w:t>
      </w:r>
    </w:p>
    <w:p>
      <w:pPr>
        <w:pStyle w:val="19"/>
        <w:rPr>
          <w:rFonts w:ascii="Times New Roman" w:hAnsi="Times New Roman" w:eastAsia="宋体"/>
          <w:lang w:eastAsia="zh-CN"/>
        </w:rPr>
      </w:pPr>
      <w:r>
        <w:rPr>
          <w:rFonts w:ascii="Times New Roman" w:hAnsi="Times New Roman" w:eastAsia="宋体"/>
          <w:lang w:eastAsia="zh-CN"/>
        </w:rPr>
        <w:t>第二节（共5个小题；每小题2分，满分10分）</w:t>
      </w:r>
    </w:p>
    <w:p>
      <w:pPr>
        <w:pStyle w:val="19"/>
        <w:rPr>
          <w:rFonts w:ascii="Times New Roman" w:hAnsi="Times New Roman" w:eastAsia="宋体"/>
          <w:lang w:eastAsia="zh-CN"/>
        </w:rPr>
      </w:pPr>
      <w:r>
        <w:rPr>
          <w:rFonts w:ascii="Times New Roman" w:hAnsi="Times New Roman" w:eastAsia="宋体"/>
          <w:lang w:eastAsia="zh-CN"/>
        </w:rPr>
        <w:t>根据短文内容，从短文后的选项中选出能填入空白处的最佳选项。选项中有两项为多余选项。</w:t>
      </w:r>
    </w:p>
    <w:p>
      <w:pPr>
        <w:pStyle w:val="19"/>
        <w:ind w:firstLine="440" w:firstLineChars="200"/>
        <w:jc w:val="both"/>
        <w:rPr>
          <w:rFonts w:ascii="Times New Roman" w:hAnsi="Times New Roman" w:eastAsia="宋体"/>
        </w:rPr>
      </w:pPr>
      <w:r>
        <w:rPr>
          <w:rFonts w:ascii="Times New Roman" w:hAnsi="Times New Roman" w:eastAsia="宋体"/>
        </w:rPr>
        <w:t>Many people today think of the pyramids of Giza as the symbol of ancient Egyptian culture. But who actually built them? For years, we did not know for sure. Now, however, archaeologists have discovered an ancient city near the pyramids. Close by, there is a cemetery(墓地）</w:t>
      </w:r>
      <w:r>
        <w:rPr>
          <w:rFonts w:hint="eastAsia" w:ascii="Times New Roman" w:hAnsi="Times New Roman" w:eastAsia="宋体"/>
          <w:lang w:eastAsia="zh-CN"/>
        </w:rPr>
        <w:t xml:space="preserve"> </w:t>
      </w:r>
      <w:r>
        <w:rPr>
          <w:rFonts w:ascii="Times New Roman" w:hAnsi="Times New Roman" w:eastAsia="宋体"/>
        </w:rPr>
        <w:t>where the pyramid builders were buried. From studying these places, archaeologists are sure that the pyramids were not built by slaves or foreigners.</w:t>
      </w:r>
      <w:r>
        <w:rPr>
          <w:rFonts w:ascii="Times New Roman" w:hAnsi="Times New Roman" w:eastAsia="宋体"/>
          <w:u w:val="single"/>
        </w:rPr>
        <w:t>31</w:t>
      </w:r>
    </w:p>
    <w:p>
      <w:pPr>
        <w:pStyle w:val="19"/>
        <w:ind w:firstLine="440" w:firstLineChars="200"/>
        <w:jc w:val="both"/>
        <w:rPr>
          <w:rFonts w:ascii="Times New Roman" w:hAnsi="Times New Roman" w:eastAsia="宋体"/>
        </w:rPr>
      </w:pPr>
      <w:r>
        <w:rPr>
          <w:rFonts w:ascii="Times New Roman" w:hAnsi="Times New Roman" w:eastAsia="宋体"/>
        </w:rPr>
        <w:t xml:space="preserve">It took about 80 years to build the pyramids. Archaeologists believe that about 20,000-30,000 people took part in the construction. </w:t>
      </w:r>
      <w:r>
        <w:rPr>
          <w:rFonts w:ascii="Times New Roman" w:hAnsi="Times New Roman" w:eastAsia="宋体"/>
          <w:u w:val="single"/>
        </w:rPr>
        <w:t>32</w:t>
      </w:r>
      <w:r>
        <w:rPr>
          <w:rFonts w:ascii="Times New Roman" w:hAnsi="Times New Roman" w:eastAsia="宋体"/>
        </w:rPr>
        <w:t xml:space="preserve"> Some dug up the rock, some moved it, and some shaped it into blocks. People also worked on different teams, each with its own name. Workers often competed to see whose team could do a job faster. </w:t>
      </w:r>
    </w:p>
    <w:p>
      <w:pPr>
        <w:pStyle w:val="19"/>
        <w:ind w:firstLine="440" w:firstLineChars="200"/>
        <w:jc w:val="both"/>
        <w:rPr>
          <w:rFonts w:ascii="Times New Roman" w:hAnsi="Times New Roman" w:eastAsia="宋体"/>
        </w:rPr>
      </w:pPr>
      <w:r>
        <w:rPr>
          <w:rFonts w:ascii="Times New Roman" w:hAnsi="Times New Roman" w:eastAsia="宋体"/>
        </w:rPr>
        <w:t>“We can see that in their skeletons(骨骼），”says Azza Mohamed Sarry El-Din, a scientist studying bones found in the cemetery. According to her research, the bones show signs of arthritis(关节炎）．</w:t>
      </w:r>
      <w:r>
        <w:rPr>
          <w:rFonts w:ascii="Times New Roman" w:hAnsi="Times New Roman" w:eastAsia="宋体"/>
          <w:u w:val="single"/>
        </w:rPr>
        <w:t>33</w:t>
      </w:r>
      <w:r>
        <w:rPr>
          <w:rFonts w:ascii="Times New Roman" w:hAnsi="Times New Roman" w:eastAsia="宋体"/>
        </w:rPr>
        <w:t xml:space="preserve"> Archaeologists have also found many female skeletons in the ancient city and cemetery. The damage to their bones is similar to that of the men.</w:t>
      </w:r>
      <w:r>
        <w:rPr>
          <w:rFonts w:ascii="Times New Roman" w:hAnsi="Times New Roman" w:eastAsia="宋体"/>
          <w:u w:val="single"/>
        </w:rPr>
        <w:t>34</w:t>
      </w:r>
      <w:r>
        <w:rPr>
          <w:rFonts w:ascii="Times New Roman" w:hAnsi="Times New Roman" w:eastAsia="宋体"/>
        </w:rPr>
        <w:t xml:space="preserve"> Male workers generally lived to age 40-45, but women to only 30-35. However, workers usually had enough food, and they also received medical care if they got sick or hurt.</w:t>
      </w:r>
    </w:p>
    <w:p>
      <w:pPr>
        <w:pStyle w:val="19"/>
        <w:ind w:firstLine="440" w:firstLineChars="200"/>
        <w:jc w:val="both"/>
        <w:rPr>
          <w:rFonts w:ascii="Times New Roman" w:hAnsi="Times New Roman" w:eastAsia="宋体"/>
        </w:rPr>
      </w:pPr>
      <w:r>
        <w:rPr>
          <w:rFonts w:ascii="Times New Roman" w:hAnsi="Times New Roman" w:eastAsia="宋体"/>
          <w:u w:val="single"/>
        </w:rPr>
        <w:t>35</w:t>
      </w:r>
      <w:r>
        <w:rPr>
          <w:rFonts w:ascii="Times New Roman" w:hAnsi="Times New Roman" w:eastAsia="宋体"/>
        </w:rPr>
        <w:t xml:space="preserve"> On a wall in Khufu's Great Pyramid, for example, a group of workers wrote Friends of Khufu. “It's because they were not just building the tomb of their king,” says Egyptian archaeologist Zahi Hawass."They were building Egypt. It was a national project, and everyone was a part.”</w:t>
      </w:r>
    </w:p>
    <w:p>
      <w:pPr>
        <w:pStyle w:val="19"/>
        <w:rPr>
          <w:rFonts w:ascii="Times New Roman" w:hAnsi="Times New Roman" w:eastAsia="宋体"/>
        </w:rPr>
      </w:pPr>
      <w:r>
        <w:rPr>
          <w:rFonts w:ascii="Times New Roman" w:hAnsi="Times New Roman" w:eastAsia="宋体"/>
        </w:rPr>
        <w:t>A. It still remains a mystery.</w:t>
      </w:r>
    </w:p>
    <w:p>
      <w:pPr>
        <w:pStyle w:val="19"/>
        <w:rPr>
          <w:rFonts w:ascii="Times New Roman" w:hAnsi="Times New Roman" w:eastAsia="宋体"/>
        </w:rPr>
      </w:pPr>
      <w:r>
        <w:rPr>
          <w:rFonts w:ascii="Times New Roman" w:hAnsi="Times New Roman" w:eastAsia="宋体"/>
        </w:rPr>
        <w:t>B. Ordinary Egyptians built them.</w:t>
      </w:r>
    </w:p>
    <w:p>
      <w:pPr>
        <w:pStyle w:val="19"/>
        <w:rPr>
          <w:rFonts w:ascii="Times New Roman" w:hAnsi="Times New Roman" w:eastAsia="宋体"/>
        </w:rPr>
      </w:pPr>
      <w:r>
        <w:rPr>
          <w:rFonts w:ascii="Times New Roman" w:hAnsi="Times New Roman" w:eastAsia="宋体"/>
        </w:rPr>
        <w:t>C. The workers took on different roles.</w:t>
      </w:r>
    </w:p>
    <w:p>
      <w:pPr>
        <w:pStyle w:val="19"/>
        <w:rPr>
          <w:rFonts w:ascii="Times New Roman" w:hAnsi="Times New Roman" w:eastAsia="宋体"/>
        </w:rPr>
      </w:pPr>
      <w:r>
        <w:rPr>
          <w:rFonts w:ascii="Times New Roman" w:hAnsi="Times New Roman" w:eastAsia="宋体"/>
        </w:rPr>
        <w:t>D. In fact, their lives may have been even harder.</w:t>
      </w:r>
    </w:p>
    <w:p>
      <w:pPr>
        <w:pStyle w:val="19"/>
        <w:rPr>
          <w:rFonts w:ascii="Times New Roman" w:hAnsi="Times New Roman" w:eastAsia="宋体"/>
        </w:rPr>
      </w:pPr>
      <w:r>
        <w:rPr>
          <w:rFonts w:ascii="Times New Roman" w:hAnsi="Times New Roman" w:eastAsia="宋体"/>
        </w:rPr>
        <w:t>E. They worked on the same jobs but competed to be the best.</w:t>
      </w:r>
    </w:p>
    <w:p>
      <w:pPr>
        <w:pStyle w:val="19"/>
        <w:rPr>
          <w:rFonts w:ascii="Times New Roman" w:hAnsi="Times New Roman" w:eastAsia="宋体"/>
        </w:rPr>
      </w:pPr>
      <w:r>
        <w:rPr>
          <w:rFonts w:ascii="Times New Roman" w:hAnsi="Times New Roman" w:eastAsia="宋体"/>
        </w:rPr>
        <w:t>F. The task was challenging, but builders were proud of their work.</w:t>
      </w:r>
    </w:p>
    <w:p>
      <w:pPr>
        <w:pStyle w:val="19"/>
        <w:rPr>
          <w:rFonts w:ascii="Times New Roman" w:hAnsi="Times New Roman" w:eastAsia="宋体"/>
        </w:rPr>
      </w:pPr>
      <w:r>
        <w:rPr>
          <w:rFonts w:ascii="Times New Roman" w:hAnsi="Times New Roman" w:eastAsia="宋体"/>
        </w:rPr>
        <w:t>G. This probably developed from carrying heavy things for a long time.</w:t>
      </w:r>
    </w:p>
    <w:p>
      <w:pPr>
        <w:pStyle w:val="19"/>
        <w:rPr>
          <w:rFonts w:ascii="Times New Roman" w:hAnsi="Times New Roman" w:eastAsia="宋体"/>
          <w:lang w:eastAsia="zh-CN"/>
        </w:rPr>
      </w:pPr>
      <w:r>
        <w:rPr>
          <w:rFonts w:ascii="Times New Roman" w:hAnsi="Times New Roman" w:eastAsia="宋体"/>
          <w:lang w:eastAsia="zh-CN"/>
        </w:rPr>
        <w:t>第三部分：语言运用（共两节，满分45分）</w:t>
      </w:r>
    </w:p>
    <w:p>
      <w:pPr>
        <w:pStyle w:val="19"/>
        <w:rPr>
          <w:rFonts w:ascii="Times New Roman" w:hAnsi="Times New Roman" w:eastAsia="宋体"/>
          <w:lang w:eastAsia="zh-CN"/>
        </w:rPr>
      </w:pPr>
      <w:r>
        <w:rPr>
          <w:rFonts w:ascii="Times New Roman" w:hAnsi="Times New Roman" w:eastAsia="宋体"/>
          <w:lang w:eastAsia="zh-CN"/>
        </w:rPr>
        <w:t>第一节：完形填空（共20个小题；每小题1.5分，满分30分）</w:t>
      </w:r>
    </w:p>
    <w:p>
      <w:pPr>
        <w:pStyle w:val="19"/>
        <w:rPr>
          <w:rFonts w:ascii="Times New Roman" w:hAnsi="Times New Roman" w:eastAsia="宋体"/>
          <w:lang w:eastAsia="zh-CN"/>
        </w:rPr>
      </w:pPr>
      <w:r>
        <w:rPr>
          <w:rFonts w:ascii="Times New Roman" w:hAnsi="Times New Roman" w:eastAsia="宋体"/>
          <w:lang w:eastAsia="zh-CN"/>
        </w:rPr>
        <w:t>阅读下面短文，从短文后各题所给的A、B、C和D四个选项中，选出可以填入空白</w:t>
      </w:r>
    </w:p>
    <w:p>
      <w:pPr>
        <w:pStyle w:val="19"/>
        <w:rPr>
          <w:rFonts w:ascii="Times New Roman" w:hAnsi="Times New Roman" w:eastAsia="宋体"/>
          <w:lang w:eastAsia="zh-CN"/>
        </w:rPr>
      </w:pPr>
      <w:r>
        <w:rPr>
          <w:rFonts w:ascii="Times New Roman" w:hAnsi="Times New Roman" w:eastAsia="宋体"/>
          <w:lang w:eastAsia="zh-CN"/>
        </w:rPr>
        <w:t>处的最佳选项，并在答题纸上将该项涂黑。</w:t>
      </w:r>
    </w:p>
    <w:p>
      <w:pPr>
        <w:pStyle w:val="19"/>
        <w:ind w:firstLine="440" w:firstLineChars="200"/>
        <w:jc w:val="both"/>
        <w:rPr>
          <w:rFonts w:ascii="Times New Roman" w:hAnsi="Times New Roman" w:eastAsia="宋体"/>
        </w:rPr>
      </w:pPr>
      <w:r>
        <w:rPr>
          <w:rFonts w:ascii="Times New Roman" w:hAnsi="Times New Roman" w:eastAsia="宋体"/>
        </w:rPr>
        <w:t xml:space="preserve">A farmer had some puppies to sell. He was putting up a </w:t>
      </w:r>
      <w:r>
        <w:rPr>
          <w:rFonts w:ascii="Times New Roman" w:hAnsi="Times New Roman" w:eastAsia="宋体"/>
          <w:u w:val="single"/>
        </w:rPr>
        <w:t>36</w:t>
      </w:r>
      <w:r>
        <w:rPr>
          <w:rFonts w:ascii="Times New Roman" w:hAnsi="Times New Roman" w:eastAsia="宋体"/>
        </w:rPr>
        <w:t xml:space="preserve"> advertising the dogs in his yard when he felt a tug (拉扯）</w:t>
      </w:r>
      <w:r>
        <w:rPr>
          <w:rFonts w:hint="eastAsia" w:ascii="Times New Roman" w:hAnsi="Times New Roman" w:eastAsia="宋体"/>
          <w:lang w:eastAsia="zh-CN"/>
        </w:rPr>
        <w:t xml:space="preserve"> </w:t>
      </w:r>
      <w:r>
        <w:rPr>
          <w:rFonts w:ascii="Times New Roman" w:hAnsi="Times New Roman" w:eastAsia="宋体"/>
        </w:rPr>
        <w:t xml:space="preserve">on his trousers. He </w:t>
      </w:r>
      <w:r>
        <w:rPr>
          <w:rFonts w:ascii="Times New Roman" w:hAnsi="Times New Roman" w:eastAsia="宋体"/>
          <w:u w:val="single"/>
        </w:rPr>
        <w:t>37</w:t>
      </w:r>
      <w:r>
        <w:rPr>
          <w:rFonts w:ascii="Times New Roman" w:hAnsi="Times New Roman" w:eastAsia="宋体"/>
        </w:rPr>
        <w:t xml:space="preserve"> and saw a little boy.</w:t>
      </w:r>
    </w:p>
    <w:p>
      <w:pPr>
        <w:pStyle w:val="19"/>
        <w:ind w:firstLine="440" w:firstLineChars="200"/>
        <w:jc w:val="both"/>
        <w:rPr>
          <w:rFonts w:ascii="Times New Roman" w:hAnsi="Times New Roman" w:eastAsia="宋体"/>
        </w:rPr>
      </w:pPr>
      <w:r>
        <w:rPr>
          <w:rFonts w:ascii="Times New Roman" w:hAnsi="Times New Roman" w:eastAsia="宋体"/>
        </w:rPr>
        <w:t xml:space="preserve">“Mister,” he said, “I want to buy one of your puppies.” “Well, they come from </w:t>
      </w:r>
      <w:r>
        <w:rPr>
          <w:rFonts w:ascii="Times New Roman" w:hAnsi="Times New Roman" w:eastAsia="宋体"/>
          <w:u w:val="single"/>
        </w:rPr>
        <w:t>38</w:t>
      </w:r>
      <w:r>
        <w:rPr>
          <w:rFonts w:ascii="Times New Roman" w:hAnsi="Times New Roman" w:eastAsia="宋体"/>
        </w:rPr>
        <w:t xml:space="preserve"> parents and cost lots of money,” answered the farmer. Then the boy reached into his pocket and pulled out a handful of </w:t>
      </w:r>
      <w:r>
        <w:rPr>
          <w:rFonts w:ascii="Times New Roman" w:hAnsi="Times New Roman" w:eastAsia="宋体"/>
          <w:u w:val="single"/>
        </w:rPr>
        <w:t>39</w:t>
      </w:r>
      <w:r>
        <w:rPr>
          <w:rFonts w:ascii="Times New Roman" w:hAnsi="Times New Roman" w:eastAsia="宋体"/>
        </w:rPr>
        <w:t xml:space="preserve">.“T've got 89 cents. Is that enough </w:t>
      </w:r>
      <w:r>
        <w:rPr>
          <w:rFonts w:ascii="Times New Roman" w:hAnsi="Times New Roman" w:eastAsia="宋体"/>
          <w:u w:val="single"/>
        </w:rPr>
        <w:t>40</w:t>
      </w:r>
      <w:r>
        <w:rPr>
          <w:rFonts w:ascii="Times New Roman" w:hAnsi="Times New Roman" w:eastAsia="宋体"/>
        </w:rPr>
        <w:t xml:space="preserve"> to take a look?”</w:t>
      </w:r>
    </w:p>
    <w:p>
      <w:pPr>
        <w:pStyle w:val="19"/>
        <w:ind w:firstLine="440" w:firstLineChars="200"/>
        <w:jc w:val="both"/>
        <w:rPr>
          <w:rFonts w:ascii="Times New Roman" w:hAnsi="Times New Roman" w:eastAsia="宋体"/>
        </w:rPr>
      </w:pPr>
      <w:r>
        <w:rPr>
          <w:rFonts w:ascii="Times New Roman" w:hAnsi="Times New Roman" w:eastAsia="宋体"/>
        </w:rPr>
        <w:t xml:space="preserve">“Sure,” said the farmer. And he </w:t>
      </w:r>
      <w:r>
        <w:rPr>
          <w:rFonts w:ascii="Times New Roman" w:hAnsi="Times New Roman" w:eastAsia="宋体"/>
          <w:u w:val="single"/>
        </w:rPr>
        <w:t>41</w:t>
      </w:r>
      <w:r>
        <w:rPr>
          <w:rFonts w:ascii="Times New Roman" w:hAnsi="Times New Roman" w:eastAsia="宋体"/>
        </w:rPr>
        <w:t>,“Here,Dolly!”</w:t>
      </w:r>
    </w:p>
    <w:p>
      <w:pPr>
        <w:pStyle w:val="19"/>
        <w:ind w:firstLine="440" w:firstLineChars="200"/>
        <w:jc w:val="both"/>
        <w:rPr>
          <w:rFonts w:ascii="Times New Roman" w:hAnsi="Times New Roman" w:eastAsia="宋体"/>
        </w:rPr>
      </w:pPr>
      <w:r>
        <w:rPr>
          <w:rFonts w:ascii="Times New Roman" w:hAnsi="Times New Roman" w:eastAsia="宋体"/>
        </w:rPr>
        <w:t xml:space="preserve">Out from the doghouse ran Dolly </w:t>
      </w:r>
      <w:r>
        <w:rPr>
          <w:rFonts w:ascii="Times New Roman" w:hAnsi="Times New Roman" w:eastAsia="宋体"/>
          <w:u w:val="single"/>
        </w:rPr>
        <w:t>42</w:t>
      </w:r>
      <w:r>
        <w:rPr>
          <w:rFonts w:ascii="Times New Roman" w:hAnsi="Times New Roman" w:eastAsia="宋体"/>
        </w:rPr>
        <w:t xml:space="preserve"> by four little balls of fur. The boy pressed his face </w:t>
      </w:r>
      <w:r>
        <w:rPr>
          <w:rFonts w:ascii="Times New Roman" w:hAnsi="Times New Roman" w:eastAsia="宋体"/>
          <w:u w:val="single"/>
        </w:rPr>
        <w:t>43</w:t>
      </w:r>
      <w:r>
        <w:rPr>
          <w:rFonts w:ascii="Times New Roman" w:hAnsi="Times New Roman" w:eastAsia="宋体"/>
        </w:rPr>
        <w:t xml:space="preserve"> the fence, watching in </w:t>
      </w:r>
      <w:r>
        <w:rPr>
          <w:rFonts w:ascii="Times New Roman" w:hAnsi="Times New Roman" w:eastAsia="宋体"/>
          <w:u w:val="single"/>
        </w:rPr>
        <w:t>44</w:t>
      </w:r>
      <w:r>
        <w:rPr>
          <w:rFonts w:ascii="Times New Roman" w:hAnsi="Times New Roman" w:eastAsia="宋体"/>
        </w:rPr>
        <w:t xml:space="preserve"> </w:t>
      </w:r>
    </w:p>
    <w:p>
      <w:pPr>
        <w:pStyle w:val="19"/>
        <w:ind w:firstLine="440" w:firstLineChars="200"/>
        <w:jc w:val="both"/>
        <w:rPr>
          <w:rFonts w:ascii="Times New Roman" w:hAnsi="Times New Roman" w:eastAsia="宋体"/>
        </w:rPr>
      </w:pPr>
      <w:r>
        <w:rPr>
          <w:rFonts w:ascii="Times New Roman" w:hAnsi="Times New Roman" w:eastAsia="宋体"/>
        </w:rPr>
        <w:t xml:space="preserve">As the dogs made their way to the farmer, he noticed </w:t>
      </w:r>
      <w:r>
        <w:rPr>
          <w:rFonts w:ascii="Times New Roman" w:hAnsi="Times New Roman" w:eastAsia="宋体"/>
          <w:u w:val="single"/>
        </w:rPr>
        <w:t>45</w:t>
      </w:r>
      <w:r>
        <w:rPr>
          <w:rFonts w:ascii="Times New Roman" w:hAnsi="Times New Roman" w:eastAsia="宋体"/>
        </w:rPr>
        <w:t xml:space="preserve"> inside the doghouse. It was another little fur ball, noticeably smaller. It </w:t>
      </w:r>
      <w:r>
        <w:rPr>
          <w:rFonts w:ascii="Times New Roman" w:hAnsi="Times New Roman" w:eastAsia="宋体"/>
          <w:u w:val="single"/>
        </w:rPr>
        <w:t>46</w:t>
      </w:r>
      <w:r>
        <w:rPr>
          <w:rFonts w:ascii="Times New Roman" w:hAnsi="Times New Roman" w:eastAsia="宋体"/>
        </w:rPr>
        <w:t xml:space="preserve"> walked out toward the others, doing its best to </w:t>
      </w:r>
      <w:r>
        <w:rPr>
          <w:rFonts w:ascii="Times New Roman" w:hAnsi="Times New Roman" w:eastAsia="宋体"/>
          <w:u w:val="single"/>
        </w:rPr>
        <w:t>47</w:t>
      </w:r>
      <w:r>
        <w:rPr>
          <w:rFonts w:ascii="Times New Roman" w:hAnsi="Times New Roman" w:eastAsia="宋体"/>
        </w:rPr>
        <w:t xml:space="preserve">. “I want that one,” the boy cried out. </w:t>
      </w:r>
    </w:p>
    <w:p>
      <w:pPr>
        <w:pStyle w:val="19"/>
        <w:ind w:firstLine="440" w:firstLineChars="200"/>
        <w:jc w:val="both"/>
        <w:rPr>
          <w:rFonts w:ascii="Times New Roman" w:hAnsi="Times New Roman" w:eastAsia="宋体"/>
        </w:rPr>
      </w:pPr>
      <w:r>
        <w:rPr>
          <w:rFonts w:ascii="Times New Roman" w:hAnsi="Times New Roman" w:eastAsia="宋体"/>
        </w:rPr>
        <w:t xml:space="preserve">The farmer </w:t>
      </w:r>
      <w:r>
        <w:rPr>
          <w:rFonts w:ascii="Times New Roman" w:hAnsi="Times New Roman" w:eastAsia="宋体"/>
          <w:u w:val="single"/>
        </w:rPr>
        <w:t>48</w:t>
      </w:r>
      <w:r>
        <w:rPr>
          <w:rFonts w:ascii="Times New Roman" w:hAnsi="Times New Roman" w:eastAsia="宋体"/>
        </w:rPr>
        <w:t xml:space="preserve"> at his side, “Son, you don't want that puppy. He'll never be able to </w:t>
      </w:r>
      <w:r>
        <w:rPr>
          <w:rFonts w:ascii="Times New Roman" w:hAnsi="Times New Roman" w:eastAsia="宋体"/>
          <w:u w:val="single"/>
        </w:rPr>
        <w:t>49</w:t>
      </w:r>
      <w:r>
        <w:rPr>
          <w:rFonts w:ascii="Times New Roman" w:hAnsi="Times New Roman" w:eastAsia="宋体"/>
        </w:rPr>
        <w:t xml:space="preserve"> with you like these others.” </w:t>
      </w:r>
    </w:p>
    <w:p>
      <w:pPr>
        <w:pStyle w:val="19"/>
        <w:ind w:firstLine="440" w:firstLineChars="200"/>
        <w:jc w:val="both"/>
        <w:rPr>
          <w:rFonts w:ascii="Times New Roman" w:hAnsi="Times New Roman" w:eastAsia="宋体"/>
        </w:rPr>
      </w:pPr>
      <w:r>
        <w:rPr>
          <w:rFonts w:ascii="Times New Roman" w:hAnsi="Times New Roman" w:eastAsia="宋体"/>
        </w:rPr>
        <w:t xml:space="preserve">With that, the boy stepped back, bent down,and </w:t>
      </w:r>
      <w:r>
        <w:rPr>
          <w:rFonts w:ascii="Times New Roman" w:hAnsi="Times New Roman" w:eastAsia="宋体"/>
          <w:u w:val="single"/>
        </w:rPr>
        <w:t>50</w:t>
      </w:r>
      <w:r>
        <w:rPr>
          <w:rFonts w:ascii="Times New Roman" w:hAnsi="Times New Roman" w:eastAsia="宋体"/>
        </w:rPr>
        <w:t xml:space="preserve"> one leg of his trousers. There was a </w:t>
      </w:r>
      <w:r>
        <w:rPr>
          <w:rFonts w:ascii="Times New Roman" w:hAnsi="Times New Roman" w:eastAsia="宋体"/>
          <w:u w:val="single"/>
        </w:rPr>
        <w:t>51</w:t>
      </w:r>
      <w:r>
        <w:rPr>
          <w:rFonts w:ascii="Times New Roman" w:hAnsi="Times New Roman" w:eastAsia="宋体"/>
        </w:rPr>
        <w:t xml:space="preserve"> made shoe with a steel brace (支架） supporting the leg. “Sir, my leg fails me too, and he'll need someone who </w:t>
      </w:r>
      <w:r>
        <w:rPr>
          <w:rFonts w:ascii="Times New Roman" w:hAnsi="Times New Roman" w:eastAsia="宋体"/>
          <w:u w:val="single"/>
        </w:rPr>
        <w:t>52</w:t>
      </w:r>
      <w:r>
        <w:rPr>
          <w:rFonts w:ascii="Times New Roman" w:hAnsi="Times New Roman" w:eastAsia="宋体"/>
        </w:rPr>
        <w:t>,”he said.</w:t>
      </w:r>
    </w:p>
    <w:p>
      <w:pPr>
        <w:pStyle w:val="19"/>
        <w:ind w:firstLine="440" w:firstLineChars="200"/>
        <w:jc w:val="both"/>
        <w:rPr>
          <w:rFonts w:ascii="Times New Roman" w:hAnsi="Times New Roman" w:eastAsia="宋体"/>
        </w:rPr>
      </w:pPr>
      <w:r>
        <w:rPr>
          <w:rFonts w:ascii="Times New Roman" w:hAnsi="Times New Roman" w:eastAsia="宋体"/>
        </w:rPr>
        <w:t xml:space="preserve">With tears in eyes,the farmer </w:t>
      </w:r>
      <w:r>
        <w:rPr>
          <w:rFonts w:ascii="Times New Roman" w:hAnsi="Times New Roman" w:eastAsia="宋体"/>
          <w:u w:val="single"/>
        </w:rPr>
        <w:t>53</w:t>
      </w:r>
      <w:r>
        <w:rPr>
          <w:rFonts w:ascii="Times New Roman" w:hAnsi="Times New Roman" w:eastAsia="宋体"/>
        </w:rPr>
        <w:t xml:space="preserve"> picked up the little puppy and </w:t>
      </w:r>
      <w:r>
        <w:rPr>
          <w:rFonts w:ascii="Times New Roman" w:hAnsi="Times New Roman" w:eastAsia="宋体"/>
          <w:u w:val="single"/>
        </w:rPr>
        <w:t>54</w:t>
      </w:r>
      <w:r>
        <w:rPr>
          <w:rFonts w:ascii="Times New Roman" w:hAnsi="Times New Roman" w:eastAsia="宋体"/>
        </w:rPr>
        <w:t xml:space="preserve"> it to the little boy.</w:t>
      </w:r>
    </w:p>
    <w:p>
      <w:pPr>
        <w:pStyle w:val="19"/>
        <w:ind w:firstLine="440" w:firstLineChars="200"/>
        <w:jc w:val="both"/>
        <w:rPr>
          <w:rFonts w:ascii="Times New Roman" w:hAnsi="Times New Roman" w:eastAsia="宋体"/>
        </w:rPr>
      </w:pPr>
      <w:r>
        <w:rPr>
          <w:rFonts w:ascii="Times New Roman" w:hAnsi="Times New Roman" w:eastAsia="宋体"/>
        </w:rPr>
        <w:t>“How much?” asked the boy.</w:t>
      </w:r>
    </w:p>
    <w:p>
      <w:pPr>
        <w:pStyle w:val="19"/>
        <w:ind w:firstLine="440" w:firstLineChars="200"/>
        <w:jc w:val="both"/>
        <w:rPr>
          <w:rFonts w:ascii="Times New Roman" w:hAnsi="Times New Roman" w:eastAsia="宋体"/>
        </w:rPr>
      </w:pPr>
      <w:r>
        <w:rPr>
          <w:rFonts w:ascii="Times New Roman" w:hAnsi="Times New Roman" w:eastAsia="宋体"/>
        </w:rPr>
        <w:t xml:space="preserve">“No, I won't charge,” answered the farmer, “as love and understanding is </w:t>
      </w:r>
      <w:r>
        <w:rPr>
          <w:rFonts w:ascii="Times New Roman" w:hAnsi="Times New Roman" w:eastAsia="宋体"/>
          <w:u w:val="single"/>
        </w:rPr>
        <w:t>55</w:t>
      </w:r>
      <w:r>
        <w:rPr>
          <w:rFonts w:ascii="Times New Roman" w:hAnsi="Times New Roman" w:eastAsia="宋体"/>
        </w:rPr>
        <w:t>.”</w:t>
      </w:r>
    </w:p>
    <w:p>
      <w:pPr>
        <w:pStyle w:val="19"/>
        <w:rPr>
          <w:rFonts w:ascii="Times New Roman" w:hAnsi="Times New Roman" w:eastAsia="宋体"/>
        </w:rPr>
      </w:pPr>
      <w:r>
        <w:rPr>
          <w:rFonts w:ascii="Times New Roman" w:hAnsi="Times New Roman" w:eastAsia="宋体"/>
        </w:rPr>
        <w:t>36.A. map            B. sign            C. flag            D. shelter</w:t>
      </w:r>
    </w:p>
    <w:p>
      <w:pPr>
        <w:pStyle w:val="19"/>
        <w:rPr>
          <w:rFonts w:ascii="Times New Roman" w:hAnsi="Times New Roman" w:eastAsia="宋体"/>
        </w:rPr>
      </w:pPr>
      <w:r>
        <w:rPr>
          <w:rFonts w:ascii="Times New Roman" w:hAnsi="Times New Roman" w:eastAsia="宋体"/>
        </w:rPr>
        <w:t>37.A. entered            B. nodded            C. jumped            D. turned</w:t>
      </w:r>
    </w:p>
    <w:p>
      <w:pPr>
        <w:pStyle w:val="19"/>
        <w:rPr>
          <w:rFonts w:ascii="Times New Roman" w:hAnsi="Times New Roman" w:eastAsia="宋体"/>
        </w:rPr>
      </w:pPr>
      <w:r>
        <w:rPr>
          <w:rFonts w:ascii="Times New Roman" w:hAnsi="Times New Roman" w:eastAsia="宋体"/>
        </w:rPr>
        <w:t>38.A. kind            B. fine            C. legal            D. normal</w:t>
      </w:r>
    </w:p>
    <w:p>
      <w:pPr>
        <w:pStyle w:val="19"/>
        <w:rPr>
          <w:rFonts w:ascii="Times New Roman" w:hAnsi="Times New Roman" w:eastAsia="宋体"/>
        </w:rPr>
      </w:pPr>
      <w:r>
        <w:rPr>
          <w:rFonts w:ascii="Times New Roman" w:hAnsi="Times New Roman" w:eastAsia="宋体"/>
        </w:rPr>
        <w:t>39.A. cookies            B. cards            C. candy            D. change</w:t>
      </w:r>
    </w:p>
    <w:p>
      <w:pPr>
        <w:pStyle w:val="19"/>
        <w:rPr>
          <w:rFonts w:ascii="Times New Roman" w:hAnsi="Times New Roman" w:eastAsia="宋体"/>
        </w:rPr>
      </w:pPr>
      <w:r>
        <w:rPr>
          <w:rFonts w:ascii="Times New Roman" w:hAnsi="Times New Roman" w:eastAsia="宋体"/>
        </w:rPr>
        <w:t>40.A. at least            B. at most            C. at last            D. at worst</w:t>
      </w:r>
    </w:p>
    <w:p>
      <w:pPr>
        <w:pStyle w:val="19"/>
        <w:rPr>
          <w:rFonts w:ascii="Times New Roman" w:hAnsi="Times New Roman" w:eastAsia="宋体"/>
          <w:lang w:eastAsia="zh-CN"/>
        </w:rPr>
      </w:pPr>
      <w:r>
        <w:rPr>
          <w:rFonts w:ascii="Times New Roman" w:hAnsi="Times New Roman" w:eastAsia="宋体"/>
        </w:rPr>
        <w:t>41.A. whistled            B. cheered            C. begged            D.</w:t>
      </w:r>
      <w:r>
        <w:rPr>
          <w:rFonts w:ascii="Times New Roman" w:hAnsi="Times New Roman" w:eastAsia="宋体"/>
          <w:lang w:eastAsia="zh-CN"/>
        </w:rPr>
        <w:t xml:space="preserve"> joked</w:t>
      </w:r>
    </w:p>
    <w:p>
      <w:pPr>
        <w:pStyle w:val="19"/>
        <w:rPr>
          <w:rFonts w:ascii="Times New Roman" w:hAnsi="Times New Roman" w:eastAsia="宋体"/>
        </w:rPr>
      </w:pPr>
      <w:r>
        <w:rPr>
          <w:rFonts w:ascii="Times New Roman" w:hAnsi="Times New Roman" w:eastAsia="宋体"/>
        </w:rPr>
        <w:t>42.A. driven            B. moved            C. followed            D. taken</w:t>
      </w:r>
    </w:p>
    <w:p>
      <w:pPr>
        <w:pStyle w:val="19"/>
        <w:rPr>
          <w:rFonts w:ascii="Times New Roman" w:hAnsi="Times New Roman" w:eastAsia="宋体"/>
        </w:rPr>
      </w:pPr>
      <w:r>
        <w:rPr>
          <w:rFonts w:ascii="Times New Roman" w:hAnsi="Times New Roman" w:eastAsia="宋体"/>
        </w:rPr>
        <w:t>43.A. over            B. beyond            C. through            D. against</w:t>
      </w:r>
    </w:p>
    <w:p>
      <w:pPr>
        <w:pStyle w:val="19"/>
        <w:rPr>
          <w:rFonts w:ascii="Times New Roman" w:hAnsi="Times New Roman" w:eastAsia="宋体"/>
        </w:rPr>
      </w:pPr>
      <w:r>
        <w:rPr>
          <w:rFonts w:ascii="Times New Roman" w:hAnsi="Times New Roman" w:eastAsia="宋体"/>
        </w:rPr>
        <w:t>44.A. shock            B. confusion            C. peace            D. excitement</w:t>
      </w:r>
    </w:p>
    <w:p>
      <w:pPr>
        <w:pStyle w:val="19"/>
        <w:rPr>
          <w:rFonts w:ascii="Times New Roman" w:hAnsi="Times New Roman" w:eastAsia="宋体"/>
        </w:rPr>
      </w:pPr>
      <w:r>
        <w:rPr>
          <w:rFonts w:ascii="Times New Roman" w:hAnsi="Times New Roman" w:eastAsia="宋体"/>
        </w:rPr>
        <w:t>45.A. nothing            B. anything            C. something            D. everything</w:t>
      </w:r>
    </w:p>
    <w:p>
      <w:pPr>
        <w:pStyle w:val="19"/>
        <w:rPr>
          <w:rFonts w:ascii="Times New Roman" w:hAnsi="Times New Roman" w:eastAsia="宋体"/>
        </w:rPr>
      </w:pPr>
      <w:r>
        <w:rPr>
          <w:rFonts w:ascii="Times New Roman" w:hAnsi="Times New Roman" w:eastAsia="宋体"/>
        </w:rPr>
        <w:t>46.A. actively            B. awkwardly            C. bravely            D. blindly</w:t>
      </w:r>
    </w:p>
    <w:p>
      <w:pPr>
        <w:pStyle w:val="19"/>
        <w:rPr>
          <w:rFonts w:ascii="Times New Roman" w:hAnsi="Times New Roman" w:eastAsia="宋体"/>
        </w:rPr>
      </w:pPr>
      <w:r>
        <w:rPr>
          <w:rFonts w:ascii="Times New Roman" w:hAnsi="Times New Roman" w:eastAsia="宋体"/>
        </w:rPr>
        <w:t>47.A. move about            B. get by            C. catch up            D. break away</w:t>
      </w:r>
    </w:p>
    <w:p>
      <w:pPr>
        <w:pStyle w:val="19"/>
        <w:rPr>
          <w:rFonts w:ascii="Times New Roman" w:hAnsi="Times New Roman" w:eastAsia="宋体"/>
        </w:rPr>
      </w:pPr>
      <w:r>
        <w:rPr>
          <w:rFonts w:ascii="Times New Roman" w:hAnsi="Times New Roman" w:eastAsia="宋体"/>
        </w:rPr>
        <w:t>48.A. knelt            B. appeared            C. rose            D. lay</w:t>
      </w:r>
    </w:p>
    <w:p>
      <w:pPr>
        <w:pStyle w:val="19"/>
        <w:rPr>
          <w:rFonts w:ascii="Times New Roman" w:hAnsi="Times New Roman" w:eastAsia="宋体"/>
        </w:rPr>
      </w:pPr>
      <w:r>
        <w:rPr>
          <w:rFonts w:ascii="Times New Roman" w:hAnsi="Times New Roman" w:eastAsia="宋体"/>
        </w:rPr>
        <w:t>49.A. run            B. mix            C. agree            D. communicate</w:t>
      </w:r>
    </w:p>
    <w:p>
      <w:pPr>
        <w:pStyle w:val="19"/>
        <w:rPr>
          <w:rFonts w:ascii="Times New Roman" w:hAnsi="Times New Roman" w:eastAsia="宋体"/>
        </w:rPr>
      </w:pPr>
      <w:r>
        <w:rPr>
          <w:rFonts w:ascii="Times New Roman" w:hAnsi="Times New Roman" w:eastAsia="宋体"/>
        </w:rPr>
        <w:t>50.A. tied up            B. rolled up            C. cleared up            D. picked up</w:t>
      </w:r>
    </w:p>
    <w:p>
      <w:pPr>
        <w:pStyle w:val="19"/>
        <w:rPr>
          <w:rFonts w:ascii="Times New Roman" w:hAnsi="Times New Roman" w:eastAsia="宋体"/>
        </w:rPr>
      </w:pPr>
      <w:r>
        <w:rPr>
          <w:rFonts w:ascii="Times New Roman" w:hAnsi="Times New Roman" w:eastAsia="宋体"/>
        </w:rPr>
        <w:t>51.A. specially            B. similarly            C. beautifully            D. traditionally</w:t>
      </w:r>
    </w:p>
    <w:p>
      <w:pPr>
        <w:pStyle w:val="19"/>
        <w:rPr>
          <w:rFonts w:ascii="Times New Roman" w:hAnsi="Times New Roman" w:eastAsia="宋体"/>
        </w:rPr>
      </w:pPr>
      <w:r>
        <w:rPr>
          <w:rFonts w:ascii="Times New Roman" w:hAnsi="Times New Roman" w:eastAsia="宋体"/>
        </w:rPr>
        <w:t>52.A. suffers            B. responds            C. understands            D. insists</w:t>
      </w:r>
    </w:p>
    <w:p>
      <w:pPr>
        <w:pStyle w:val="19"/>
        <w:rPr>
          <w:rFonts w:ascii="Times New Roman" w:hAnsi="Times New Roman" w:eastAsia="宋体"/>
        </w:rPr>
      </w:pPr>
      <w:r>
        <w:rPr>
          <w:rFonts w:ascii="Times New Roman" w:hAnsi="Times New Roman" w:eastAsia="宋体"/>
        </w:rPr>
        <w:t>53.A. secretly            B. carefully            C. quickly            D. gradually</w:t>
      </w:r>
    </w:p>
    <w:p>
      <w:pPr>
        <w:pStyle w:val="19"/>
        <w:rPr>
          <w:rFonts w:ascii="Times New Roman" w:hAnsi="Times New Roman" w:eastAsia="宋体"/>
        </w:rPr>
      </w:pPr>
      <w:r>
        <w:rPr>
          <w:rFonts w:ascii="Times New Roman" w:hAnsi="Times New Roman" w:eastAsia="宋体"/>
        </w:rPr>
        <w:t>54.A. delivered            B. sold            C. supplied            D. handed</w:t>
      </w:r>
    </w:p>
    <w:p>
      <w:pPr>
        <w:pStyle w:val="19"/>
        <w:rPr>
          <w:rFonts w:ascii="Times New Roman" w:hAnsi="Times New Roman" w:eastAsia="宋体"/>
        </w:rPr>
      </w:pPr>
      <w:r>
        <w:rPr>
          <w:rFonts w:ascii="Times New Roman" w:hAnsi="Times New Roman" w:eastAsia="宋体"/>
        </w:rPr>
        <w:t>55.A. powerful            B. reasonable            C. priceless            D. effective</w:t>
      </w:r>
    </w:p>
    <w:p>
      <w:pPr>
        <w:pStyle w:val="19"/>
        <w:rPr>
          <w:rFonts w:ascii="Times New Roman" w:hAnsi="Times New Roman" w:eastAsia="宋体"/>
          <w:lang w:eastAsia="zh-CN"/>
        </w:rPr>
      </w:pPr>
      <w:r>
        <w:rPr>
          <w:rFonts w:ascii="Times New Roman" w:hAnsi="Times New Roman" w:eastAsia="宋体"/>
          <w:lang w:eastAsia="zh-CN"/>
        </w:rPr>
        <w:t>第二节（共10个小题；每小题1.5分，满分15分）</w:t>
      </w:r>
    </w:p>
    <w:p>
      <w:pPr>
        <w:pStyle w:val="19"/>
        <w:rPr>
          <w:rFonts w:ascii="Times New Roman" w:hAnsi="Times New Roman" w:eastAsia="宋体"/>
          <w:lang w:eastAsia="zh-CN"/>
        </w:rPr>
      </w:pPr>
      <w:r>
        <w:rPr>
          <w:rFonts w:ascii="Times New Roman" w:hAnsi="Times New Roman" w:eastAsia="宋体"/>
          <w:lang w:eastAsia="zh-CN"/>
        </w:rPr>
        <w:t>阅读下面材料，在空白处填入适当的内容（1个单词）或括号内单词的正确形式。</w:t>
      </w:r>
    </w:p>
    <w:p>
      <w:pPr>
        <w:pStyle w:val="19"/>
        <w:ind w:firstLine="440" w:firstLineChars="200"/>
        <w:jc w:val="both"/>
        <w:rPr>
          <w:rFonts w:ascii="Times New Roman" w:hAnsi="Times New Roman" w:eastAsia="宋体"/>
        </w:rPr>
      </w:pPr>
      <w:r>
        <w:rPr>
          <w:rFonts w:ascii="Times New Roman" w:hAnsi="Times New Roman" w:eastAsia="宋体"/>
        </w:rPr>
        <w:t xml:space="preserve">From October 4 to October 6, the National English Speaking Competition was held in Chengdu, Sichuan Province. A total of one million people of different ages, from kindergarten kids to young </w:t>
      </w:r>
      <w:r>
        <w:rPr>
          <w:rFonts w:ascii="Times New Roman" w:hAnsi="Times New Roman" w:eastAsia="宋体"/>
          <w:u w:val="single"/>
        </w:rPr>
        <w:t>56</w:t>
      </w:r>
      <w:r>
        <w:rPr>
          <w:rFonts w:ascii="Times New Roman" w:hAnsi="Times New Roman" w:eastAsia="宋体"/>
        </w:rPr>
        <w:t xml:space="preserve"> (professional), took part in this year's event.</w:t>
      </w:r>
    </w:p>
    <w:p>
      <w:pPr>
        <w:pStyle w:val="19"/>
        <w:ind w:firstLine="440" w:firstLineChars="200"/>
        <w:jc w:val="both"/>
        <w:rPr>
          <w:rFonts w:ascii="Times New Roman" w:hAnsi="Times New Roman" w:eastAsia="宋体"/>
        </w:rPr>
      </w:pPr>
      <w:r>
        <w:rPr>
          <w:rFonts w:ascii="Times New Roman" w:hAnsi="Times New Roman" w:eastAsia="宋体"/>
        </w:rPr>
        <w:t xml:space="preserve">During the three-day event, young competitors expressed </w:t>
      </w:r>
      <w:r>
        <w:rPr>
          <w:rFonts w:ascii="Times New Roman" w:hAnsi="Times New Roman" w:eastAsia="宋体"/>
          <w:u w:val="single"/>
        </w:rPr>
        <w:t>57</w:t>
      </w:r>
      <w:r>
        <w:rPr>
          <w:rFonts w:ascii="Times New Roman" w:hAnsi="Times New Roman" w:eastAsia="宋体"/>
        </w:rPr>
        <w:t xml:space="preserve">(them) by delivering speeches </w:t>
      </w:r>
      <w:r>
        <w:rPr>
          <w:rFonts w:ascii="Times New Roman" w:hAnsi="Times New Roman" w:eastAsia="宋体"/>
          <w:u w:val="single"/>
        </w:rPr>
        <w:t>58</w:t>
      </w:r>
      <w:r>
        <w:rPr>
          <w:rFonts w:ascii="Times New Roman" w:hAnsi="Times New Roman" w:eastAsia="宋体"/>
        </w:rPr>
        <w:t xml:space="preserve"> various topics, including History as a Mirror, The Promise of Youth, and The Power of Dreams. Besides showing their </w:t>
      </w:r>
      <w:r>
        <w:rPr>
          <w:rFonts w:ascii="Times New Roman" w:hAnsi="Times New Roman" w:eastAsia="宋体"/>
          <w:u w:val="single"/>
        </w:rPr>
        <w:t>59</w:t>
      </w:r>
      <w:r>
        <w:rPr>
          <w:rFonts w:ascii="Times New Roman" w:hAnsi="Times New Roman" w:eastAsia="宋体"/>
        </w:rPr>
        <w:t xml:space="preserve"> (impress) English ability, they also shared their views on </w:t>
      </w:r>
      <w:r>
        <w:rPr>
          <w:rFonts w:ascii="Times New Roman" w:hAnsi="Times New Roman" w:eastAsia="宋体"/>
          <w:u w:val="single"/>
        </w:rPr>
        <w:t>60</w:t>
      </w:r>
      <w:r>
        <w:rPr>
          <w:rFonts w:ascii="Times New Roman" w:hAnsi="Times New Roman" w:eastAsia="宋体"/>
        </w:rPr>
        <w:t xml:space="preserve"> world as a generation of being open-minded, individualistic, and </w:t>
      </w:r>
      <w:r>
        <w:rPr>
          <w:rFonts w:ascii="Times New Roman" w:hAnsi="Times New Roman" w:eastAsia="宋体"/>
          <w:u w:val="single"/>
        </w:rPr>
        <w:t>61</w:t>
      </w:r>
      <w:r>
        <w:rPr>
          <w:rFonts w:ascii="Times New Roman" w:hAnsi="Times New Roman" w:eastAsia="宋体"/>
        </w:rPr>
        <w:t xml:space="preserve"> (social)responsible.</w:t>
      </w:r>
    </w:p>
    <w:p>
      <w:pPr>
        <w:pStyle w:val="19"/>
        <w:ind w:firstLine="440" w:firstLineChars="200"/>
        <w:jc w:val="both"/>
        <w:rPr>
          <w:rFonts w:ascii="Times New Roman" w:hAnsi="Times New Roman" w:eastAsia="宋体"/>
        </w:rPr>
      </w:pPr>
      <w:r>
        <w:rPr>
          <w:rFonts w:ascii="Times New Roman" w:hAnsi="Times New Roman" w:eastAsia="宋体"/>
        </w:rPr>
        <w:t>When the competition was first run in 1996, the goal was to train college students to master another language and communicate clearly with foreigners.</w:t>
      </w:r>
      <w:r>
        <w:rPr>
          <w:rFonts w:ascii="Times New Roman" w:hAnsi="Times New Roman" w:eastAsia="宋体"/>
          <w:u w:val="single"/>
        </w:rPr>
        <w:t>62</w:t>
      </w:r>
      <w:r>
        <w:rPr>
          <w:rFonts w:ascii="Times New Roman" w:hAnsi="Times New Roman" w:eastAsia="宋体"/>
        </w:rPr>
        <w:t xml:space="preserve">, in the past 25 years the competition </w:t>
      </w:r>
      <w:r>
        <w:rPr>
          <w:rFonts w:ascii="Times New Roman" w:hAnsi="Times New Roman" w:eastAsia="宋体"/>
          <w:u w:val="single"/>
        </w:rPr>
        <w:t>63</w:t>
      </w:r>
      <w:r>
        <w:rPr>
          <w:rFonts w:ascii="Times New Roman" w:hAnsi="Times New Roman" w:eastAsia="宋体"/>
        </w:rPr>
        <w:t xml:space="preserve"> (go) far beyond this simple goal. It now plays a role in helping document every major step the country takes in its development, </w:t>
      </w:r>
      <w:r>
        <w:rPr>
          <w:rFonts w:ascii="Times New Roman" w:hAnsi="Times New Roman" w:eastAsia="宋体"/>
          <w:u w:val="single"/>
        </w:rPr>
        <w:t>64</w:t>
      </w:r>
      <w:r>
        <w:rPr>
          <w:rFonts w:ascii="Times New Roman" w:hAnsi="Times New Roman" w:eastAsia="宋体"/>
        </w:rPr>
        <w:t xml:space="preserve"> （encourage) young people to share China's stories and providing a stage for those </w:t>
      </w:r>
      <w:r>
        <w:rPr>
          <w:rFonts w:ascii="Times New Roman" w:hAnsi="Times New Roman" w:eastAsia="宋体"/>
          <w:u w:val="single"/>
        </w:rPr>
        <w:t>65</w:t>
      </w:r>
      <w:r>
        <w:rPr>
          <w:rFonts w:ascii="Times New Roman" w:hAnsi="Times New Roman" w:eastAsia="宋体"/>
        </w:rPr>
        <w:t xml:space="preserve"> will shape the future.</w:t>
      </w:r>
    </w:p>
    <w:p>
      <w:pPr>
        <w:pStyle w:val="19"/>
        <w:rPr>
          <w:rFonts w:ascii="Times New Roman" w:hAnsi="Times New Roman" w:eastAsia="宋体"/>
          <w:lang w:eastAsia="zh-CN"/>
        </w:rPr>
      </w:pPr>
      <w:r>
        <w:rPr>
          <w:rFonts w:ascii="Times New Roman" w:hAnsi="Times New Roman" w:eastAsia="宋体"/>
          <w:lang w:eastAsia="zh-CN"/>
        </w:rPr>
        <w:t>第四部分：写作（共两节，满分40分）</w:t>
      </w:r>
    </w:p>
    <w:p>
      <w:pPr>
        <w:pStyle w:val="19"/>
        <w:rPr>
          <w:rFonts w:ascii="Times New Roman" w:hAnsi="Times New Roman" w:eastAsia="宋体"/>
          <w:lang w:eastAsia="zh-CN"/>
        </w:rPr>
      </w:pPr>
      <w:r>
        <w:rPr>
          <w:rFonts w:ascii="Times New Roman" w:hAnsi="Times New Roman" w:eastAsia="宋体"/>
          <w:lang w:eastAsia="zh-CN"/>
        </w:rPr>
        <w:t>第一节：句子翻译（共5句；每句3分，满分15分）</w:t>
      </w:r>
    </w:p>
    <w:p>
      <w:pPr>
        <w:pStyle w:val="19"/>
        <w:rPr>
          <w:rFonts w:ascii="Times New Roman" w:hAnsi="Times New Roman" w:eastAsia="宋体"/>
          <w:lang w:eastAsia="zh-CN"/>
        </w:rPr>
      </w:pPr>
      <w:r>
        <w:rPr>
          <w:rFonts w:ascii="Times New Roman" w:hAnsi="Times New Roman" w:eastAsia="宋体"/>
          <w:lang w:eastAsia="zh-CN"/>
        </w:rPr>
        <w:t>按给出的中文意思，用括号内所给的英语，翻译下列句子。</w:t>
      </w:r>
    </w:p>
    <w:p>
      <w:pPr>
        <w:pStyle w:val="19"/>
        <w:rPr>
          <w:rFonts w:ascii="Times New Roman" w:hAnsi="Times New Roman" w:eastAsia="宋体"/>
          <w:lang w:eastAsia="zh-CN"/>
        </w:rPr>
      </w:pPr>
      <w:r>
        <w:rPr>
          <w:rFonts w:ascii="Times New Roman" w:hAnsi="Times New Roman" w:eastAsia="宋体"/>
          <w:lang w:eastAsia="zh-CN"/>
        </w:rPr>
        <w:t>66.她面试时英语说得很流利，给我们留下了深刻印象。（which… ; impresion)</w:t>
      </w:r>
    </w:p>
    <w:p>
      <w:pPr>
        <w:pStyle w:val="19"/>
        <w:rPr>
          <w:rFonts w:ascii="Times New Roman" w:hAnsi="Times New Roman" w:eastAsia="宋体"/>
          <w:lang w:eastAsia="zh-CN"/>
        </w:rPr>
      </w:pPr>
      <w:r>
        <w:rPr>
          <w:rFonts w:ascii="Times New Roman" w:hAnsi="Times New Roman" w:eastAsia="宋体"/>
          <w:lang w:eastAsia="zh-CN"/>
        </w:rPr>
        <w:t>67.Simon经历多次失败，但他从未失去信心，最终成了最佳球员之一。（despite)</w:t>
      </w:r>
    </w:p>
    <w:p>
      <w:pPr>
        <w:pStyle w:val="19"/>
        <w:rPr>
          <w:rFonts w:ascii="Times New Roman" w:hAnsi="Times New Roman" w:eastAsia="宋体"/>
          <w:lang w:eastAsia="zh-CN"/>
        </w:rPr>
      </w:pPr>
      <w:r>
        <w:rPr>
          <w:rFonts w:ascii="Times New Roman" w:hAnsi="Times New Roman" w:eastAsia="宋体"/>
          <w:lang w:eastAsia="zh-CN"/>
        </w:rPr>
        <w:t>68.学生中心正在举行一场关于学与玩之间该如何平衡的讲座。（keep a balance ; deliver)</w:t>
      </w:r>
    </w:p>
    <w:p>
      <w:pPr>
        <w:pStyle w:val="19"/>
        <w:rPr>
          <w:rFonts w:ascii="Times New Roman" w:hAnsi="Times New Roman" w:eastAsia="宋体"/>
          <w:lang w:eastAsia="zh-CN"/>
        </w:rPr>
      </w:pPr>
      <w:r>
        <w:rPr>
          <w:rFonts w:ascii="Times New Roman" w:hAnsi="Times New Roman" w:eastAsia="宋体"/>
          <w:lang w:eastAsia="zh-CN"/>
        </w:rPr>
        <w:t>69.为了健康，每天进行半小时的锻炼是值得的。（worthwhile)</w:t>
      </w:r>
    </w:p>
    <w:p>
      <w:pPr>
        <w:pStyle w:val="19"/>
        <w:rPr>
          <w:rFonts w:ascii="Times New Roman" w:hAnsi="Times New Roman" w:eastAsia="宋体"/>
          <w:lang w:eastAsia="zh-CN"/>
        </w:rPr>
      </w:pPr>
      <w:r>
        <w:rPr>
          <w:rFonts w:ascii="Times New Roman" w:hAnsi="Times New Roman" w:eastAsia="宋体"/>
          <w:lang w:eastAsia="zh-CN"/>
        </w:rPr>
        <w:t>70.这些照片总会让我想起在祖父农场度过的童年。（remind)</w:t>
      </w:r>
    </w:p>
    <w:p>
      <w:pPr>
        <w:pStyle w:val="19"/>
        <w:rPr>
          <w:rFonts w:ascii="Times New Roman" w:hAnsi="Times New Roman" w:eastAsia="宋体"/>
          <w:lang w:eastAsia="zh-CN"/>
        </w:rPr>
      </w:pPr>
      <w:r>
        <w:rPr>
          <w:rFonts w:ascii="Times New Roman" w:hAnsi="Times New Roman" w:eastAsia="宋体"/>
          <w:lang w:eastAsia="zh-CN"/>
        </w:rPr>
        <w:t>第二节：应用文写作（满分25分）</w:t>
      </w:r>
    </w:p>
    <w:p>
      <w:pPr>
        <w:pStyle w:val="19"/>
        <w:rPr>
          <w:rFonts w:ascii="Times New Roman" w:hAnsi="Times New Roman" w:eastAsia="宋体"/>
          <w:lang w:eastAsia="zh-CN"/>
        </w:rPr>
      </w:pPr>
      <w:r>
        <w:rPr>
          <w:rFonts w:ascii="Times New Roman" w:hAnsi="Times New Roman" w:eastAsia="宋体"/>
          <w:lang w:eastAsia="zh-CN"/>
        </w:rPr>
        <w:t>假定你是校英语俱乐部的李华，正在筹备一次英语角活动。请写一封电子邮件邀请指导老师Kevin参加，内容包括：</w:t>
      </w:r>
    </w:p>
    <w:p>
      <w:pPr>
        <w:pStyle w:val="19"/>
        <w:rPr>
          <w:rFonts w:ascii="Times New Roman" w:hAnsi="Times New Roman" w:eastAsia="宋体"/>
          <w:lang w:eastAsia="zh-CN"/>
        </w:rPr>
      </w:pPr>
      <w:r>
        <w:rPr>
          <w:rFonts w:ascii="Times New Roman" w:hAnsi="Times New Roman" w:eastAsia="宋体"/>
          <w:lang w:eastAsia="zh-CN"/>
        </w:rPr>
        <w:t>1.发出邀请；2.活动时间、地点；3.活动内容。</w:t>
      </w:r>
    </w:p>
    <w:p>
      <w:pPr>
        <w:pStyle w:val="19"/>
        <w:rPr>
          <w:rFonts w:ascii="Times New Roman" w:hAnsi="Times New Roman" w:eastAsia="宋体"/>
        </w:rPr>
      </w:pPr>
      <w:r>
        <w:rPr>
          <w:rFonts w:ascii="Times New Roman" w:hAnsi="Times New Roman" w:eastAsia="宋体"/>
        </w:rPr>
        <w:t>注意：</w:t>
      </w:r>
    </w:p>
    <w:p>
      <w:pPr>
        <w:pStyle w:val="19"/>
        <w:rPr>
          <w:rFonts w:ascii="Times New Roman" w:hAnsi="Times New Roman" w:eastAsia="宋体"/>
          <w:lang w:eastAsia="zh-CN"/>
        </w:rPr>
      </w:pPr>
      <w:r>
        <w:rPr>
          <w:rFonts w:ascii="Times New Roman" w:hAnsi="Times New Roman" w:eastAsia="宋体"/>
          <w:lang w:eastAsia="zh-CN"/>
        </w:rPr>
        <w:t>1.词数80左右；</w:t>
      </w:r>
    </w:p>
    <w:p>
      <w:pPr>
        <w:pStyle w:val="19"/>
        <w:rPr>
          <w:rFonts w:ascii="Times New Roman" w:hAnsi="Times New Roman" w:eastAsia="宋体"/>
          <w:lang w:eastAsia="zh-CN"/>
        </w:rPr>
      </w:pPr>
      <w:r>
        <w:rPr>
          <w:rFonts w:ascii="Times New Roman" w:hAnsi="Times New Roman" w:eastAsia="宋体"/>
          <w:lang w:eastAsia="zh-CN"/>
        </w:rPr>
        <w:t>2.可适当增加细节，以使行文连贯。</w:t>
      </w:r>
    </w:p>
    <w:p>
      <w:pPr>
        <w:pStyle w:val="19"/>
      </w:pPr>
      <w:r>
        <w:drawing>
          <wp:inline distT="0" distB="0" distL="114300" distR="114300">
            <wp:extent cx="5388610" cy="3517265"/>
            <wp:effectExtent l="0" t="0" r="635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388610" cy="3517265"/>
                    </a:xfrm>
                    <a:prstGeom prst="rect">
                      <a:avLst/>
                    </a:prstGeom>
                    <a:noFill/>
                    <a:ln>
                      <a:noFill/>
                    </a:ln>
                  </pic:spPr>
                </pic:pic>
              </a:graphicData>
            </a:graphic>
          </wp:inline>
        </w:drawing>
      </w:r>
    </w:p>
    <w:p>
      <w:pPr>
        <w:pStyle w:val="19"/>
      </w:pPr>
      <w:r>
        <w:drawing>
          <wp:inline distT="0" distB="0" distL="114300" distR="114300">
            <wp:extent cx="5480050" cy="2155825"/>
            <wp:effectExtent l="0" t="0" r="635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480050" cy="2155825"/>
                    </a:xfrm>
                    <a:prstGeom prst="rect">
                      <a:avLst/>
                    </a:prstGeom>
                    <a:noFill/>
                    <a:ln>
                      <a:noFill/>
                    </a:ln>
                  </pic:spPr>
                </pic:pic>
              </a:graphicData>
            </a:graphic>
          </wp:inline>
        </w:drawing>
      </w:r>
    </w:p>
    <w:p>
      <w:pPr>
        <w:pStyle w:val="19"/>
        <w:rPr>
          <w:lang w:eastAsia="zh-CN"/>
        </w:rPr>
        <w:sectPr>
          <w:pgSz w:w="12240" w:h="15840"/>
          <w:pgMar w:top="1440" w:right="1800" w:bottom="1440" w:left="1800" w:header="720" w:footer="720" w:gutter="0"/>
          <w:cols w:space="720" w:num="1"/>
          <w:docGrid w:linePitch="360" w:charSpace="0"/>
        </w:sectPr>
      </w:pPr>
      <w:r>
        <w:drawing>
          <wp:inline distT="0" distB="0" distL="114300" distR="114300">
            <wp:extent cx="5480685" cy="2296160"/>
            <wp:effectExtent l="0" t="0" r="571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480685" cy="2296160"/>
                    </a:xfrm>
                    <a:prstGeom prst="rect">
                      <a:avLst/>
                    </a:prstGeom>
                    <a:noFill/>
                    <a:ln>
                      <a:noFill/>
                    </a:ln>
                  </pic:spPr>
                </pic:pic>
              </a:graphicData>
            </a:graphic>
          </wp:inline>
        </w:drawing>
      </w:r>
    </w:p>
    <w:p>
      <w:bookmarkStart w:id="0" w:name="_GoBack"/>
    </w:p>
    <w:bookmarkEnd w:id="0"/>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40001"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17AAD"/>
    <w:rsid w:val="0002431C"/>
    <w:rsid w:val="00034616"/>
    <w:rsid w:val="0006063C"/>
    <w:rsid w:val="00061884"/>
    <w:rsid w:val="000704B1"/>
    <w:rsid w:val="000B46D2"/>
    <w:rsid w:val="000F1B63"/>
    <w:rsid w:val="00101F83"/>
    <w:rsid w:val="00114DA4"/>
    <w:rsid w:val="0015074B"/>
    <w:rsid w:val="001A3FEE"/>
    <w:rsid w:val="001D3974"/>
    <w:rsid w:val="00211B5E"/>
    <w:rsid w:val="00227F56"/>
    <w:rsid w:val="0025253B"/>
    <w:rsid w:val="002540C2"/>
    <w:rsid w:val="0029370B"/>
    <w:rsid w:val="0029639D"/>
    <w:rsid w:val="002B7053"/>
    <w:rsid w:val="002B7C8A"/>
    <w:rsid w:val="002E1745"/>
    <w:rsid w:val="00326F90"/>
    <w:rsid w:val="00361A5C"/>
    <w:rsid w:val="004222A2"/>
    <w:rsid w:val="00452492"/>
    <w:rsid w:val="004700DD"/>
    <w:rsid w:val="00510964"/>
    <w:rsid w:val="005137EB"/>
    <w:rsid w:val="00602467"/>
    <w:rsid w:val="00617FAC"/>
    <w:rsid w:val="006E10E5"/>
    <w:rsid w:val="00733CF9"/>
    <w:rsid w:val="0074684A"/>
    <w:rsid w:val="007A6735"/>
    <w:rsid w:val="007B0EF3"/>
    <w:rsid w:val="007F2237"/>
    <w:rsid w:val="00836AF9"/>
    <w:rsid w:val="008B7BB2"/>
    <w:rsid w:val="008D0E84"/>
    <w:rsid w:val="0091205F"/>
    <w:rsid w:val="00985112"/>
    <w:rsid w:val="00990186"/>
    <w:rsid w:val="009A1CF9"/>
    <w:rsid w:val="009F47F0"/>
    <w:rsid w:val="009F5235"/>
    <w:rsid w:val="00A22398"/>
    <w:rsid w:val="00A24BC2"/>
    <w:rsid w:val="00A24EB7"/>
    <w:rsid w:val="00A25483"/>
    <w:rsid w:val="00AA1D8D"/>
    <w:rsid w:val="00B47730"/>
    <w:rsid w:val="00B855D5"/>
    <w:rsid w:val="00CB0664"/>
    <w:rsid w:val="00CE6641"/>
    <w:rsid w:val="00D54124"/>
    <w:rsid w:val="00DB36C8"/>
    <w:rsid w:val="00E1541C"/>
    <w:rsid w:val="00EC72B7"/>
    <w:rsid w:val="00F15EFE"/>
    <w:rsid w:val="00F35005"/>
    <w:rsid w:val="00FC5177"/>
    <w:rsid w:val="00FC693F"/>
    <w:rsid w:val="00FD6AED"/>
    <w:rsid w:val="01020577"/>
    <w:rsid w:val="0ABC0B19"/>
    <w:rsid w:val="1BDA21BF"/>
    <w:rsid w:val="44881FCB"/>
    <w:rsid w:val="481D7EDB"/>
    <w:rsid w:val="72C066B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34">
    <w:name w:val="Light Shading"/>
    <w:basedOn w:val="32"/>
    <w:qFormat/>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rPr>
      <w:color w:val="376092" w:themeColor="accent1" w:themeShade="BF"/>
    </w:rPr>
    <w:tblPr>
      <w:tblBorders>
        <w:top w:val="single" w:color="4F81BD" w:themeColor="accent1" w:sz="8" w:space="0"/>
        <w:bottom w:val="single" w:color="4F81BD" w:themeColor="accent1" w:sz="8" w:space="0"/>
      </w:tblBorders>
      <w:tblLayout w:type="fixed"/>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rPr>
      <w:color w:val="953735" w:themeColor="accent2" w:themeShade="BF"/>
    </w:rPr>
    <w:tblPr>
      <w:tblBorders>
        <w:top w:val="single" w:color="C0504D" w:themeColor="accent2" w:sz="8" w:space="0"/>
        <w:bottom w:val="single" w:color="C0504D" w:themeColor="accent2" w:sz="8" w:space="0"/>
      </w:tblBorders>
      <w:tblLayout w:type="fixed"/>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rPr>
      <w:color w:val="7793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rPr>
      <w:color w:val="604A7B" w:themeColor="accent4" w:themeShade="BF"/>
    </w:rPr>
    <w:tblPr>
      <w:tblBorders>
        <w:top w:val="single" w:color="8064A2" w:themeColor="accent4" w:sz="8" w:space="0"/>
        <w:bottom w:val="single" w:color="8064A2" w:themeColor="accent4" w:sz="8" w:space="0"/>
      </w:tblBorders>
      <w:tblLayout w:type="fixed"/>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rPr>
      <w:color w:val="31859C" w:themeColor="accent5" w:themeShade="BF"/>
    </w:rPr>
    <w:tblPr>
      <w:tblBorders>
        <w:top w:val="single" w:color="4BACC6" w:themeColor="accent5" w:sz="8" w:space="0"/>
        <w:bottom w:val="single" w:color="4BACC6" w:themeColor="accent5" w:sz="8" w:space="0"/>
      </w:tblBorders>
      <w:tblLayout w:type="fixed"/>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rPr>
      <w:color w:val="E46C0A" w:themeColor="accent6" w:themeShade="BF"/>
    </w:rPr>
    <w:tblPr>
      <w:tblBorders>
        <w:top w:val="single" w:color="F79646" w:themeColor="accent6" w:sz="8" w:space="0"/>
        <w:bottom w:val="single" w:color="F79646" w:themeColor="accent6" w:sz="8" w:space="0"/>
      </w:tblBorders>
      <w:tblLayout w:type="fixed"/>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6">
    <w:name w:val="Medium Shading 1 Accent 1"/>
    <w:basedOn w:val="32"/>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7">
    <w:name w:val="Medium Shading 1 Accent 2"/>
    <w:basedOn w:val="32"/>
    <w:qFormat/>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8">
    <w:name w:val="Medium Shading 1 Accent 3"/>
    <w:basedOn w:val="32"/>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59">
    <w:name w:val="Medium Shading 1 Accent 4"/>
    <w:basedOn w:val="32"/>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0">
    <w:name w:val="Medium Shading 1 Accent 5"/>
    <w:basedOn w:val="32"/>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1">
    <w:name w:val="Medium Shading 1 Accent 6"/>
    <w:basedOn w:val="32"/>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2">
    <w:name w:val="Medium Shading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0">
    <w:name w:val="Medium List 1 Accent 1"/>
    <w:basedOn w:val="32"/>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1">
    <w:name w:val="Medium List 1 Accent 2"/>
    <w:basedOn w:val="32"/>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3">
    <w:name w:val="Medium List 1 Accent 4"/>
    <w:basedOn w:val="32"/>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5">
    <w:name w:val="Medium List 1 Accent 6"/>
    <w:basedOn w:val="32"/>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6">
    <w:name w:val="Medium Lis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w:basedOn w:val="32"/>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5">
    <w:name w:val="Medium Grid 1 Accent 2"/>
    <w:basedOn w:val="32"/>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6">
    <w:name w:val="Medium Grid 1 Accent 3"/>
    <w:basedOn w:val="32"/>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7">
    <w:name w:val="Medium Grid 1 Accent 4"/>
    <w:basedOn w:val="32"/>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8">
    <w:name w:val="Medium Grid 1 Accent 5"/>
    <w:basedOn w:val="32"/>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9">
    <w:name w:val="Medium Grid 1 Accent 6"/>
    <w:basedOn w:val="32"/>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0">
    <w:name w:val="Medium Grid 2"/>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1">
    <w:name w:val="Medium Grid 2 Accent 1"/>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2">
    <w:name w:val="Medium Grid 2 Accent 2"/>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3">
    <w:name w:val="Medium Grid 2 Accent 3"/>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4">
    <w:name w:val="Medium Grid 2 Accent 4"/>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5">
    <w:name w:val="Medium Grid 2 Accent 5"/>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6">
    <w:name w:val="Medium Grid 2 Accent 6"/>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7">
    <w:name w:val="Medium Grid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5">
    <w:name w:val="Colorful Shading Accent 4"/>
    <w:basedOn w:val="32"/>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19">
    <w:name w:val="Colorful List Accent 1"/>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0">
    <w:name w:val="Colorful List Accent 2"/>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1">
    <w:name w:val="Colorful List Accent 3"/>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2">
    <w:name w:val="Colorful List Accent 4"/>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3">
    <w:name w:val="Colorful List Accent 5"/>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4">
    <w:name w:val="Colorful List Accent 6"/>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5">
    <w:name w:val="Colorful Grid"/>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6">
    <w:name w:val="Colorful Grid Accent 1"/>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7">
    <w:name w:val="Colorful Grid Accent 2"/>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8">
    <w:name w:val="Colorful Grid Accent 3"/>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9">
    <w:name w:val="Colorful Grid Accent 4"/>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0">
    <w:name w:val="Colorful Grid Accent 5"/>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1">
    <w:name w:val="Colorful Grid Accent 6"/>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字符"/>
    <w:basedOn w:val="132"/>
    <w:link w:val="25"/>
    <w:qFormat/>
    <w:uiPriority w:val="99"/>
  </w:style>
  <w:style w:type="character" w:customStyle="1" w:styleId="136">
    <w:name w:val="页脚 字符"/>
    <w:basedOn w:val="132"/>
    <w:link w:val="24"/>
    <w:uiPriority w:val="99"/>
  </w:style>
  <w:style w:type="paragraph"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字符"/>
    <w:basedOn w:val="132"/>
    <w:link w:val="3"/>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字符"/>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字符"/>
    <w:basedOn w:val="132"/>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字符"/>
    <w:basedOn w:val="1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字符"/>
    <w:basedOn w:val="1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字符"/>
    <w:basedOn w:val="132"/>
    <w:link w:val="19"/>
    <w:uiPriority w:val="99"/>
  </w:style>
  <w:style w:type="character" w:customStyle="1" w:styleId="145">
    <w:name w:val="正文文本 2 字符"/>
    <w:basedOn w:val="132"/>
    <w:link w:val="28"/>
    <w:uiPriority w:val="99"/>
  </w:style>
  <w:style w:type="character" w:customStyle="1" w:styleId="146">
    <w:name w:val="正文文本 3 字符"/>
    <w:basedOn w:val="132"/>
    <w:link w:val="17"/>
    <w:qFormat/>
    <w:uiPriority w:val="99"/>
    <w:rPr>
      <w:sz w:val="16"/>
      <w:szCs w:val="16"/>
    </w:rPr>
  </w:style>
  <w:style w:type="character" w:customStyle="1" w:styleId="147">
    <w:name w:val="宏文本 字符"/>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字符"/>
    <w:basedOn w:val="132"/>
    <w:link w:val="148"/>
    <w:qFormat/>
    <w:uiPriority w:val="29"/>
    <w:rPr>
      <w:i/>
      <w:iCs/>
      <w:color w:val="000000" w:themeColor="text1"/>
      <w14:textFill>
        <w14:solidFill>
          <w14:schemeClr w14:val="tx1"/>
        </w14:solidFill>
      </w14:textFill>
    </w:rPr>
  </w:style>
  <w:style w:type="character" w:customStyle="1" w:styleId="150">
    <w:name w:val="标题 4 字符"/>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字符"/>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标题 6 字符"/>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标题 7 字符"/>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字符"/>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字符"/>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字符"/>
    <w:basedOn w:val="132"/>
    <w:link w:val="156"/>
    <w:qFormat/>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2541</Words>
  <Characters>14489</Characters>
  <Lines>120</Lines>
  <Paragraphs>33</Paragraphs>
  <TotalTime>0</TotalTime>
  <ScaleCrop>false</ScaleCrop>
  <LinksUpToDate>false</LinksUpToDate>
  <CharactersWithSpaces>16997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24147</cp:lastModifiedBy>
  <dcterms:modified xsi:type="dcterms:W3CDTF">2022-01-19T14:34:03Z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