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ind w:left="0"/>
        <w:rPr>
          <w:sz w:val="20"/>
        </w:rPr>
      </w:pPr>
    </w:p>
    <w:p>
      <w:pPr>
        <w:pStyle w:val="3"/>
        <w:spacing w:before="0"/>
        <w:ind w:left="0"/>
        <w:rPr>
          <w:sz w:val="20"/>
        </w:rPr>
      </w:pPr>
    </w:p>
    <w:p>
      <w:pPr>
        <w:pStyle w:val="3"/>
        <w:spacing w:before="0"/>
        <w:ind w:left="0"/>
        <w:rPr>
          <w:sz w:val="20"/>
        </w:rPr>
      </w:pPr>
    </w:p>
    <w:p>
      <w:pPr>
        <w:pStyle w:val="3"/>
        <w:spacing w:before="0"/>
        <w:ind w:left="0"/>
        <w:rPr>
          <w:sz w:val="20"/>
        </w:rPr>
      </w:pPr>
    </w:p>
    <w:p>
      <w:pPr>
        <w:pStyle w:val="3"/>
        <w:spacing w:before="0"/>
        <w:ind w:left="0"/>
        <w:rPr>
          <w:sz w:val="20"/>
        </w:rPr>
      </w:pPr>
    </w:p>
    <w:p>
      <w:pPr>
        <w:pStyle w:val="3"/>
        <w:spacing w:before="0"/>
        <w:ind w:left="0"/>
        <w:rPr>
          <w:sz w:val="20"/>
        </w:rPr>
      </w:pPr>
    </w:p>
    <w:p>
      <w:pPr>
        <w:pStyle w:val="3"/>
        <w:spacing w:before="0"/>
        <w:ind w:left="0"/>
        <w:rPr>
          <w:sz w:val="20"/>
        </w:rPr>
      </w:pPr>
    </w:p>
    <w:p>
      <w:pPr>
        <w:pStyle w:val="3"/>
        <w:spacing w:before="3"/>
        <w:ind w:left="0"/>
        <w:rPr>
          <w:sz w:val="28"/>
        </w:rPr>
      </w:pPr>
    </w:p>
    <w:p>
      <w:pPr>
        <w:pStyle w:val="2"/>
      </w:pPr>
      <w:r>
        <w:t>注意事项：</w:t>
      </w:r>
    </w:p>
    <w:p>
      <w:pPr>
        <w:pStyle w:val="4"/>
      </w:pPr>
      <w:r>
        <w:rPr>
          <w:b w:val="0"/>
        </w:rPr>
        <w:br w:type="column"/>
      </w:r>
      <w:bookmarkStart w:id="0" w:name="2023年深圳市普通高中高二年级调研考试"/>
      <w:bookmarkEnd w:id="0"/>
      <w:r>
        <w:rPr>
          <w:rFonts w:ascii="Times New Roman" w:eastAsia="Times New Roman"/>
        </w:rPr>
        <w:t xml:space="preserve">2023 </w:t>
      </w:r>
      <w:r>
        <w:t>年深圳市普通高中高二年级调研考试</w:t>
      </w:r>
      <w:bookmarkStart w:id="1" w:name="英语"/>
      <w:bookmarkEnd w:id="1"/>
      <w:r>
        <w:t>英语</w:t>
      </w:r>
    </w:p>
    <w:p>
      <w:pPr>
        <w:pStyle w:val="3"/>
        <w:spacing w:before="157"/>
        <w:ind w:left="151" w:right="38"/>
        <w:jc w:val="center"/>
        <w:rPr>
          <w:rFonts w:hint="eastAsia" w:ascii="宋体" w:eastAsia="宋体"/>
        </w:rPr>
      </w:pPr>
      <w:r>
        <w:rPr>
          <w:rFonts w:hint="eastAsia" w:ascii="宋体" w:eastAsia="宋体"/>
        </w:rPr>
        <w:t xml:space="preserve">试卷共 </w:t>
      </w:r>
      <w:r>
        <w:t xml:space="preserve">8 </w:t>
      </w:r>
      <w:r>
        <w:rPr>
          <w:rFonts w:hint="eastAsia" w:ascii="宋体" w:eastAsia="宋体"/>
        </w:rPr>
        <w:t xml:space="preserve">页，卷面满分 </w:t>
      </w:r>
      <w:r>
        <w:t xml:space="preserve">150 </w:t>
      </w:r>
      <w:r>
        <w:rPr>
          <w:rFonts w:hint="eastAsia" w:ascii="宋体" w:eastAsia="宋体"/>
        </w:rPr>
        <w:t xml:space="preserve">分，考试用时 </w:t>
      </w:r>
      <w:r>
        <w:t xml:space="preserve">120 </w:t>
      </w:r>
      <w:r>
        <w:rPr>
          <w:rFonts w:hint="eastAsia" w:ascii="宋体" w:eastAsia="宋体"/>
        </w:rPr>
        <w:t>分钟。</w:t>
      </w:r>
    </w:p>
    <w:p>
      <w:pPr>
        <w:pStyle w:val="3"/>
        <w:spacing w:before="63"/>
        <w:ind w:left="156"/>
      </w:pPr>
      <w:r>
        <w:br w:type="column"/>
      </w:r>
      <w:r>
        <w:rPr>
          <w:rFonts w:hint="eastAsia" w:ascii="宋体" w:eastAsia="宋体"/>
        </w:rPr>
        <w:t>试卷类型：</w:t>
      </w:r>
      <w:r>
        <w:t>A</w:t>
      </w:r>
    </w:p>
    <w:p>
      <w:pPr>
        <w:spacing w:after="0"/>
        <w:sectPr>
          <w:type w:val="continuous"/>
          <w:pgSz w:w="11910" w:h="16840"/>
          <w:pgMar w:top="1380" w:right="1200" w:bottom="280" w:left="1260" w:header="720" w:footer="720" w:gutter="0"/>
          <w:cols w:equalWidth="0" w:num="3">
            <w:col w:w="1248" w:space="725"/>
            <w:col w:w="5325" w:space="574"/>
            <w:col w:w="1578"/>
          </w:cols>
        </w:sectPr>
      </w:pPr>
    </w:p>
    <w:p>
      <w:pPr>
        <w:pStyle w:val="8"/>
        <w:numPr>
          <w:ilvl w:val="0"/>
          <w:numId w:val="1"/>
        </w:numPr>
        <w:tabs>
          <w:tab w:val="left" w:pos="735"/>
        </w:tabs>
        <w:spacing w:before="43" w:after="0" w:line="278" w:lineRule="auto"/>
        <w:ind w:left="155" w:right="215" w:firstLine="420"/>
        <w:jc w:val="left"/>
        <w:rPr>
          <w:rFonts w:hint="eastAsia" w:ascii="宋体" w:hAnsi="宋体" w:eastAsia="宋体"/>
          <w:sz w:val="21"/>
        </w:rPr>
      </w:pPr>
      <w:r>
        <w:rPr>
          <w:rFonts w:hint="eastAsia" w:ascii="宋体" w:hAnsi="宋体" w:eastAsia="宋体"/>
          <w:spacing w:val="-9"/>
          <w:w w:val="95"/>
          <w:sz w:val="21"/>
        </w:rPr>
        <w:t>答卷前，考生务必将自己的姓名、考生号填写在答题卡上。将条形码横贴在答题卡右上角“条</w:t>
      </w:r>
      <w:r>
        <w:rPr>
          <w:rFonts w:hint="eastAsia" w:ascii="宋体" w:hAnsi="宋体" w:eastAsia="宋体"/>
          <w:spacing w:val="-9"/>
          <w:sz w:val="21"/>
        </w:rPr>
        <w:t>形码粘贴处”。</w:t>
      </w:r>
    </w:p>
    <w:p>
      <w:pPr>
        <w:pStyle w:val="8"/>
        <w:numPr>
          <w:ilvl w:val="0"/>
          <w:numId w:val="1"/>
        </w:numPr>
        <w:tabs>
          <w:tab w:val="left" w:pos="735"/>
        </w:tabs>
        <w:spacing w:before="0" w:after="0" w:line="278" w:lineRule="auto"/>
        <w:ind w:left="155" w:right="110" w:firstLine="420"/>
        <w:jc w:val="left"/>
        <w:rPr>
          <w:rFonts w:hint="eastAsia" w:ascii="宋体" w:eastAsia="宋体"/>
          <w:sz w:val="21"/>
        </w:rPr>
      </w:pPr>
      <w:r>
        <w:rPr>
          <w:rFonts w:hint="eastAsia" w:ascii="宋体" w:eastAsia="宋体"/>
          <w:spacing w:val="-17"/>
          <w:sz w:val="21"/>
        </w:rPr>
        <w:t xml:space="preserve">作答选择题时，选出每小题答案后，用 </w:t>
      </w:r>
      <w:r>
        <w:rPr>
          <w:sz w:val="21"/>
        </w:rPr>
        <w:t>2B</w:t>
      </w:r>
      <w:r>
        <w:rPr>
          <w:spacing w:val="-7"/>
          <w:sz w:val="21"/>
        </w:rPr>
        <w:t xml:space="preserve"> </w:t>
      </w:r>
      <w:r>
        <w:rPr>
          <w:rFonts w:hint="eastAsia" w:ascii="宋体" w:eastAsia="宋体"/>
          <w:sz w:val="21"/>
        </w:rPr>
        <w:t>铅笔在答题卡上将对应题目选项的答案信息点涂黑； 如需改动，用橡皮擦干净后，再选涂其它答案。答案不能答在试卷上。</w:t>
      </w:r>
    </w:p>
    <w:p>
      <w:pPr>
        <w:pStyle w:val="8"/>
        <w:numPr>
          <w:ilvl w:val="0"/>
          <w:numId w:val="1"/>
        </w:numPr>
        <w:tabs>
          <w:tab w:val="left" w:pos="737"/>
        </w:tabs>
        <w:spacing w:before="0" w:after="0" w:line="278" w:lineRule="auto"/>
        <w:ind w:left="155" w:right="216" w:firstLine="420"/>
        <w:jc w:val="left"/>
        <w:rPr>
          <w:rFonts w:hint="eastAsia" w:ascii="宋体" w:eastAsia="宋体"/>
          <w:sz w:val="21"/>
        </w:rPr>
      </w:pPr>
      <w:r>
        <w:rPr>
          <w:rFonts w:hint="eastAsia" w:ascii="宋体" w:eastAsia="宋体"/>
          <w:sz w:val="21"/>
        </w:rPr>
        <w:t>非选择题必须用黑色字迹的钢笔或签字笔作答，答案必须写在答题卡各题目指定区域内相应位置上；不准使用铅笔和涂改液。不按以上要求作答无效。</w:t>
      </w:r>
    </w:p>
    <w:p>
      <w:pPr>
        <w:pStyle w:val="8"/>
        <w:numPr>
          <w:ilvl w:val="0"/>
          <w:numId w:val="1"/>
        </w:numPr>
        <w:tabs>
          <w:tab w:val="left" w:pos="735"/>
        </w:tabs>
        <w:spacing w:before="0" w:after="0" w:line="269" w:lineRule="exact"/>
        <w:ind w:left="734" w:right="0" w:hanging="160"/>
        <w:jc w:val="left"/>
        <w:rPr>
          <w:rFonts w:hint="eastAsia" w:ascii="宋体" w:eastAsia="宋体"/>
          <w:sz w:val="21"/>
        </w:rPr>
      </w:pPr>
      <w:r>
        <w:rPr>
          <w:rFonts w:hint="eastAsia" w:ascii="宋体" w:eastAsia="宋体"/>
          <w:sz w:val="21"/>
        </w:rPr>
        <w:t>考生必须保持答题卡的整洁。考试结束后，留存试卷，交回答题卡。</w:t>
      </w:r>
    </w:p>
    <w:p>
      <w:pPr>
        <w:pStyle w:val="3"/>
        <w:spacing w:before="1"/>
        <w:ind w:left="0"/>
        <w:rPr>
          <w:rFonts w:ascii="宋体"/>
          <w:sz w:val="22"/>
        </w:rPr>
      </w:pPr>
    </w:p>
    <w:p>
      <w:pPr>
        <w:pStyle w:val="2"/>
      </w:pPr>
      <w:bookmarkStart w:id="2" w:name="第一部分  基础知识（共20小题；每小题1.5分，满分30分）"/>
      <w:bookmarkEnd w:id="2"/>
      <w:r>
        <w:t xml:space="preserve">第一部分 基础知识（共 </w:t>
      </w:r>
      <w:r>
        <w:rPr>
          <w:rFonts w:ascii="Times New Roman" w:eastAsia="Times New Roman"/>
        </w:rPr>
        <w:t xml:space="preserve">20 </w:t>
      </w:r>
      <w:r>
        <w:t xml:space="preserve">小题；每小题 </w:t>
      </w:r>
      <w:r>
        <w:rPr>
          <w:rFonts w:ascii="Times New Roman" w:eastAsia="Times New Roman"/>
        </w:rPr>
        <w:t xml:space="preserve">1.5 </w:t>
      </w:r>
      <w:r>
        <w:t xml:space="preserve">分，满分 </w:t>
      </w:r>
      <w:r>
        <w:rPr>
          <w:rFonts w:ascii="Times New Roman" w:eastAsia="Times New Roman"/>
        </w:rPr>
        <w:t xml:space="preserve">30 </w:t>
      </w:r>
      <w:r>
        <w:t>分）</w:t>
      </w:r>
    </w:p>
    <w:p>
      <w:pPr>
        <w:spacing w:before="43"/>
        <w:ind w:left="155" w:right="0" w:firstLine="0"/>
        <w:jc w:val="left"/>
        <w:rPr>
          <w:rFonts w:hint="eastAsia" w:ascii="宋体" w:eastAsia="宋体"/>
          <w:b/>
          <w:sz w:val="21"/>
        </w:rPr>
      </w:pPr>
      <w:bookmarkStart w:id="3" w:name="单项选择  从每题所给的A、B、C、D四个选项中，选出可以填入空白处的最佳选项。"/>
      <w:bookmarkEnd w:id="3"/>
      <w:r>
        <w:rPr>
          <w:rFonts w:hint="eastAsia" w:ascii="宋体" w:eastAsia="宋体"/>
          <w:b/>
          <w:sz w:val="21"/>
        </w:rPr>
        <w:t xml:space="preserve">单项选择 从每题所给的 </w:t>
      </w:r>
      <w:r>
        <w:rPr>
          <w:b/>
          <w:sz w:val="21"/>
        </w:rPr>
        <w:t>A</w:t>
      </w:r>
      <w:r>
        <w:rPr>
          <w:rFonts w:hint="eastAsia" w:ascii="宋体" w:eastAsia="宋体"/>
          <w:b/>
          <w:sz w:val="21"/>
        </w:rPr>
        <w:t>、</w:t>
      </w:r>
      <w:r>
        <w:rPr>
          <w:b/>
          <w:sz w:val="21"/>
        </w:rPr>
        <w:t>B</w:t>
      </w:r>
      <w:r>
        <w:rPr>
          <w:rFonts w:hint="eastAsia" w:ascii="宋体" w:eastAsia="宋体"/>
          <w:b/>
          <w:sz w:val="21"/>
        </w:rPr>
        <w:t>、</w:t>
      </w:r>
      <w:r>
        <w:rPr>
          <w:b/>
          <w:sz w:val="21"/>
        </w:rPr>
        <w:t>C</w:t>
      </w:r>
      <w:r>
        <w:rPr>
          <w:rFonts w:hint="eastAsia" w:ascii="宋体" w:eastAsia="宋体"/>
          <w:b/>
          <w:sz w:val="21"/>
        </w:rPr>
        <w:t>、</w:t>
      </w:r>
      <w:r>
        <w:rPr>
          <w:b/>
          <w:sz w:val="21"/>
        </w:rPr>
        <w:t xml:space="preserve">D </w:t>
      </w:r>
      <w:r>
        <w:rPr>
          <w:rFonts w:hint="eastAsia" w:ascii="宋体" w:eastAsia="宋体"/>
          <w:b/>
          <w:sz w:val="21"/>
        </w:rPr>
        <w:t>四个选项中，选出可以填入空白处的最佳选项。</w:t>
      </w:r>
    </w:p>
    <w:p>
      <w:pPr>
        <w:pStyle w:val="8"/>
        <w:numPr>
          <w:ilvl w:val="0"/>
          <w:numId w:val="2"/>
        </w:numPr>
        <w:tabs>
          <w:tab w:val="left" w:pos="368"/>
          <w:tab w:val="left" w:pos="9127"/>
        </w:tabs>
        <w:spacing w:before="57" w:after="0" w:line="240" w:lineRule="auto"/>
        <w:ind w:left="367" w:right="0" w:hanging="213"/>
        <w:jc w:val="left"/>
        <w:rPr>
          <w:sz w:val="21"/>
        </w:rPr>
      </w:pPr>
      <w:r>
        <w:rPr>
          <w:sz w:val="21"/>
        </w:rPr>
        <w:t>Though mom said she didn’t need the new bag for her birthday, I believed she</w:t>
      </w:r>
      <w:r>
        <w:rPr>
          <w:spacing w:val="-27"/>
          <w:sz w:val="21"/>
        </w:rPr>
        <w:t xml:space="preserve"> </w:t>
      </w:r>
      <w:r>
        <w:rPr>
          <w:sz w:val="21"/>
        </w:rPr>
        <w:t>was</w:t>
      </w:r>
      <w:r>
        <w:rPr>
          <w:spacing w:val="-2"/>
          <w:sz w:val="21"/>
        </w:rPr>
        <w:t xml:space="preserve"> </w:t>
      </w:r>
      <w:r>
        <w:rPr>
          <w:sz w:val="21"/>
        </w:rPr>
        <w:t>secretly</w:t>
      </w:r>
      <w:r>
        <w:rPr>
          <w:sz w:val="21"/>
          <w:u w:val="single"/>
        </w:rPr>
        <w:tab/>
      </w:r>
      <w:r>
        <w:rPr>
          <w:sz w:val="21"/>
        </w:rPr>
        <w:t>.</w:t>
      </w:r>
    </w:p>
    <w:p>
      <w:pPr>
        <w:pStyle w:val="8"/>
        <w:numPr>
          <w:ilvl w:val="1"/>
          <w:numId w:val="2"/>
        </w:numPr>
        <w:tabs>
          <w:tab w:val="left" w:pos="413"/>
          <w:tab w:val="left" w:pos="2675"/>
          <w:tab w:val="left" w:pos="4775"/>
          <w:tab w:val="left" w:pos="6875"/>
        </w:tabs>
        <w:spacing w:before="70" w:after="0" w:line="240" w:lineRule="auto"/>
        <w:ind w:left="412" w:right="0" w:hanging="258"/>
        <w:jc w:val="left"/>
        <w:rPr>
          <w:sz w:val="21"/>
        </w:rPr>
      </w:pPr>
      <w:r>
        <w:rPr>
          <w:sz w:val="21"/>
        </w:rPr>
        <w:t>embarrassed</w:t>
      </w:r>
      <w:r>
        <w:rPr>
          <w:sz w:val="21"/>
        </w:rPr>
        <w:tab/>
      </w:r>
      <w:r>
        <w:rPr>
          <w:sz w:val="21"/>
        </w:rPr>
        <w:t>B.</w:t>
      </w:r>
      <w:r>
        <w:rPr>
          <w:spacing w:val="-1"/>
          <w:sz w:val="21"/>
        </w:rPr>
        <w:t xml:space="preserve"> </w:t>
      </w:r>
      <w:r>
        <w:rPr>
          <w:sz w:val="21"/>
        </w:rPr>
        <w:t>confused</w:t>
      </w:r>
      <w:r>
        <w:rPr>
          <w:sz w:val="21"/>
        </w:rPr>
        <w:tab/>
      </w:r>
      <w:r>
        <w:rPr>
          <w:sz w:val="21"/>
        </w:rPr>
        <w:t>C.</w:t>
      </w:r>
      <w:r>
        <w:rPr>
          <w:spacing w:val="-2"/>
          <w:sz w:val="21"/>
        </w:rPr>
        <w:t xml:space="preserve"> </w:t>
      </w:r>
      <w:r>
        <w:rPr>
          <w:sz w:val="21"/>
        </w:rPr>
        <w:t>delighted</w:t>
      </w:r>
      <w:r>
        <w:rPr>
          <w:sz w:val="21"/>
        </w:rPr>
        <w:tab/>
      </w:r>
      <w:r>
        <w:rPr>
          <w:sz w:val="21"/>
        </w:rPr>
        <w:t>D. inspired</w:t>
      </w:r>
    </w:p>
    <w:p>
      <w:pPr>
        <w:pStyle w:val="8"/>
        <w:numPr>
          <w:ilvl w:val="0"/>
          <w:numId w:val="2"/>
        </w:numPr>
        <w:tabs>
          <w:tab w:val="left" w:pos="392"/>
          <w:tab w:val="left" w:pos="1826"/>
        </w:tabs>
        <w:spacing w:before="71" w:after="0" w:line="309" w:lineRule="auto"/>
        <w:ind w:left="155" w:right="214" w:firstLine="0"/>
        <w:jc w:val="left"/>
        <w:rPr>
          <w:sz w:val="21"/>
        </w:rPr>
      </w:pPr>
      <w:r>
        <w:rPr>
          <w:sz w:val="21"/>
        </w:rPr>
        <w:t>An</w:t>
      </w:r>
      <w:r>
        <w:rPr>
          <w:sz w:val="21"/>
          <w:u w:val="single"/>
        </w:rPr>
        <w:tab/>
      </w:r>
      <w:r>
        <w:rPr>
          <w:sz w:val="21"/>
        </w:rPr>
        <w:t>voice came over the radio, giving a fire warning and asking us to leave the building right</w:t>
      </w:r>
      <w:r>
        <w:rPr>
          <w:spacing w:val="1"/>
          <w:sz w:val="21"/>
        </w:rPr>
        <w:t xml:space="preserve"> </w:t>
      </w:r>
      <w:r>
        <w:rPr>
          <w:sz w:val="21"/>
        </w:rPr>
        <w:t>away.</w:t>
      </w:r>
    </w:p>
    <w:p>
      <w:pPr>
        <w:pStyle w:val="8"/>
        <w:numPr>
          <w:ilvl w:val="1"/>
          <w:numId w:val="2"/>
        </w:numPr>
        <w:tabs>
          <w:tab w:val="left" w:pos="413"/>
          <w:tab w:val="left" w:pos="2675"/>
          <w:tab w:val="left" w:pos="4775"/>
          <w:tab w:val="left" w:pos="6875"/>
        </w:tabs>
        <w:spacing w:before="1" w:after="0" w:line="240" w:lineRule="auto"/>
        <w:ind w:left="412" w:right="0" w:hanging="258"/>
        <w:jc w:val="left"/>
        <w:rPr>
          <w:sz w:val="21"/>
        </w:rPr>
      </w:pPr>
      <w:r>
        <w:rPr>
          <w:sz w:val="21"/>
        </w:rPr>
        <w:t>encouraging</w:t>
      </w:r>
      <w:r>
        <w:rPr>
          <w:sz w:val="21"/>
        </w:rPr>
        <w:tab/>
      </w:r>
      <w:r>
        <w:rPr>
          <w:sz w:val="21"/>
        </w:rPr>
        <w:t>B.</w:t>
      </w:r>
      <w:r>
        <w:rPr>
          <w:spacing w:val="-2"/>
          <w:sz w:val="21"/>
        </w:rPr>
        <w:t xml:space="preserve"> </w:t>
      </w:r>
      <w:r>
        <w:rPr>
          <w:sz w:val="21"/>
        </w:rPr>
        <w:t>annoying</w:t>
      </w:r>
      <w:r>
        <w:rPr>
          <w:sz w:val="21"/>
        </w:rPr>
        <w:tab/>
      </w:r>
      <w:r>
        <w:rPr>
          <w:sz w:val="21"/>
        </w:rPr>
        <w:t>C.</w:t>
      </w:r>
      <w:r>
        <w:rPr>
          <w:spacing w:val="-2"/>
          <w:sz w:val="21"/>
        </w:rPr>
        <w:t xml:space="preserve"> </w:t>
      </w:r>
      <w:r>
        <w:rPr>
          <w:sz w:val="21"/>
        </w:rPr>
        <w:t>innocent</w:t>
      </w:r>
      <w:r>
        <w:rPr>
          <w:sz w:val="21"/>
        </w:rPr>
        <w:tab/>
      </w:r>
      <w:r>
        <w:rPr>
          <w:sz w:val="21"/>
        </w:rPr>
        <w:t>D. urgent</w:t>
      </w:r>
    </w:p>
    <w:p>
      <w:pPr>
        <w:pStyle w:val="8"/>
        <w:numPr>
          <w:ilvl w:val="0"/>
          <w:numId w:val="2"/>
        </w:numPr>
        <w:tabs>
          <w:tab w:val="left" w:pos="368"/>
          <w:tab w:val="left" w:pos="6823"/>
        </w:tabs>
        <w:spacing w:before="70" w:after="0" w:line="240" w:lineRule="auto"/>
        <w:ind w:left="367" w:right="0" w:hanging="213"/>
        <w:jc w:val="left"/>
        <w:rPr>
          <w:sz w:val="21"/>
        </w:rPr>
      </w:pPr>
      <w:r>
        <w:rPr>
          <w:sz w:val="21"/>
        </w:rPr>
        <w:t>They didn’t begin to celebrate until they knew their</w:t>
      </w:r>
      <w:r>
        <w:rPr>
          <w:spacing w:val="-21"/>
          <w:sz w:val="21"/>
        </w:rPr>
        <w:t xml:space="preserve"> </w:t>
      </w:r>
      <w:r>
        <w:rPr>
          <w:sz w:val="21"/>
        </w:rPr>
        <w:t>victory</w:t>
      </w:r>
      <w:r>
        <w:rPr>
          <w:spacing w:val="-1"/>
          <w:sz w:val="21"/>
        </w:rPr>
        <w:t xml:space="preserve"> </w:t>
      </w:r>
      <w:r>
        <w:rPr>
          <w:sz w:val="21"/>
        </w:rPr>
        <w:t>was</w:t>
      </w:r>
      <w:r>
        <w:rPr>
          <w:sz w:val="21"/>
          <w:u w:val="single"/>
        </w:rPr>
        <w:tab/>
      </w:r>
      <w:r>
        <w:rPr>
          <w:sz w:val="21"/>
        </w:rPr>
        <w:t>.</w:t>
      </w:r>
    </w:p>
    <w:p>
      <w:pPr>
        <w:pStyle w:val="8"/>
        <w:numPr>
          <w:ilvl w:val="1"/>
          <w:numId w:val="2"/>
        </w:numPr>
        <w:tabs>
          <w:tab w:val="left" w:pos="413"/>
          <w:tab w:val="left" w:pos="2675"/>
          <w:tab w:val="left" w:pos="4775"/>
          <w:tab w:val="left" w:pos="6875"/>
        </w:tabs>
        <w:spacing w:before="71" w:after="0" w:line="240" w:lineRule="auto"/>
        <w:ind w:left="412" w:right="0" w:hanging="258"/>
        <w:jc w:val="left"/>
        <w:rPr>
          <w:sz w:val="21"/>
        </w:rPr>
      </w:pPr>
      <w:r>
        <w:rPr>
          <w:sz w:val="21"/>
        </w:rPr>
        <w:t>symbolic</w:t>
      </w:r>
      <w:r>
        <w:rPr>
          <w:sz w:val="21"/>
        </w:rPr>
        <w:tab/>
      </w:r>
      <w:r>
        <w:rPr>
          <w:sz w:val="21"/>
        </w:rPr>
        <w:t>B.</w:t>
      </w:r>
      <w:r>
        <w:rPr>
          <w:spacing w:val="-2"/>
          <w:sz w:val="21"/>
        </w:rPr>
        <w:t xml:space="preserve"> </w:t>
      </w:r>
      <w:r>
        <w:rPr>
          <w:sz w:val="21"/>
        </w:rPr>
        <w:t>recent</w:t>
      </w:r>
      <w:r>
        <w:rPr>
          <w:sz w:val="21"/>
        </w:rPr>
        <w:tab/>
      </w:r>
      <w:r>
        <w:rPr>
          <w:sz w:val="21"/>
        </w:rPr>
        <w:t>C. quick</w:t>
      </w:r>
      <w:r>
        <w:rPr>
          <w:sz w:val="21"/>
        </w:rPr>
        <w:tab/>
      </w:r>
      <w:r>
        <w:rPr>
          <w:sz w:val="21"/>
        </w:rPr>
        <w:t>D.</w:t>
      </w:r>
      <w:r>
        <w:rPr>
          <w:spacing w:val="-1"/>
          <w:sz w:val="21"/>
        </w:rPr>
        <w:t xml:space="preserve"> </w:t>
      </w:r>
      <w:r>
        <w:rPr>
          <w:sz w:val="21"/>
        </w:rPr>
        <w:t>secure</w:t>
      </w:r>
    </w:p>
    <w:p>
      <w:pPr>
        <w:pStyle w:val="8"/>
        <w:numPr>
          <w:ilvl w:val="0"/>
          <w:numId w:val="2"/>
        </w:numPr>
        <w:tabs>
          <w:tab w:val="left" w:pos="368"/>
          <w:tab w:val="left" w:pos="7965"/>
        </w:tabs>
        <w:spacing w:before="70" w:after="0" w:line="240" w:lineRule="auto"/>
        <w:ind w:left="367" w:right="0" w:hanging="213"/>
        <w:jc w:val="left"/>
        <w:rPr>
          <w:sz w:val="21"/>
        </w:rPr>
      </w:pPr>
      <w:r>
        <w:rPr>
          <w:sz w:val="21"/>
        </w:rPr>
        <w:t>The store said they would repair the television for free since it was</w:t>
      </w:r>
      <w:r>
        <w:rPr>
          <w:spacing w:val="-22"/>
          <w:sz w:val="21"/>
        </w:rPr>
        <w:t xml:space="preserve"> </w:t>
      </w:r>
      <w:r>
        <w:rPr>
          <w:sz w:val="21"/>
        </w:rPr>
        <w:t>still under</w:t>
      </w:r>
      <w:r>
        <w:rPr>
          <w:sz w:val="21"/>
          <w:u w:val="single"/>
        </w:rPr>
        <w:tab/>
      </w:r>
      <w:r>
        <w:rPr>
          <w:sz w:val="21"/>
        </w:rPr>
        <w:t>.</w:t>
      </w:r>
    </w:p>
    <w:p>
      <w:pPr>
        <w:pStyle w:val="8"/>
        <w:numPr>
          <w:ilvl w:val="1"/>
          <w:numId w:val="2"/>
        </w:numPr>
        <w:tabs>
          <w:tab w:val="left" w:pos="413"/>
          <w:tab w:val="left" w:pos="2675"/>
          <w:tab w:val="left" w:pos="4775"/>
          <w:tab w:val="left" w:pos="6875"/>
        </w:tabs>
        <w:spacing w:before="71" w:after="0" w:line="240" w:lineRule="auto"/>
        <w:ind w:left="412" w:right="0" w:hanging="258"/>
        <w:jc w:val="left"/>
        <w:rPr>
          <w:sz w:val="21"/>
        </w:rPr>
      </w:pPr>
      <w:r>
        <w:rPr>
          <w:sz w:val="21"/>
        </w:rPr>
        <w:t>construction</w:t>
      </w:r>
      <w:r>
        <w:rPr>
          <w:sz w:val="21"/>
        </w:rPr>
        <w:tab/>
      </w:r>
      <w:r>
        <w:rPr>
          <w:sz w:val="21"/>
        </w:rPr>
        <w:t>B.</w:t>
      </w:r>
      <w:r>
        <w:rPr>
          <w:spacing w:val="-3"/>
          <w:sz w:val="21"/>
        </w:rPr>
        <w:t xml:space="preserve"> </w:t>
      </w:r>
      <w:r>
        <w:rPr>
          <w:sz w:val="21"/>
        </w:rPr>
        <w:t>guarantee</w:t>
      </w:r>
      <w:r>
        <w:rPr>
          <w:sz w:val="21"/>
        </w:rPr>
        <w:tab/>
      </w:r>
      <w:r>
        <w:rPr>
          <w:sz w:val="21"/>
        </w:rPr>
        <w:t>C. control</w:t>
      </w:r>
      <w:r>
        <w:rPr>
          <w:sz w:val="21"/>
        </w:rPr>
        <w:tab/>
      </w:r>
      <w:r>
        <w:rPr>
          <w:sz w:val="21"/>
        </w:rPr>
        <w:t>D. threat</w:t>
      </w:r>
    </w:p>
    <w:p>
      <w:pPr>
        <w:pStyle w:val="8"/>
        <w:numPr>
          <w:ilvl w:val="0"/>
          <w:numId w:val="2"/>
        </w:numPr>
        <w:tabs>
          <w:tab w:val="left" w:pos="368"/>
          <w:tab w:val="left" w:pos="5392"/>
        </w:tabs>
        <w:spacing w:before="70" w:after="0" w:line="240" w:lineRule="auto"/>
        <w:ind w:left="367" w:right="0" w:hanging="213"/>
        <w:jc w:val="left"/>
        <w:rPr>
          <w:sz w:val="21"/>
        </w:rPr>
      </w:pPr>
      <w:r>
        <w:rPr>
          <w:sz w:val="21"/>
        </w:rPr>
        <w:t>Considering his leg injuries, there can</w:t>
      </w:r>
      <w:r>
        <w:rPr>
          <w:spacing w:val="-13"/>
          <w:sz w:val="21"/>
        </w:rPr>
        <w:t xml:space="preserve"> </w:t>
      </w:r>
      <w:r>
        <w:rPr>
          <w:sz w:val="21"/>
        </w:rPr>
        <w:t>be</w:t>
      </w:r>
      <w:r>
        <w:rPr>
          <w:spacing w:val="-1"/>
          <w:sz w:val="21"/>
        </w:rPr>
        <w:t xml:space="preserve"> </w:t>
      </w:r>
      <w:r>
        <w:rPr>
          <w:sz w:val="21"/>
        </w:rPr>
        <w:t>little</w:t>
      </w:r>
      <w:r>
        <w:rPr>
          <w:sz w:val="21"/>
          <w:u w:val="single"/>
        </w:rPr>
        <w:tab/>
      </w:r>
      <w:r>
        <w:rPr>
          <w:sz w:val="21"/>
        </w:rPr>
        <w:t>of him winning the</w:t>
      </w:r>
      <w:r>
        <w:rPr>
          <w:spacing w:val="-2"/>
          <w:sz w:val="21"/>
        </w:rPr>
        <w:t xml:space="preserve"> </w:t>
      </w:r>
      <w:r>
        <w:rPr>
          <w:sz w:val="21"/>
        </w:rPr>
        <w:t>race.</w:t>
      </w:r>
    </w:p>
    <w:p>
      <w:pPr>
        <w:pStyle w:val="8"/>
        <w:numPr>
          <w:ilvl w:val="1"/>
          <w:numId w:val="2"/>
        </w:numPr>
        <w:tabs>
          <w:tab w:val="left" w:pos="413"/>
          <w:tab w:val="left" w:pos="2675"/>
          <w:tab w:val="left" w:pos="4775"/>
          <w:tab w:val="left" w:pos="6875"/>
        </w:tabs>
        <w:spacing w:before="71" w:after="0" w:line="240" w:lineRule="auto"/>
        <w:ind w:left="412" w:right="0" w:hanging="258"/>
        <w:jc w:val="left"/>
        <w:rPr>
          <w:sz w:val="21"/>
        </w:rPr>
      </w:pPr>
      <w:r>
        <w:rPr>
          <w:sz w:val="21"/>
        </w:rPr>
        <w:t>intervention</w:t>
      </w:r>
      <w:r>
        <w:rPr>
          <w:sz w:val="21"/>
        </w:rPr>
        <w:tab/>
      </w:r>
      <w:r>
        <w:rPr>
          <w:sz w:val="21"/>
        </w:rPr>
        <w:t>B.</w:t>
      </w:r>
      <w:r>
        <w:rPr>
          <w:spacing w:val="-2"/>
          <w:sz w:val="21"/>
        </w:rPr>
        <w:t xml:space="preserve"> </w:t>
      </w:r>
      <w:r>
        <w:rPr>
          <w:sz w:val="21"/>
        </w:rPr>
        <w:t>awareness</w:t>
      </w:r>
      <w:r>
        <w:rPr>
          <w:sz w:val="21"/>
        </w:rPr>
        <w:tab/>
      </w:r>
      <w:r>
        <w:rPr>
          <w:sz w:val="21"/>
        </w:rPr>
        <w:t>C.</w:t>
      </w:r>
      <w:r>
        <w:rPr>
          <w:spacing w:val="-3"/>
          <w:sz w:val="21"/>
        </w:rPr>
        <w:t xml:space="preserve"> </w:t>
      </w:r>
      <w:r>
        <w:rPr>
          <w:sz w:val="21"/>
        </w:rPr>
        <w:t>expectation</w:t>
      </w:r>
      <w:r>
        <w:rPr>
          <w:sz w:val="21"/>
        </w:rPr>
        <w:tab/>
      </w:r>
      <w:r>
        <w:rPr>
          <w:sz w:val="21"/>
        </w:rPr>
        <w:t>D. tolerance</w:t>
      </w:r>
    </w:p>
    <w:p>
      <w:pPr>
        <w:pStyle w:val="8"/>
        <w:numPr>
          <w:ilvl w:val="0"/>
          <w:numId w:val="2"/>
        </w:numPr>
        <w:tabs>
          <w:tab w:val="left" w:pos="368"/>
        </w:tabs>
        <w:spacing w:before="70" w:after="0" w:line="240" w:lineRule="auto"/>
        <w:ind w:left="367" w:right="0" w:hanging="213"/>
        <w:jc w:val="left"/>
        <w:rPr>
          <w:sz w:val="21"/>
        </w:rPr>
      </w:pPr>
      <w:r>
        <w:rPr>
          <w:sz w:val="21"/>
        </w:rPr>
        <w:t>— We could go to an Italian or Chinese restaurant tonight. What do you</w:t>
      </w:r>
      <w:r>
        <w:rPr>
          <w:spacing w:val="-2"/>
          <w:sz w:val="21"/>
        </w:rPr>
        <w:t xml:space="preserve"> </w:t>
      </w:r>
      <w:r>
        <w:rPr>
          <w:sz w:val="21"/>
        </w:rPr>
        <w:t>think?</w:t>
      </w:r>
    </w:p>
    <w:p>
      <w:pPr>
        <w:pStyle w:val="3"/>
        <w:tabs>
          <w:tab w:val="left" w:pos="4175"/>
        </w:tabs>
        <w:spacing w:before="71"/>
      </w:pPr>
      <w:r>
        <w:t>—Either one is fine. I don’t</w:t>
      </w:r>
      <w:r>
        <w:rPr>
          <w:spacing w:val="-10"/>
        </w:rPr>
        <w:t xml:space="preserve"> </w:t>
      </w:r>
      <w:r>
        <w:t>have a</w:t>
      </w:r>
      <w:r>
        <w:rPr>
          <w:u w:val="single"/>
        </w:rPr>
        <w:tab/>
      </w:r>
      <w:r>
        <w:t>.</w:t>
      </w:r>
    </w:p>
    <w:p>
      <w:pPr>
        <w:pStyle w:val="8"/>
        <w:numPr>
          <w:ilvl w:val="1"/>
          <w:numId w:val="2"/>
        </w:numPr>
        <w:tabs>
          <w:tab w:val="left" w:pos="413"/>
          <w:tab w:val="left" w:pos="2675"/>
          <w:tab w:val="left" w:pos="4775"/>
          <w:tab w:val="left" w:pos="6875"/>
        </w:tabs>
        <w:spacing w:before="70" w:after="0" w:line="240" w:lineRule="auto"/>
        <w:ind w:left="412" w:right="0" w:hanging="258"/>
        <w:jc w:val="left"/>
        <w:rPr>
          <w:sz w:val="21"/>
        </w:rPr>
      </w:pPr>
      <w:r>
        <w:rPr>
          <w:sz w:val="21"/>
        </w:rPr>
        <w:t>responsibility</w:t>
      </w:r>
      <w:r>
        <w:rPr>
          <w:sz w:val="21"/>
        </w:rPr>
        <w:tab/>
      </w:r>
      <w:r>
        <w:rPr>
          <w:sz w:val="21"/>
        </w:rPr>
        <w:t>B.</w:t>
      </w:r>
      <w:r>
        <w:rPr>
          <w:spacing w:val="-2"/>
          <w:sz w:val="21"/>
        </w:rPr>
        <w:t xml:space="preserve"> </w:t>
      </w:r>
      <w:r>
        <w:rPr>
          <w:sz w:val="21"/>
        </w:rPr>
        <w:t>preference</w:t>
      </w:r>
      <w:r>
        <w:rPr>
          <w:sz w:val="21"/>
        </w:rPr>
        <w:tab/>
      </w:r>
      <w:r>
        <w:rPr>
          <w:sz w:val="21"/>
        </w:rPr>
        <w:t>C.</w:t>
      </w:r>
      <w:r>
        <w:rPr>
          <w:spacing w:val="-1"/>
          <w:sz w:val="21"/>
        </w:rPr>
        <w:t xml:space="preserve"> </w:t>
      </w:r>
      <w:r>
        <w:rPr>
          <w:sz w:val="21"/>
        </w:rPr>
        <w:t>companion</w:t>
      </w:r>
      <w:r>
        <w:rPr>
          <w:sz w:val="21"/>
        </w:rPr>
        <w:tab/>
      </w:r>
      <w:r>
        <w:rPr>
          <w:sz w:val="21"/>
        </w:rPr>
        <w:t>D.</w:t>
      </w:r>
      <w:r>
        <w:rPr>
          <w:spacing w:val="-1"/>
          <w:sz w:val="21"/>
        </w:rPr>
        <w:t xml:space="preserve"> </w:t>
      </w:r>
      <w:r>
        <w:rPr>
          <w:sz w:val="21"/>
        </w:rPr>
        <w:t>deadline</w:t>
      </w:r>
    </w:p>
    <w:p>
      <w:pPr>
        <w:pStyle w:val="8"/>
        <w:numPr>
          <w:ilvl w:val="0"/>
          <w:numId w:val="2"/>
        </w:numPr>
        <w:tabs>
          <w:tab w:val="left" w:pos="368"/>
          <w:tab w:val="left" w:pos="2822"/>
        </w:tabs>
        <w:spacing w:before="71" w:after="0" w:line="240" w:lineRule="auto"/>
        <w:ind w:left="367" w:right="0" w:hanging="213"/>
        <w:jc w:val="left"/>
        <w:rPr>
          <w:sz w:val="21"/>
        </w:rPr>
      </w:pPr>
      <w:r>
        <w:rPr>
          <w:sz w:val="21"/>
        </w:rPr>
        <w:t>I didn’t</w:t>
      </w:r>
      <w:r>
        <w:rPr>
          <w:spacing w:val="-1"/>
          <w:sz w:val="21"/>
        </w:rPr>
        <w:t xml:space="preserve"> </w:t>
      </w:r>
      <w:r>
        <w:rPr>
          <w:sz w:val="21"/>
        </w:rPr>
        <w:t>want</w:t>
      </w:r>
      <w:r>
        <w:rPr>
          <w:spacing w:val="-3"/>
          <w:sz w:val="21"/>
        </w:rPr>
        <w:t xml:space="preserve"> </w:t>
      </w:r>
      <w:r>
        <w:rPr>
          <w:sz w:val="21"/>
        </w:rPr>
        <w:t>to</w:t>
      </w:r>
      <w:r>
        <w:rPr>
          <w:sz w:val="21"/>
          <w:u w:val="single"/>
        </w:rPr>
        <w:tab/>
      </w:r>
      <w:r>
        <w:rPr>
          <w:sz w:val="21"/>
        </w:rPr>
        <w:t>her when she had so many tasks of her</w:t>
      </w:r>
      <w:r>
        <w:rPr>
          <w:spacing w:val="-3"/>
          <w:sz w:val="21"/>
        </w:rPr>
        <w:t xml:space="preserve"> </w:t>
      </w:r>
      <w:r>
        <w:rPr>
          <w:sz w:val="21"/>
        </w:rPr>
        <w:t>own.</w:t>
      </w:r>
    </w:p>
    <w:p>
      <w:pPr>
        <w:pStyle w:val="8"/>
        <w:numPr>
          <w:ilvl w:val="1"/>
          <w:numId w:val="2"/>
        </w:numPr>
        <w:tabs>
          <w:tab w:val="left" w:pos="413"/>
          <w:tab w:val="left" w:pos="2675"/>
          <w:tab w:val="left" w:pos="4775"/>
          <w:tab w:val="left" w:pos="6875"/>
        </w:tabs>
        <w:spacing w:before="70" w:after="0" w:line="240" w:lineRule="auto"/>
        <w:ind w:left="412" w:right="0" w:hanging="258"/>
        <w:jc w:val="left"/>
        <w:rPr>
          <w:sz w:val="21"/>
        </w:rPr>
      </w:pPr>
      <w:r>
        <w:rPr>
          <w:sz w:val="21"/>
        </w:rPr>
        <w:t>forgive</w:t>
      </w:r>
      <w:r>
        <w:rPr>
          <w:sz w:val="21"/>
        </w:rPr>
        <w:tab/>
      </w:r>
      <w:r>
        <w:rPr>
          <w:sz w:val="21"/>
        </w:rPr>
        <w:t>B.</w:t>
      </w:r>
      <w:r>
        <w:rPr>
          <w:spacing w:val="-2"/>
          <w:sz w:val="21"/>
        </w:rPr>
        <w:t xml:space="preserve"> </w:t>
      </w:r>
      <w:r>
        <w:rPr>
          <w:sz w:val="21"/>
        </w:rPr>
        <w:t>cherish</w:t>
      </w:r>
      <w:r>
        <w:rPr>
          <w:sz w:val="21"/>
        </w:rPr>
        <w:tab/>
      </w:r>
      <w:r>
        <w:rPr>
          <w:sz w:val="21"/>
        </w:rPr>
        <w:t>C.</w:t>
      </w:r>
      <w:r>
        <w:rPr>
          <w:spacing w:val="-1"/>
          <w:sz w:val="21"/>
        </w:rPr>
        <w:t xml:space="preserve"> </w:t>
      </w:r>
      <w:r>
        <w:rPr>
          <w:sz w:val="21"/>
        </w:rPr>
        <w:t>bother</w:t>
      </w:r>
      <w:r>
        <w:rPr>
          <w:sz w:val="21"/>
        </w:rPr>
        <w:tab/>
      </w:r>
      <w:r>
        <w:rPr>
          <w:sz w:val="21"/>
        </w:rPr>
        <w:t>D. greet</w:t>
      </w:r>
    </w:p>
    <w:p>
      <w:pPr>
        <w:pStyle w:val="8"/>
        <w:numPr>
          <w:ilvl w:val="0"/>
          <w:numId w:val="2"/>
        </w:numPr>
        <w:tabs>
          <w:tab w:val="left" w:pos="368"/>
          <w:tab w:val="left" w:pos="2301"/>
        </w:tabs>
        <w:spacing w:before="71" w:after="0" w:line="240" w:lineRule="auto"/>
        <w:ind w:left="367" w:right="0" w:hanging="213"/>
        <w:jc w:val="left"/>
        <w:rPr>
          <w:sz w:val="21"/>
        </w:rPr>
      </w:pPr>
      <w:r>
        <w:rPr>
          <w:sz w:val="21"/>
        </w:rPr>
        <w:t>Grandma</w:t>
      </w:r>
      <w:r>
        <w:rPr>
          <w:sz w:val="21"/>
          <w:u w:val="single"/>
        </w:rPr>
        <w:tab/>
      </w:r>
      <w:r>
        <w:rPr>
          <w:sz w:val="21"/>
        </w:rPr>
        <w:t>from room to room, not sure of what she was looking</w:t>
      </w:r>
      <w:r>
        <w:rPr>
          <w:spacing w:val="-6"/>
          <w:sz w:val="21"/>
        </w:rPr>
        <w:t xml:space="preserve"> </w:t>
      </w:r>
      <w:r>
        <w:rPr>
          <w:sz w:val="21"/>
        </w:rPr>
        <w:t>for.</w:t>
      </w:r>
    </w:p>
    <w:p>
      <w:pPr>
        <w:pStyle w:val="8"/>
        <w:numPr>
          <w:ilvl w:val="1"/>
          <w:numId w:val="2"/>
        </w:numPr>
        <w:tabs>
          <w:tab w:val="left" w:pos="413"/>
          <w:tab w:val="left" w:pos="2675"/>
          <w:tab w:val="left" w:pos="4775"/>
          <w:tab w:val="left" w:pos="6875"/>
        </w:tabs>
        <w:spacing w:before="70" w:after="0" w:line="240" w:lineRule="auto"/>
        <w:ind w:left="412" w:right="0" w:hanging="258"/>
        <w:jc w:val="left"/>
        <w:rPr>
          <w:sz w:val="21"/>
        </w:rPr>
      </w:pPr>
      <w:r>
        <w:rPr>
          <w:sz w:val="21"/>
        </w:rPr>
        <w:t>struggled</w:t>
      </w:r>
      <w:r>
        <w:rPr>
          <w:sz w:val="21"/>
        </w:rPr>
        <w:tab/>
      </w:r>
      <w:r>
        <w:rPr>
          <w:sz w:val="21"/>
        </w:rPr>
        <w:t>B.</w:t>
      </w:r>
      <w:r>
        <w:rPr>
          <w:spacing w:val="-2"/>
          <w:sz w:val="21"/>
        </w:rPr>
        <w:t xml:space="preserve"> </w:t>
      </w:r>
      <w:r>
        <w:rPr>
          <w:sz w:val="21"/>
        </w:rPr>
        <w:t>wandered</w:t>
      </w:r>
      <w:r>
        <w:rPr>
          <w:sz w:val="21"/>
        </w:rPr>
        <w:tab/>
      </w:r>
      <w:r>
        <w:rPr>
          <w:sz w:val="21"/>
        </w:rPr>
        <w:t>C.</w:t>
      </w:r>
      <w:r>
        <w:rPr>
          <w:spacing w:val="-1"/>
          <w:sz w:val="21"/>
        </w:rPr>
        <w:t xml:space="preserve"> </w:t>
      </w:r>
      <w:r>
        <w:rPr>
          <w:sz w:val="21"/>
        </w:rPr>
        <w:t>coughed</w:t>
      </w:r>
      <w:r>
        <w:rPr>
          <w:sz w:val="21"/>
        </w:rPr>
        <w:tab/>
      </w:r>
      <w:r>
        <w:rPr>
          <w:sz w:val="21"/>
        </w:rPr>
        <w:t>D. swept</w:t>
      </w:r>
    </w:p>
    <w:p>
      <w:pPr>
        <w:pStyle w:val="8"/>
        <w:numPr>
          <w:ilvl w:val="0"/>
          <w:numId w:val="2"/>
        </w:numPr>
        <w:tabs>
          <w:tab w:val="left" w:pos="368"/>
          <w:tab w:val="left" w:pos="3655"/>
        </w:tabs>
        <w:spacing w:before="71" w:after="0" w:line="240" w:lineRule="auto"/>
        <w:ind w:left="367" w:right="0" w:hanging="213"/>
        <w:jc w:val="left"/>
        <w:rPr>
          <w:sz w:val="21"/>
        </w:rPr>
      </w:pPr>
      <w:r>
        <w:rPr>
          <w:sz w:val="21"/>
        </w:rPr>
        <w:t>The musician was</w:t>
      </w:r>
      <w:r>
        <w:rPr>
          <w:spacing w:val="-7"/>
          <w:sz w:val="21"/>
        </w:rPr>
        <w:t xml:space="preserve"> </w:t>
      </w:r>
      <w:r>
        <w:rPr>
          <w:sz w:val="21"/>
        </w:rPr>
        <w:t>able</w:t>
      </w:r>
      <w:r>
        <w:rPr>
          <w:spacing w:val="-1"/>
          <w:sz w:val="21"/>
        </w:rPr>
        <w:t xml:space="preserve"> </w:t>
      </w:r>
      <w:r>
        <w:rPr>
          <w:sz w:val="21"/>
        </w:rPr>
        <w:t>to</w:t>
      </w:r>
      <w:r>
        <w:rPr>
          <w:sz w:val="21"/>
          <w:u w:val="single"/>
        </w:rPr>
        <w:tab/>
      </w:r>
      <w:r>
        <w:rPr>
          <w:sz w:val="21"/>
        </w:rPr>
        <w:t>a wide range of instruments to create a beautiful</w:t>
      </w:r>
      <w:r>
        <w:rPr>
          <w:spacing w:val="-6"/>
          <w:sz w:val="21"/>
        </w:rPr>
        <w:t xml:space="preserve"> </w:t>
      </w:r>
      <w:r>
        <w:rPr>
          <w:sz w:val="21"/>
        </w:rPr>
        <w:t>symphony.</w:t>
      </w:r>
    </w:p>
    <w:p>
      <w:pPr>
        <w:pStyle w:val="8"/>
        <w:numPr>
          <w:ilvl w:val="1"/>
          <w:numId w:val="2"/>
        </w:numPr>
        <w:tabs>
          <w:tab w:val="left" w:pos="413"/>
          <w:tab w:val="left" w:pos="2675"/>
          <w:tab w:val="left" w:pos="4775"/>
          <w:tab w:val="left" w:pos="6875"/>
        </w:tabs>
        <w:spacing w:before="70" w:after="0" w:line="240" w:lineRule="auto"/>
        <w:ind w:left="412" w:right="0" w:hanging="258"/>
        <w:jc w:val="left"/>
        <w:rPr>
          <w:sz w:val="21"/>
        </w:rPr>
      </w:pPr>
      <w:r>
        <w:rPr>
          <w:sz w:val="21"/>
        </w:rPr>
        <w:t>employ</w:t>
      </w:r>
      <w:r>
        <w:rPr>
          <w:sz w:val="21"/>
        </w:rPr>
        <w:tab/>
      </w:r>
      <w:r>
        <w:rPr>
          <w:sz w:val="21"/>
        </w:rPr>
        <w:t>B.</w:t>
      </w:r>
      <w:r>
        <w:rPr>
          <w:spacing w:val="-2"/>
          <w:sz w:val="21"/>
        </w:rPr>
        <w:t xml:space="preserve"> </w:t>
      </w:r>
      <w:r>
        <w:rPr>
          <w:sz w:val="21"/>
        </w:rPr>
        <w:t>measure</w:t>
      </w:r>
      <w:r>
        <w:rPr>
          <w:sz w:val="21"/>
        </w:rPr>
        <w:tab/>
      </w:r>
      <w:r>
        <w:rPr>
          <w:sz w:val="21"/>
        </w:rPr>
        <w:t>C.</w:t>
      </w:r>
      <w:r>
        <w:rPr>
          <w:spacing w:val="-1"/>
          <w:sz w:val="21"/>
        </w:rPr>
        <w:t xml:space="preserve"> </w:t>
      </w:r>
      <w:r>
        <w:rPr>
          <w:sz w:val="21"/>
        </w:rPr>
        <w:t>decorate</w:t>
      </w:r>
      <w:r>
        <w:rPr>
          <w:sz w:val="21"/>
        </w:rPr>
        <w:tab/>
      </w:r>
      <w:r>
        <w:rPr>
          <w:sz w:val="21"/>
        </w:rPr>
        <w:t>D. repair</w:t>
      </w:r>
    </w:p>
    <w:p>
      <w:pPr>
        <w:pStyle w:val="8"/>
        <w:numPr>
          <w:ilvl w:val="0"/>
          <w:numId w:val="2"/>
        </w:numPr>
        <w:tabs>
          <w:tab w:val="left" w:pos="473"/>
          <w:tab w:val="left" w:pos="5436"/>
        </w:tabs>
        <w:spacing w:before="71" w:after="0" w:line="309" w:lineRule="auto"/>
        <w:ind w:left="155" w:right="217" w:firstLine="0"/>
        <w:jc w:val="left"/>
        <w:rPr>
          <w:sz w:val="21"/>
        </w:rPr>
      </w:pPr>
      <w:r>
        <w:rPr>
          <w:sz w:val="21"/>
        </w:rPr>
        <w:t>The yearly income of the</w:t>
      </w:r>
      <w:r>
        <w:rPr>
          <w:spacing w:val="-1"/>
          <w:sz w:val="21"/>
        </w:rPr>
        <w:t xml:space="preserve"> </w:t>
      </w:r>
      <w:r>
        <w:rPr>
          <w:sz w:val="21"/>
        </w:rPr>
        <w:t>newspaper</w:t>
      </w:r>
      <w:r>
        <w:rPr>
          <w:spacing w:val="-2"/>
          <w:sz w:val="21"/>
        </w:rPr>
        <w:t xml:space="preserve"> </w:t>
      </w:r>
      <w:r>
        <w:rPr>
          <w:sz w:val="21"/>
        </w:rPr>
        <w:t>dropped</w:t>
      </w:r>
      <w:r>
        <w:rPr>
          <w:sz w:val="21"/>
          <w:u w:val="single"/>
        </w:rPr>
        <w:tab/>
      </w:r>
      <w:r>
        <w:rPr>
          <w:sz w:val="21"/>
        </w:rPr>
        <w:t>from $57.8 billion in 2020 to $14.3 billion in 2021.</w:t>
      </w:r>
    </w:p>
    <w:p>
      <w:pPr>
        <w:pStyle w:val="8"/>
        <w:numPr>
          <w:ilvl w:val="1"/>
          <w:numId w:val="2"/>
        </w:numPr>
        <w:tabs>
          <w:tab w:val="left" w:pos="413"/>
          <w:tab w:val="left" w:pos="2675"/>
          <w:tab w:val="left" w:pos="4775"/>
          <w:tab w:val="left" w:pos="6875"/>
        </w:tabs>
        <w:spacing w:before="1" w:after="0" w:line="240" w:lineRule="auto"/>
        <w:ind w:left="412" w:right="0" w:hanging="258"/>
        <w:jc w:val="left"/>
        <w:rPr>
          <w:sz w:val="21"/>
        </w:rPr>
      </w:pPr>
      <w:r>
        <w:rPr>
          <w:sz w:val="21"/>
        </w:rPr>
        <w:t>dramatically</w:t>
      </w:r>
      <w:r>
        <w:rPr>
          <w:sz w:val="21"/>
        </w:rPr>
        <w:tab/>
      </w:r>
      <w:r>
        <w:rPr>
          <w:sz w:val="21"/>
        </w:rPr>
        <w:t>B.</w:t>
      </w:r>
      <w:r>
        <w:rPr>
          <w:spacing w:val="-3"/>
          <w:sz w:val="21"/>
        </w:rPr>
        <w:t xml:space="preserve"> </w:t>
      </w:r>
      <w:r>
        <w:rPr>
          <w:sz w:val="21"/>
        </w:rPr>
        <w:t>potentially</w:t>
      </w:r>
      <w:r>
        <w:rPr>
          <w:sz w:val="21"/>
        </w:rPr>
        <w:tab/>
      </w:r>
      <w:r>
        <w:rPr>
          <w:sz w:val="21"/>
        </w:rPr>
        <w:t>C.</w:t>
      </w:r>
      <w:r>
        <w:rPr>
          <w:spacing w:val="-2"/>
          <w:sz w:val="21"/>
        </w:rPr>
        <w:t xml:space="preserve"> </w:t>
      </w:r>
      <w:r>
        <w:rPr>
          <w:sz w:val="21"/>
        </w:rPr>
        <w:t>slightly</w:t>
      </w:r>
      <w:r>
        <w:rPr>
          <w:sz w:val="21"/>
        </w:rPr>
        <w:tab/>
      </w:r>
      <w:r>
        <w:rPr>
          <w:sz w:val="21"/>
        </w:rPr>
        <w:t>D.</w:t>
      </w:r>
      <w:r>
        <w:rPr>
          <w:spacing w:val="-1"/>
          <w:sz w:val="21"/>
        </w:rPr>
        <w:t xml:space="preserve"> </w:t>
      </w:r>
      <w:r>
        <w:rPr>
          <w:sz w:val="21"/>
        </w:rPr>
        <w:t>steadily</w:t>
      </w:r>
    </w:p>
    <w:p>
      <w:pPr>
        <w:pStyle w:val="8"/>
        <w:numPr>
          <w:ilvl w:val="0"/>
          <w:numId w:val="2"/>
        </w:numPr>
        <w:tabs>
          <w:tab w:val="left" w:pos="483"/>
          <w:tab w:val="left" w:pos="6093"/>
        </w:tabs>
        <w:spacing w:before="70" w:after="0" w:line="309" w:lineRule="auto"/>
        <w:ind w:left="155" w:right="214" w:firstLine="0"/>
        <w:jc w:val="left"/>
        <w:rPr>
          <w:sz w:val="21"/>
        </w:rPr>
      </w:pPr>
      <w:r>
        <w:rPr>
          <w:sz w:val="21"/>
        </w:rPr>
        <w:t xml:space="preserve">Couples in China are allowed to have </w:t>
      </w:r>
      <w:r>
        <w:rPr>
          <w:spacing w:val="7"/>
          <w:sz w:val="21"/>
        </w:rPr>
        <w:t xml:space="preserve"> </w:t>
      </w:r>
      <w:r>
        <w:rPr>
          <w:sz w:val="21"/>
        </w:rPr>
        <w:t>three</w:t>
      </w:r>
      <w:r>
        <w:rPr>
          <w:spacing w:val="11"/>
          <w:sz w:val="21"/>
        </w:rPr>
        <w:t xml:space="preserve"> </w:t>
      </w:r>
      <w:r>
        <w:rPr>
          <w:sz w:val="21"/>
        </w:rPr>
        <w:t>children,</w:t>
      </w:r>
      <w:r>
        <w:rPr>
          <w:sz w:val="21"/>
          <w:u w:val="single"/>
        </w:rPr>
        <w:tab/>
      </w:r>
      <w:r>
        <w:rPr>
          <w:sz w:val="21"/>
        </w:rPr>
        <w:t>, in my opinion, is helpful in dealing with the problem of the increasingly aging</w:t>
      </w:r>
      <w:r>
        <w:rPr>
          <w:spacing w:val="2"/>
          <w:sz w:val="21"/>
        </w:rPr>
        <w:t xml:space="preserve"> </w:t>
      </w:r>
      <w:r>
        <w:rPr>
          <w:sz w:val="21"/>
        </w:rPr>
        <w:t>population.</w:t>
      </w:r>
    </w:p>
    <w:p>
      <w:pPr>
        <w:pStyle w:val="8"/>
        <w:numPr>
          <w:ilvl w:val="1"/>
          <w:numId w:val="2"/>
        </w:numPr>
        <w:tabs>
          <w:tab w:val="left" w:pos="413"/>
          <w:tab w:val="left" w:pos="2675"/>
          <w:tab w:val="left" w:pos="4775"/>
          <w:tab w:val="left" w:pos="6875"/>
        </w:tabs>
        <w:spacing w:before="1" w:after="0" w:line="240" w:lineRule="auto"/>
        <w:ind w:left="412" w:right="0" w:hanging="258"/>
        <w:jc w:val="left"/>
        <w:rPr>
          <w:sz w:val="21"/>
        </w:rPr>
      </w:pPr>
      <w:r>
        <w:rPr>
          <w:sz w:val="21"/>
        </w:rPr>
        <w:t>that</w:t>
      </w:r>
      <w:r>
        <w:rPr>
          <w:sz w:val="21"/>
        </w:rPr>
        <w:tab/>
      </w:r>
      <w:r>
        <w:rPr>
          <w:sz w:val="21"/>
        </w:rPr>
        <w:t>B.</w:t>
      </w:r>
      <w:r>
        <w:rPr>
          <w:spacing w:val="-1"/>
          <w:sz w:val="21"/>
        </w:rPr>
        <w:t xml:space="preserve"> </w:t>
      </w:r>
      <w:r>
        <w:rPr>
          <w:sz w:val="21"/>
        </w:rPr>
        <w:t>who</w:t>
      </w:r>
      <w:r>
        <w:rPr>
          <w:sz w:val="21"/>
        </w:rPr>
        <w:tab/>
      </w:r>
      <w:r>
        <w:rPr>
          <w:sz w:val="21"/>
        </w:rPr>
        <w:t>C.</w:t>
      </w:r>
      <w:r>
        <w:rPr>
          <w:spacing w:val="-1"/>
          <w:sz w:val="21"/>
        </w:rPr>
        <w:t xml:space="preserve"> </w:t>
      </w:r>
      <w:r>
        <w:rPr>
          <w:sz w:val="21"/>
        </w:rPr>
        <w:t>what</w:t>
      </w:r>
      <w:r>
        <w:rPr>
          <w:sz w:val="21"/>
        </w:rPr>
        <w:tab/>
      </w:r>
      <w:r>
        <w:rPr>
          <w:sz w:val="21"/>
        </w:rPr>
        <w:t>D. which</w:t>
      </w:r>
    </w:p>
    <w:p>
      <w:pPr>
        <w:pStyle w:val="8"/>
        <w:numPr>
          <w:ilvl w:val="0"/>
          <w:numId w:val="2"/>
        </w:numPr>
        <w:tabs>
          <w:tab w:val="left" w:pos="473"/>
          <w:tab w:val="left" w:pos="5025"/>
        </w:tabs>
        <w:spacing w:before="71" w:after="0" w:line="240" w:lineRule="auto"/>
        <w:ind w:left="472" w:right="0" w:hanging="318"/>
        <w:jc w:val="left"/>
        <w:rPr>
          <w:sz w:val="21"/>
        </w:rPr>
      </w:pPr>
      <w:r>
        <w:rPr>
          <w:sz w:val="21"/>
        </w:rPr>
        <w:t>Bungee Jumping is a very</w:t>
      </w:r>
      <w:r>
        <w:rPr>
          <w:spacing w:val="-8"/>
          <w:sz w:val="21"/>
        </w:rPr>
        <w:t xml:space="preserve"> </w:t>
      </w:r>
      <w:r>
        <w:rPr>
          <w:sz w:val="21"/>
        </w:rPr>
        <w:t>popular</w:t>
      </w:r>
      <w:r>
        <w:rPr>
          <w:spacing w:val="-2"/>
          <w:sz w:val="21"/>
        </w:rPr>
        <w:t xml:space="preserve"> </w:t>
      </w:r>
      <w:r>
        <w:rPr>
          <w:sz w:val="21"/>
        </w:rPr>
        <w:t>sport,</w:t>
      </w:r>
      <w:r>
        <w:rPr>
          <w:sz w:val="21"/>
          <w:u w:val="single"/>
        </w:rPr>
        <w:tab/>
      </w:r>
      <w:r>
        <w:rPr>
          <w:sz w:val="21"/>
        </w:rPr>
        <w:t>courage matters more than strength.</w:t>
      </w:r>
    </w:p>
    <w:p>
      <w:pPr>
        <w:pStyle w:val="8"/>
        <w:numPr>
          <w:ilvl w:val="1"/>
          <w:numId w:val="2"/>
        </w:numPr>
        <w:tabs>
          <w:tab w:val="left" w:pos="413"/>
          <w:tab w:val="left" w:pos="2675"/>
          <w:tab w:val="left" w:pos="4775"/>
          <w:tab w:val="left" w:pos="6875"/>
        </w:tabs>
        <w:spacing w:before="70" w:after="0" w:line="240" w:lineRule="auto"/>
        <w:ind w:left="412" w:right="0" w:hanging="258"/>
        <w:jc w:val="left"/>
        <w:rPr>
          <w:sz w:val="21"/>
        </w:rPr>
      </w:pPr>
      <w:r>
        <w:rPr>
          <w:sz w:val="21"/>
        </w:rPr>
        <w:t>that</w:t>
      </w:r>
      <w:r>
        <w:rPr>
          <w:sz w:val="21"/>
        </w:rPr>
        <w:tab/>
      </w:r>
      <w:r>
        <w:rPr>
          <w:sz w:val="21"/>
        </w:rPr>
        <w:t>B.</w:t>
      </w:r>
      <w:r>
        <w:rPr>
          <w:spacing w:val="-1"/>
          <w:sz w:val="21"/>
        </w:rPr>
        <w:t xml:space="preserve"> </w:t>
      </w:r>
      <w:r>
        <w:rPr>
          <w:sz w:val="21"/>
        </w:rPr>
        <w:t>why</w:t>
      </w:r>
      <w:r>
        <w:rPr>
          <w:sz w:val="21"/>
        </w:rPr>
        <w:tab/>
      </w:r>
      <w:r>
        <w:rPr>
          <w:sz w:val="21"/>
        </w:rPr>
        <w:t>C.</w:t>
      </w:r>
      <w:r>
        <w:rPr>
          <w:spacing w:val="-1"/>
          <w:sz w:val="21"/>
        </w:rPr>
        <w:t xml:space="preserve"> </w:t>
      </w:r>
      <w:r>
        <w:rPr>
          <w:sz w:val="21"/>
        </w:rPr>
        <w:t>where</w:t>
      </w:r>
      <w:r>
        <w:rPr>
          <w:sz w:val="21"/>
        </w:rPr>
        <w:tab/>
      </w:r>
      <w:r>
        <w:rPr>
          <w:sz w:val="21"/>
        </w:rPr>
        <w:t>D. which</w:t>
      </w:r>
    </w:p>
    <w:p>
      <w:pPr>
        <w:spacing w:after="0" w:line="240" w:lineRule="auto"/>
        <w:jc w:val="left"/>
        <w:rPr>
          <w:sz w:val="21"/>
        </w:rPr>
        <w:sectPr>
          <w:type w:val="continuous"/>
          <w:pgSz w:w="11910" w:h="16840"/>
          <w:pgMar w:top="1380" w:right="1200" w:bottom="280" w:left="1260" w:header="720" w:footer="720" w:gutter="0"/>
        </w:sectPr>
      </w:pPr>
    </w:p>
    <w:p>
      <w:pPr>
        <w:pStyle w:val="8"/>
        <w:numPr>
          <w:ilvl w:val="0"/>
          <w:numId w:val="2"/>
        </w:numPr>
        <w:tabs>
          <w:tab w:val="left" w:pos="473"/>
          <w:tab w:val="left" w:pos="1574"/>
        </w:tabs>
        <w:spacing w:before="77" w:after="0" w:line="240" w:lineRule="auto"/>
        <w:ind w:left="472" w:right="0" w:hanging="318"/>
        <w:jc w:val="left"/>
        <w:rPr>
          <w:sz w:val="21"/>
        </w:rPr>
      </w:pPr>
      <w:r>
        <w:rPr>
          <w:w w:val="99"/>
          <w:sz w:val="21"/>
          <w:u w:val="single"/>
        </w:rPr>
        <w:t xml:space="preserve"> </w:t>
      </w:r>
      <w:r>
        <w:rPr>
          <w:sz w:val="21"/>
          <w:u w:val="single"/>
        </w:rPr>
        <w:tab/>
      </w:r>
      <w:r>
        <w:rPr>
          <w:sz w:val="21"/>
        </w:rPr>
        <w:t>he is invited to someone’s home for dinner, he brings a gift, like a bunch of</w:t>
      </w:r>
      <w:r>
        <w:rPr>
          <w:spacing w:val="-13"/>
          <w:sz w:val="21"/>
        </w:rPr>
        <w:t xml:space="preserve"> </w:t>
      </w:r>
      <w:r>
        <w:rPr>
          <w:sz w:val="21"/>
        </w:rPr>
        <w:t>flowers.</w:t>
      </w:r>
    </w:p>
    <w:p>
      <w:pPr>
        <w:pStyle w:val="8"/>
        <w:numPr>
          <w:ilvl w:val="1"/>
          <w:numId w:val="2"/>
        </w:numPr>
        <w:tabs>
          <w:tab w:val="left" w:pos="413"/>
          <w:tab w:val="left" w:pos="2675"/>
          <w:tab w:val="left" w:pos="4775"/>
          <w:tab w:val="left" w:pos="6875"/>
        </w:tabs>
        <w:spacing w:before="71" w:after="0" w:line="240" w:lineRule="auto"/>
        <w:ind w:left="412" w:right="0" w:hanging="258"/>
        <w:jc w:val="left"/>
        <w:rPr>
          <w:sz w:val="21"/>
        </w:rPr>
      </w:pPr>
      <w:r>
        <w:rPr>
          <w:sz w:val="21"/>
        </w:rPr>
        <w:t>However</w:t>
      </w:r>
      <w:r>
        <w:rPr>
          <w:sz w:val="21"/>
        </w:rPr>
        <w:tab/>
      </w:r>
      <w:r>
        <w:rPr>
          <w:sz w:val="21"/>
        </w:rPr>
        <w:t>B.</w:t>
      </w:r>
      <w:r>
        <w:rPr>
          <w:spacing w:val="-3"/>
          <w:sz w:val="21"/>
        </w:rPr>
        <w:t xml:space="preserve"> </w:t>
      </w:r>
      <w:r>
        <w:rPr>
          <w:sz w:val="21"/>
        </w:rPr>
        <w:t>Whenever</w:t>
      </w:r>
      <w:r>
        <w:rPr>
          <w:sz w:val="21"/>
        </w:rPr>
        <w:tab/>
      </w:r>
      <w:r>
        <w:rPr>
          <w:sz w:val="21"/>
        </w:rPr>
        <w:t>C.</w:t>
      </w:r>
      <w:r>
        <w:rPr>
          <w:spacing w:val="-2"/>
          <w:sz w:val="21"/>
        </w:rPr>
        <w:t xml:space="preserve"> </w:t>
      </w:r>
      <w:r>
        <w:rPr>
          <w:sz w:val="21"/>
        </w:rPr>
        <w:t>Wherever</w:t>
      </w:r>
      <w:r>
        <w:rPr>
          <w:sz w:val="21"/>
        </w:rPr>
        <w:tab/>
      </w:r>
      <w:r>
        <w:rPr>
          <w:sz w:val="21"/>
        </w:rPr>
        <w:t>D. Whichever</w:t>
      </w:r>
    </w:p>
    <w:p>
      <w:pPr>
        <w:pStyle w:val="8"/>
        <w:numPr>
          <w:ilvl w:val="0"/>
          <w:numId w:val="2"/>
        </w:numPr>
        <w:tabs>
          <w:tab w:val="left" w:pos="473"/>
          <w:tab w:val="left" w:pos="4471"/>
        </w:tabs>
        <w:spacing w:before="70" w:after="0" w:line="240" w:lineRule="auto"/>
        <w:ind w:left="472" w:right="0" w:hanging="318"/>
        <w:jc w:val="left"/>
        <w:rPr>
          <w:sz w:val="21"/>
        </w:rPr>
      </w:pPr>
      <w:r>
        <w:rPr>
          <w:sz w:val="21"/>
        </w:rPr>
        <w:t>—Excuse me, Madam.</w:t>
      </w:r>
      <w:r>
        <w:rPr>
          <w:spacing w:val="-8"/>
          <w:sz w:val="21"/>
        </w:rPr>
        <w:t xml:space="preserve"> </w:t>
      </w:r>
      <w:r>
        <w:rPr>
          <w:sz w:val="21"/>
        </w:rPr>
        <w:t>A</w:t>
      </w:r>
      <w:r>
        <w:rPr>
          <w:spacing w:val="-2"/>
          <w:sz w:val="21"/>
        </w:rPr>
        <w:t xml:space="preserve"> </w:t>
      </w:r>
      <w:r>
        <w:rPr>
          <w:sz w:val="21"/>
        </w:rPr>
        <w:t>reporter</w:t>
      </w:r>
      <w:r>
        <w:rPr>
          <w:sz w:val="21"/>
          <w:u w:val="single"/>
        </w:rPr>
        <w:tab/>
      </w:r>
      <w:r>
        <w:rPr>
          <w:sz w:val="21"/>
        </w:rPr>
        <w:t>all day. Would you like to speak to him now?</w:t>
      </w:r>
    </w:p>
    <w:p>
      <w:pPr>
        <w:pStyle w:val="3"/>
        <w:spacing w:before="71"/>
      </w:pPr>
      <w:r>
        <w:t>—</w:t>
      </w:r>
      <w:r>
        <w:rPr>
          <w:rFonts w:hint="eastAsia" w:eastAsia="宋体"/>
          <w:lang w:eastAsia="zh-CN"/>
        </w:rPr>
        <w:t>OK</w:t>
      </w:r>
      <w:r>
        <w:t>, put me through.</w:t>
      </w:r>
    </w:p>
    <w:p>
      <w:pPr>
        <w:pStyle w:val="8"/>
        <w:numPr>
          <w:ilvl w:val="1"/>
          <w:numId w:val="2"/>
        </w:numPr>
        <w:tabs>
          <w:tab w:val="left" w:pos="413"/>
          <w:tab w:val="left" w:pos="2675"/>
          <w:tab w:val="left" w:pos="4775"/>
          <w:tab w:val="left" w:pos="6875"/>
        </w:tabs>
        <w:spacing w:before="70" w:after="0" w:line="240" w:lineRule="auto"/>
        <w:ind w:left="412" w:right="0" w:hanging="258"/>
        <w:jc w:val="left"/>
        <w:rPr>
          <w:sz w:val="21"/>
        </w:rPr>
      </w:pPr>
      <w:r>
        <w:rPr>
          <w:sz w:val="21"/>
        </w:rPr>
        <w:t>was</w:t>
      </w:r>
      <w:r>
        <w:rPr>
          <w:spacing w:val="-2"/>
          <w:sz w:val="21"/>
        </w:rPr>
        <w:t xml:space="preserve"> </w:t>
      </w:r>
      <w:r>
        <w:rPr>
          <w:sz w:val="21"/>
        </w:rPr>
        <w:t>called</w:t>
      </w:r>
      <w:r>
        <w:rPr>
          <w:sz w:val="21"/>
        </w:rPr>
        <w:tab/>
      </w:r>
      <w:r>
        <w:rPr>
          <w:sz w:val="21"/>
        </w:rPr>
        <w:t>B. has</w:t>
      </w:r>
      <w:r>
        <w:rPr>
          <w:spacing w:val="-3"/>
          <w:sz w:val="21"/>
        </w:rPr>
        <w:t xml:space="preserve"> </w:t>
      </w:r>
      <w:r>
        <w:rPr>
          <w:sz w:val="21"/>
        </w:rPr>
        <w:t>been</w:t>
      </w:r>
      <w:r>
        <w:rPr>
          <w:spacing w:val="-3"/>
          <w:sz w:val="21"/>
        </w:rPr>
        <w:t xml:space="preserve"> </w:t>
      </w:r>
      <w:r>
        <w:rPr>
          <w:sz w:val="21"/>
        </w:rPr>
        <w:t>called</w:t>
      </w:r>
      <w:r>
        <w:rPr>
          <w:sz w:val="21"/>
        </w:rPr>
        <w:tab/>
      </w:r>
      <w:r>
        <w:rPr>
          <w:sz w:val="21"/>
        </w:rPr>
        <w:t>C.</w:t>
      </w:r>
      <w:r>
        <w:rPr>
          <w:spacing w:val="-1"/>
          <w:sz w:val="21"/>
        </w:rPr>
        <w:t xml:space="preserve"> </w:t>
      </w:r>
      <w:r>
        <w:rPr>
          <w:sz w:val="21"/>
        </w:rPr>
        <w:t>is</w:t>
      </w:r>
      <w:r>
        <w:rPr>
          <w:spacing w:val="-2"/>
          <w:sz w:val="21"/>
        </w:rPr>
        <w:t xml:space="preserve"> </w:t>
      </w:r>
      <w:r>
        <w:rPr>
          <w:sz w:val="21"/>
        </w:rPr>
        <w:t>calling</w:t>
      </w:r>
      <w:r>
        <w:rPr>
          <w:sz w:val="21"/>
        </w:rPr>
        <w:tab/>
      </w:r>
      <w:r>
        <w:rPr>
          <w:sz w:val="21"/>
        </w:rPr>
        <w:t>D. has been</w:t>
      </w:r>
      <w:r>
        <w:rPr>
          <w:spacing w:val="-4"/>
          <w:sz w:val="21"/>
        </w:rPr>
        <w:t xml:space="preserve"> </w:t>
      </w:r>
      <w:r>
        <w:rPr>
          <w:sz w:val="21"/>
        </w:rPr>
        <w:t>calling</w:t>
      </w:r>
    </w:p>
    <w:p>
      <w:pPr>
        <w:pStyle w:val="8"/>
        <w:numPr>
          <w:ilvl w:val="0"/>
          <w:numId w:val="2"/>
        </w:numPr>
        <w:tabs>
          <w:tab w:val="left" w:pos="480"/>
          <w:tab w:val="left" w:pos="5712"/>
        </w:tabs>
        <w:spacing w:before="71" w:after="0" w:line="309" w:lineRule="auto"/>
        <w:ind w:left="155" w:right="216" w:firstLine="0"/>
        <w:jc w:val="left"/>
        <w:rPr>
          <w:sz w:val="21"/>
        </w:rPr>
      </w:pPr>
      <w:r>
        <w:rPr>
          <w:sz w:val="21"/>
        </w:rPr>
        <w:t>The amazing sculptures in the</w:t>
      </w:r>
      <w:r>
        <w:rPr>
          <w:spacing w:val="36"/>
          <w:sz w:val="21"/>
        </w:rPr>
        <w:t xml:space="preserve"> </w:t>
      </w:r>
      <w:r>
        <w:rPr>
          <w:sz w:val="21"/>
        </w:rPr>
        <w:t>Dunhuang</w:t>
      </w:r>
      <w:r>
        <w:rPr>
          <w:spacing w:val="6"/>
          <w:sz w:val="21"/>
        </w:rPr>
        <w:t xml:space="preserve"> </w:t>
      </w:r>
      <w:r>
        <w:rPr>
          <w:sz w:val="21"/>
        </w:rPr>
        <w:t>Caves</w:t>
      </w:r>
      <w:r>
        <w:rPr>
          <w:sz w:val="21"/>
          <w:u w:val="single"/>
        </w:rPr>
        <w:tab/>
      </w:r>
      <w:r>
        <w:rPr>
          <w:sz w:val="21"/>
        </w:rPr>
        <w:t>by visitors for centuries before they were recognized as a UNESCO World Heritage Site in</w:t>
      </w:r>
      <w:r>
        <w:rPr>
          <w:spacing w:val="9"/>
          <w:sz w:val="21"/>
        </w:rPr>
        <w:t xml:space="preserve"> </w:t>
      </w:r>
      <w:r>
        <w:rPr>
          <w:sz w:val="21"/>
        </w:rPr>
        <w:t>1987.</w:t>
      </w:r>
    </w:p>
    <w:p>
      <w:pPr>
        <w:pStyle w:val="8"/>
        <w:numPr>
          <w:ilvl w:val="1"/>
          <w:numId w:val="2"/>
        </w:numPr>
        <w:tabs>
          <w:tab w:val="left" w:pos="413"/>
          <w:tab w:val="left" w:pos="4775"/>
        </w:tabs>
        <w:spacing w:before="1" w:after="0" w:line="240" w:lineRule="auto"/>
        <w:ind w:left="412" w:right="0" w:hanging="258"/>
        <w:jc w:val="left"/>
        <w:rPr>
          <w:sz w:val="21"/>
        </w:rPr>
      </w:pPr>
      <w:r>
        <w:rPr>
          <w:sz w:val="21"/>
        </w:rPr>
        <w:t>would</w:t>
      </w:r>
      <w:r>
        <w:rPr>
          <w:spacing w:val="-1"/>
          <w:sz w:val="21"/>
        </w:rPr>
        <w:t xml:space="preserve"> </w:t>
      </w:r>
      <w:r>
        <w:rPr>
          <w:sz w:val="21"/>
        </w:rPr>
        <w:t>be</w:t>
      </w:r>
      <w:r>
        <w:rPr>
          <w:spacing w:val="-3"/>
          <w:sz w:val="21"/>
        </w:rPr>
        <w:t xml:space="preserve"> </w:t>
      </w:r>
      <w:r>
        <w:rPr>
          <w:sz w:val="21"/>
        </w:rPr>
        <w:t>admired</w:t>
      </w:r>
      <w:r>
        <w:rPr>
          <w:sz w:val="21"/>
        </w:rPr>
        <w:tab/>
      </w:r>
      <w:r>
        <w:rPr>
          <w:sz w:val="21"/>
        </w:rPr>
        <w:t>B. had been</w:t>
      </w:r>
      <w:r>
        <w:rPr>
          <w:spacing w:val="-2"/>
          <w:sz w:val="21"/>
        </w:rPr>
        <w:t xml:space="preserve"> </w:t>
      </w:r>
      <w:r>
        <w:rPr>
          <w:sz w:val="21"/>
        </w:rPr>
        <w:t>admired</w:t>
      </w:r>
    </w:p>
    <w:p>
      <w:pPr>
        <w:pStyle w:val="3"/>
        <w:tabs>
          <w:tab w:val="left" w:pos="4775"/>
        </w:tabs>
      </w:pPr>
      <w:r>
        <w:t>C.</w:t>
      </w:r>
      <w:r>
        <w:rPr>
          <w:spacing w:val="-2"/>
        </w:rPr>
        <w:t xml:space="preserve"> </w:t>
      </w:r>
      <w:r>
        <w:t>had</w:t>
      </w:r>
      <w:r>
        <w:rPr>
          <w:spacing w:val="-2"/>
        </w:rPr>
        <w:t xml:space="preserve"> </w:t>
      </w:r>
      <w:r>
        <w:t>admired</w:t>
      </w:r>
      <w:r>
        <w:tab/>
      </w:r>
      <w:r>
        <w:t>D. admired</w:t>
      </w:r>
    </w:p>
    <w:p>
      <w:pPr>
        <w:pStyle w:val="8"/>
        <w:numPr>
          <w:ilvl w:val="0"/>
          <w:numId w:val="2"/>
        </w:numPr>
        <w:tabs>
          <w:tab w:val="left" w:pos="473"/>
        </w:tabs>
        <w:spacing w:before="71" w:after="0" w:line="240" w:lineRule="auto"/>
        <w:ind w:left="472" w:right="0" w:hanging="318"/>
        <w:jc w:val="left"/>
        <w:rPr>
          <w:sz w:val="21"/>
        </w:rPr>
      </w:pPr>
      <w:r>
        <w:rPr>
          <w:sz w:val="21"/>
        </w:rPr>
        <w:t>—How can I find your assistant at the</w:t>
      </w:r>
      <w:r>
        <w:rPr>
          <w:spacing w:val="-3"/>
          <w:sz w:val="21"/>
        </w:rPr>
        <w:t xml:space="preserve"> </w:t>
      </w:r>
      <w:r>
        <w:rPr>
          <w:sz w:val="21"/>
        </w:rPr>
        <w:t>airport?</w:t>
      </w:r>
    </w:p>
    <w:p>
      <w:pPr>
        <w:pStyle w:val="3"/>
        <w:tabs>
          <w:tab w:val="left" w:pos="2913"/>
        </w:tabs>
      </w:pPr>
      <w:r>
        <w:t>—Don’t worry.</w:t>
      </w:r>
      <w:r>
        <w:rPr>
          <w:spacing w:val="-2"/>
        </w:rPr>
        <w:t xml:space="preserve"> </w:t>
      </w:r>
      <w:r>
        <w:t>He</w:t>
      </w:r>
      <w:r>
        <w:rPr>
          <w:u w:val="single"/>
        </w:rPr>
        <w:tab/>
      </w:r>
      <w:r>
        <w:t>a board with your name on it at that</w:t>
      </w:r>
      <w:r>
        <w:rPr>
          <w:spacing w:val="-3"/>
        </w:rPr>
        <w:t xml:space="preserve"> </w:t>
      </w:r>
      <w:r>
        <w:t>time.</w:t>
      </w:r>
    </w:p>
    <w:p>
      <w:pPr>
        <w:pStyle w:val="8"/>
        <w:numPr>
          <w:ilvl w:val="1"/>
          <w:numId w:val="2"/>
        </w:numPr>
        <w:tabs>
          <w:tab w:val="left" w:pos="413"/>
          <w:tab w:val="left" w:pos="2675"/>
          <w:tab w:val="left" w:pos="4775"/>
          <w:tab w:val="left" w:pos="6875"/>
        </w:tabs>
        <w:spacing w:before="71" w:after="0" w:line="240" w:lineRule="auto"/>
        <w:ind w:left="412" w:right="0" w:hanging="258"/>
        <w:jc w:val="left"/>
        <w:rPr>
          <w:sz w:val="21"/>
        </w:rPr>
      </w:pPr>
      <w:r>
        <w:rPr>
          <w:sz w:val="21"/>
        </w:rPr>
        <w:t>has</w:t>
      </w:r>
      <w:r>
        <w:rPr>
          <w:spacing w:val="-1"/>
          <w:sz w:val="21"/>
        </w:rPr>
        <w:t xml:space="preserve"> </w:t>
      </w:r>
      <w:r>
        <w:rPr>
          <w:sz w:val="21"/>
        </w:rPr>
        <w:t>been</w:t>
      </w:r>
      <w:r>
        <w:rPr>
          <w:spacing w:val="-2"/>
          <w:sz w:val="21"/>
        </w:rPr>
        <w:t xml:space="preserve"> </w:t>
      </w:r>
      <w:r>
        <w:rPr>
          <w:sz w:val="21"/>
        </w:rPr>
        <w:t>holding</w:t>
      </w:r>
      <w:r>
        <w:rPr>
          <w:sz w:val="21"/>
        </w:rPr>
        <w:tab/>
      </w:r>
      <w:r>
        <w:rPr>
          <w:sz w:val="21"/>
        </w:rPr>
        <w:t>B. will be holding</w:t>
      </w:r>
      <w:r>
        <w:rPr>
          <w:sz w:val="21"/>
        </w:rPr>
        <w:tab/>
      </w:r>
      <w:r>
        <w:rPr>
          <w:sz w:val="21"/>
        </w:rPr>
        <w:t>C. will</w:t>
      </w:r>
      <w:r>
        <w:rPr>
          <w:spacing w:val="-1"/>
          <w:sz w:val="21"/>
        </w:rPr>
        <w:t xml:space="preserve"> </w:t>
      </w:r>
      <w:r>
        <w:rPr>
          <w:sz w:val="21"/>
        </w:rPr>
        <w:t>be</w:t>
      </w:r>
      <w:r>
        <w:rPr>
          <w:spacing w:val="-3"/>
          <w:sz w:val="21"/>
        </w:rPr>
        <w:t xml:space="preserve"> </w:t>
      </w:r>
      <w:r>
        <w:rPr>
          <w:sz w:val="21"/>
        </w:rPr>
        <w:t>held</w:t>
      </w:r>
      <w:r>
        <w:rPr>
          <w:sz w:val="21"/>
        </w:rPr>
        <w:tab/>
      </w:r>
      <w:r>
        <w:rPr>
          <w:sz w:val="21"/>
        </w:rPr>
        <w:t>D. has</w:t>
      </w:r>
      <w:r>
        <w:rPr>
          <w:spacing w:val="-2"/>
          <w:sz w:val="21"/>
        </w:rPr>
        <w:t xml:space="preserve"> </w:t>
      </w:r>
      <w:r>
        <w:rPr>
          <w:sz w:val="21"/>
        </w:rPr>
        <w:t>held</w:t>
      </w:r>
    </w:p>
    <w:p>
      <w:pPr>
        <w:pStyle w:val="8"/>
        <w:numPr>
          <w:ilvl w:val="0"/>
          <w:numId w:val="2"/>
        </w:numPr>
        <w:tabs>
          <w:tab w:val="left" w:pos="473"/>
          <w:tab w:val="left" w:pos="2692"/>
        </w:tabs>
        <w:spacing w:before="70" w:after="0" w:line="240" w:lineRule="auto"/>
        <w:ind w:left="472" w:right="0" w:hanging="318"/>
        <w:jc w:val="left"/>
        <w:rPr>
          <w:sz w:val="21"/>
        </w:rPr>
      </w:pPr>
      <w:r>
        <w:rPr>
          <w:sz w:val="21"/>
        </w:rPr>
        <w:t>I have</w:t>
      </w:r>
      <w:r>
        <w:rPr>
          <w:spacing w:val="-3"/>
          <w:sz w:val="21"/>
        </w:rPr>
        <w:t xml:space="preserve"> </w:t>
      </w:r>
      <w:r>
        <w:rPr>
          <w:sz w:val="21"/>
        </w:rPr>
        <w:t>to say</w:t>
      </w:r>
      <w:r>
        <w:rPr>
          <w:sz w:val="21"/>
          <w:u w:val="single"/>
        </w:rPr>
        <w:tab/>
      </w:r>
      <w:r>
        <w:rPr>
          <w:sz w:val="21"/>
        </w:rPr>
        <w:t>was thrilling to see the little zebra make a narrow escape from the</w:t>
      </w:r>
      <w:r>
        <w:rPr>
          <w:spacing w:val="-16"/>
          <w:sz w:val="21"/>
        </w:rPr>
        <w:t xml:space="preserve"> </w:t>
      </w:r>
      <w:r>
        <w:rPr>
          <w:sz w:val="21"/>
        </w:rPr>
        <w:t>crocodile.</w:t>
      </w:r>
    </w:p>
    <w:p>
      <w:pPr>
        <w:pStyle w:val="8"/>
        <w:numPr>
          <w:ilvl w:val="1"/>
          <w:numId w:val="2"/>
        </w:numPr>
        <w:tabs>
          <w:tab w:val="left" w:pos="413"/>
          <w:tab w:val="left" w:pos="2675"/>
          <w:tab w:val="left" w:pos="4775"/>
          <w:tab w:val="left" w:pos="6875"/>
        </w:tabs>
        <w:spacing w:before="71" w:after="0" w:line="240" w:lineRule="auto"/>
        <w:ind w:left="412" w:right="0" w:hanging="258"/>
        <w:jc w:val="left"/>
        <w:rPr>
          <w:sz w:val="21"/>
        </w:rPr>
      </w:pPr>
      <w:r>
        <w:rPr>
          <w:sz w:val="21"/>
        </w:rPr>
        <w:t>that</w:t>
      </w:r>
      <w:r>
        <w:rPr>
          <w:sz w:val="21"/>
        </w:rPr>
        <w:tab/>
      </w:r>
      <w:r>
        <w:rPr>
          <w:sz w:val="21"/>
        </w:rPr>
        <w:t>B.</w:t>
      </w:r>
      <w:r>
        <w:rPr>
          <w:spacing w:val="-1"/>
          <w:sz w:val="21"/>
        </w:rPr>
        <w:t xml:space="preserve"> </w:t>
      </w:r>
      <w:r>
        <w:rPr>
          <w:sz w:val="21"/>
        </w:rPr>
        <w:t>what</w:t>
      </w:r>
      <w:r>
        <w:rPr>
          <w:sz w:val="21"/>
        </w:rPr>
        <w:tab/>
      </w:r>
      <w:r>
        <w:rPr>
          <w:sz w:val="21"/>
        </w:rPr>
        <w:t>C.</w:t>
      </w:r>
      <w:r>
        <w:rPr>
          <w:spacing w:val="-2"/>
          <w:sz w:val="21"/>
        </w:rPr>
        <w:t xml:space="preserve"> </w:t>
      </w:r>
      <w:r>
        <w:rPr>
          <w:sz w:val="21"/>
        </w:rPr>
        <w:t>this</w:t>
      </w:r>
      <w:r>
        <w:rPr>
          <w:sz w:val="21"/>
        </w:rPr>
        <w:tab/>
      </w:r>
      <w:r>
        <w:rPr>
          <w:sz w:val="21"/>
        </w:rPr>
        <w:t>D. it</w:t>
      </w:r>
    </w:p>
    <w:p>
      <w:pPr>
        <w:pStyle w:val="8"/>
        <w:numPr>
          <w:ilvl w:val="0"/>
          <w:numId w:val="2"/>
        </w:numPr>
        <w:tabs>
          <w:tab w:val="left" w:pos="473"/>
          <w:tab w:val="left" w:pos="3422"/>
        </w:tabs>
        <w:spacing w:before="70" w:after="0" w:line="240" w:lineRule="auto"/>
        <w:ind w:left="472" w:right="0" w:hanging="318"/>
        <w:jc w:val="left"/>
        <w:rPr>
          <w:sz w:val="21"/>
        </w:rPr>
      </w:pPr>
      <w:r>
        <w:rPr>
          <w:sz w:val="21"/>
        </w:rPr>
        <w:t>The</w:t>
      </w:r>
      <w:r>
        <w:rPr>
          <w:spacing w:val="-4"/>
          <w:sz w:val="21"/>
        </w:rPr>
        <w:t xml:space="preserve"> </w:t>
      </w:r>
      <w:r>
        <w:rPr>
          <w:sz w:val="21"/>
        </w:rPr>
        <w:t>doctor</w:t>
      </w:r>
      <w:r>
        <w:rPr>
          <w:spacing w:val="-2"/>
          <w:sz w:val="21"/>
        </w:rPr>
        <w:t xml:space="preserve"> </w:t>
      </w:r>
      <w:r>
        <w:rPr>
          <w:sz w:val="21"/>
        </w:rPr>
        <w:t>suggested</w:t>
      </w:r>
      <w:r>
        <w:rPr>
          <w:sz w:val="21"/>
          <w:u w:val="single"/>
        </w:rPr>
        <w:tab/>
      </w:r>
      <w:r>
        <w:rPr>
          <w:sz w:val="21"/>
        </w:rPr>
        <w:t>the intake of high-fat food to improve her health</w:t>
      </w:r>
      <w:r>
        <w:rPr>
          <w:spacing w:val="-2"/>
          <w:sz w:val="21"/>
        </w:rPr>
        <w:t xml:space="preserve"> </w:t>
      </w:r>
      <w:r>
        <w:rPr>
          <w:sz w:val="21"/>
        </w:rPr>
        <w:t>condition.</w:t>
      </w:r>
    </w:p>
    <w:p>
      <w:pPr>
        <w:pStyle w:val="8"/>
        <w:numPr>
          <w:ilvl w:val="1"/>
          <w:numId w:val="2"/>
        </w:numPr>
        <w:tabs>
          <w:tab w:val="left" w:pos="413"/>
          <w:tab w:val="left" w:pos="2675"/>
          <w:tab w:val="left" w:pos="4775"/>
          <w:tab w:val="left" w:pos="6875"/>
        </w:tabs>
        <w:spacing w:before="71" w:after="0" w:line="240" w:lineRule="auto"/>
        <w:ind w:left="412" w:right="0" w:hanging="258"/>
        <w:jc w:val="left"/>
        <w:rPr>
          <w:sz w:val="21"/>
        </w:rPr>
      </w:pPr>
      <w:r>
        <w:rPr>
          <w:sz w:val="21"/>
        </w:rPr>
        <w:t>restricting</w:t>
      </w:r>
      <w:r>
        <w:rPr>
          <w:sz w:val="21"/>
        </w:rPr>
        <w:tab/>
      </w:r>
      <w:r>
        <w:rPr>
          <w:sz w:val="21"/>
        </w:rPr>
        <w:t>B. to</w:t>
      </w:r>
      <w:r>
        <w:rPr>
          <w:spacing w:val="-3"/>
          <w:sz w:val="21"/>
        </w:rPr>
        <w:t xml:space="preserve"> </w:t>
      </w:r>
      <w:r>
        <w:rPr>
          <w:sz w:val="21"/>
        </w:rPr>
        <w:t>be</w:t>
      </w:r>
      <w:r>
        <w:rPr>
          <w:spacing w:val="-1"/>
          <w:sz w:val="21"/>
        </w:rPr>
        <w:t xml:space="preserve"> </w:t>
      </w:r>
      <w:r>
        <w:rPr>
          <w:sz w:val="21"/>
        </w:rPr>
        <w:t>restricted</w:t>
      </w:r>
      <w:r>
        <w:rPr>
          <w:sz w:val="21"/>
        </w:rPr>
        <w:tab/>
      </w:r>
      <w:r>
        <w:rPr>
          <w:sz w:val="21"/>
        </w:rPr>
        <w:t>C.</w:t>
      </w:r>
      <w:r>
        <w:rPr>
          <w:spacing w:val="-2"/>
          <w:sz w:val="21"/>
        </w:rPr>
        <w:t xml:space="preserve"> </w:t>
      </w:r>
      <w:r>
        <w:rPr>
          <w:sz w:val="21"/>
        </w:rPr>
        <w:t>to</w:t>
      </w:r>
      <w:r>
        <w:rPr>
          <w:spacing w:val="-1"/>
          <w:sz w:val="21"/>
        </w:rPr>
        <w:t xml:space="preserve"> </w:t>
      </w:r>
      <w:r>
        <w:rPr>
          <w:sz w:val="21"/>
        </w:rPr>
        <w:t>restrict</w:t>
      </w:r>
      <w:r>
        <w:rPr>
          <w:sz w:val="21"/>
        </w:rPr>
        <w:tab/>
      </w:r>
      <w:r>
        <w:rPr>
          <w:sz w:val="21"/>
        </w:rPr>
        <w:t>D.</w:t>
      </w:r>
      <w:r>
        <w:rPr>
          <w:spacing w:val="-1"/>
          <w:sz w:val="21"/>
        </w:rPr>
        <w:t xml:space="preserve"> </w:t>
      </w:r>
      <w:r>
        <w:rPr>
          <w:sz w:val="21"/>
        </w:rPr>
        <w:t>restricted</w:t>
      </w:r>
    </w:p>
    <w:p>
      <w:pPr>
        <w:pStyle w:val="8"/>
        <w:numPr>
          <w:ilvl w:val="0"/>
          <w:numId w:val="2"/>
        </w:numPr>
        <w:tabs>
          <w:tab w:val="left" w:pos="473"/>
          <w:tab w:val="left" w:pos="3532"/>
        </w:tabs>
        <w:spacing w:before="70" w:after="0" w:line="240" w:lineRule="auto"/>
        <w:ind w:left="472" w:right="0" w:hanging="318"/>
        <w:jc w:val="left"/>
        <w:rPr>
          <w:sz w:val="21"/>
        </w:rPr>
      </w:pPr>
      <w:r>
        <w:rPr>
          <w:sz w:val="21"/>
        </w:rPr>
        <w:t>The goal of the</w:t>
      </w:r>
      <w:r>
        <w:rPr>
          <w:spacing w:val="-6"/>
          <w:sz w:val="21"/>
        </w:rPr>
        <w:t xml:space="preserve"> </w:t>
      </w:r>
      <w:r>
        <w:rPr>
          <w:sz w:val="21"/>
        </w:rPr>
        <w:t>fund</w:t>
      </w:r>
      <w:r>
        <w:rPr>
          <w:spacing w:val="-2"/>
          <w:sz w:val="21"/>
        </w:rPr>
        <w:t xml:space="preserve"> </w:t>
      </w:r>
      <w:r>
        <w:rPr>
          <w:sz w:val="21"/>
        </w:rPr>
        <w:t>is</w:t>
      </w:r>
      <w:r>
        <w:rPr>
          <w:sz w:val="21"/>
          <w:u w:val="single"/>
        </w:rPr>
        <w:tab/>
      </w:r>
      <w:r>
        <w:rPr>
          <w:sz w:val="21"/>
        </w:rPr>
        <w:t>in scholarships that help students complete their</w:t>
      </w:r>
      <w:r>
        <w:rPr>
          <w:spacing w:val="-4"/>
          <w:sz w:val="21"/>
        </w:rPr>
        <w:t xml:space="preserve"> </w:t>
      </w:r>
      <w:r>
        <w:rPr>
          <w:sz w:val="21"/>
        </w:rPr>
        <w:t>education.</w:t>
      </w:r>
    </w:p>
    <w:p>
      <w:pPr>
        <w:pStyle w:val="8"/>
        <w:numPr>
          <w:ilvl w:val="1"/>
          <w:numId w:val="2"/>
        </w:numPr>
        <w:tabs>
          <w:tab w:val="left" w:pos="413"/>
          <w:tab w:val="left" w:pos="2675"/>
          <w:tab w:val="left" w:pos="4775"/>
          <w:tab w:val="left" w:pos="6875"/>
        </w:tabs>
        <w:spacing w:before="71" w:after="0" w:line="240" w:lineRule="auto"/>
        <w:ind w:left="412" w:right="0" w:hanging="258"/>
        <w:jc w:val="left"/>
        <w:rPr>
          <w:sz w:val="21"/>
        </w:rPr>
      </w:pPr>
      <w:r>
        <w:rPr>
          <w:sz w:val="21"/>
        </w:rPr>
        <w:t>investing</w:t>
      </w:r>
      <w:r>
        <w:rPr>
          <w:sz w:val="21"/>
        </w:rPr>
        <w:tab/>
      </w:r>
      <w:r>
        <w:rPr>
          <w:sz w:val="21"/>
        </w:rPr>
        <w:t>B. to</w:t>
      </w:r>
      <w:r>
        <w:rPr>
          <w:spacing w:val="-3"/>
          <w:sz w:val="21"/>
        </w:rPr>
        <w:t xml:space="preserve"> </w:t>
      </w:r>
      <w:r>
        <w:rPr>
          <w:sz w:val="21"/>
        </w:rPr>
        <w:t>be</w:t>
      </w:r>
      <w:r>
        <w:rPr>
          <w:spacing w:val="-1"/>
          <w:sz w:val="21"/>
        </w:rPr>
        <w:t xml:space="preserve"> </w:t>
      </w:r>
      <w:r>
        <w:rPr>
          <w:sz w:val="21"/>
        </w:rPr>
        <w:t>invested</w:t>
      </w:r>
      <w:r>
        <w:rPr>
          <w:sz w:val="21"/>
        </w:rPr>
        <w:tab/>
      </w:r>
      <w:r>
        <w:rPr>
          <w:sz w:val="21"/>
        </w:rPr>
        <w:t>C.</w:t>
      </w:r>
      <w:r>
        <w:rPr>
          <w:spacing w:val="-2"/>
          <w:sz w:val="21"/>
        </w:rPr>
        <w:t xml:space="preserve"> </w:t>
      </w:r>
      <w:r>
        <w:rPr>
          <w:sz w:val="21"/>
        </w:rPr>
        <w:t>to</w:t>
      </w:r>
      <w:r>
        <w:rPr>
          <w:spacing w:val="-1"/>
          <w:sz w:val="21"/>
        </w:rPr>
        <w:t xml:space="preserve"> </w:t>
      </w:r>
      <w:r>
        <w:rPr>
          <w:sz w:val="21"/>
        </w:rPr>
        <w:t>invest</w:t>
      </w:r>
      <w:r>
        <w:rPr>
          <w:sz w:val="21"/>
        </w:rPr>
        <w:tab/>
      </w:r>
      <w:r>
        <w:rPr>
          <w:sz w:val="21"/>
        </w:rPr>
        <w:t>D. invested</w:t>
      </w:r>
    </w:p>
    <w:p>
      <w:pPr>
        <w:pStyle w:val="8"/>
        <w:numPr>
          <w:ilvl w:val="0"/>
          <w:numId w:val="2"/>
        </w:numPr>
        <w:tabs>
          <w:tab w:val="left" w:pos="473"/>
          <w:tab w:val="left" w:pos="1574"/>
        </w:tabs>
        <w:spacing w:before="70" w:after="0" w:line="240" w:lineRule="auto"/>
        <w:ind w:left="472" w:right="0" w:hanging="318"/>
        <w:jc w:val="left"/>
        <w:rPr>
          <w:sz w:val="21"/>
        </w:rPr>
      </w:pPr>
      <w:r>
        <w:rPr>
          <w:w w:val="99"/>
          <w:sz w:val="21"/>
          <w:u w:val="single"/>
        </w:rPr>
        <w:t xml:space="preserve"> </w:t>
      </w:r>
      <w:r>
        <w:rPr>
          <w:sz w:val="21"/>
          <w:u w:val="single"/>
        </w:rPr>
        <w:tab/>
      </w:r>
      <w:r>
        <w:rPr>
          <w:sz w:val="21"/>
        </w:rPr>
        <w:t>I love most about this city is its lively art scenes and welcoming</w:t>
      </w:r>
      <w:r>
        <w:rPr>
          <w:spacing w:val="-12"/>
          <w:sz w:val="21"/>
        </w:rPr>
        <w:t xml:space="preserve"> </w:t>
      </w:r>
      <w:r>
        <w:rPr>
          <w:sz w:val="21"/>
        </w:rPr>
        <w:t>communities.</w:t>
      </w:r>
    </w:p>
    <w:p>
      <w:pPr>
        <w:pStyle w:val="8"/>
        <w:numPr>
          <w:ilvl w:val="1"/>
          <w:numId w:val="2"/>
        </w:numPr>
        <w:tabs>
          <w:tab w:val="left" w:pos="413"/>
          <w:tab w:val="left" w:pos="2675"/>
          <w:tab w:val="left" w:pos="4775"/>
          <w:tab w:val="left" w:pos="6875"/>
        </w:tabs>
        <w:spacing w:before="71" w:after="0" w:line="240" w:lineRule="auto"/>
        <w:ind w:left="412" w:right="0" w:hanging="258"/>
        <w:jc w:val="left"/>
        <w:rPr>
          <w:sz w:val="21"/>
        </w:rPr>
      </w:pPr>
      <w:r>
        <w:rPr>
          <w:sz w:val="21"/>
        </w:rPr>
        <w:t>What</w:t>
      </w:r>
      <w:r>
        <w:rPr>
          <w:sz w:val="21"/>
        </w:rPr>
        <w:tab/>
      </w:r>
      <w:r>
        <w:rPr>
          <w:sz w:val="21"/>
        </w:rPr>
        <w:t>B.</w:t>
      </w:r>
      <w:r>
        <w:rPr>
          <w:spacing w:val="-2"/>
          <w:sz w:val="21"/>
        </w:rPr>
        <w:t xml:space="preserve"> </w:t>
      </w:r>
      <w:r>
        <w:rPr>
          <w:sz w:val="21"/>
        </w:rPr>
        <w:t>That</w:t>
      </w:r>
      <w:r>
        <w:rPr>
          <w:sz w:val="21"/>
        </w:rPr>
        <w:tab/>
      </w:r>
      <w:r>
        <w:rPr>
          <w:sz w:val="21"/>
        </w:rPr>
        <w:t>C.</w:t>
      </w:r>
      <w:r>
        <w:rPr>
          <w:spacing w:val="-1"/>
          <w:sz w:val="21"/>
        </w:rPr>
        <w:t xml:space="preserve"> </w:t>
      </w:r>
      <w:r>
        <w:rPr>
          <w:sz w:val="21"/>
        </w:rPr>
        <w:t>Why</w:t>
      </w:r>
      <w:r>
        <w:rPr>
          <w:sz w:val="21"/>
        </w:rPr>
        <w:tab/>
      </w:r>
      <w:r>
        <w:rPr>
          <w:sz w:val="21"/>
        </w:rPr>
        <w:t>D. Which</w:t>
      </w:r>
    </w:p>
    <w:p>
      <w:pPr>
        <w:pStyle w:val="8"/>
        <w:numPr>
          <w:ilvl w:val="0"/>
          <w:numId w:val="2"/>
        </w:numPr>
        <w:tabs>
          <w:tab w:val="left" w:pos="490"/>
          <w:tab w:val="left" w:pos="2549"/>
        </w:tabs>
        <w:spacing w:before="70" w:after="0" w:line="309" w:lineRule="auto"/>
        <w:ind w:left="155" w:right="215" w:firstLine="0"/>
        <w:jc w:val="left"/>
        <w:rPr>
          <w:sz w:val="21"/>
        </w:rPr>
      </w:pPr>
      <w:r>
        <w:rPr>
          <w:sz w:val="21"/>
        </w:rPr>
        <w:t>When</w:t>
      </w:r>
      <w:r>
        <w:rPr>
          <w:spacing w:val="16"/>
          <w:sz w:val="21"/>
        </w:rPr>
        <w:t xml:space="preserve"> </w:t>
      </w:r>
      <w:r>
        <w:rPr>
          <w:sz w:val="21"/>
        </w:rPr>
        <w:t>you</w:t>
      </w:r>
      <w:r>
        <w:rPr>
          <w:sz w:val="21"/>
          <w:u w:val="single"/>
        </w:rPr>
        <w:tab/>
      </w:r>
      <w:r>
        <w:rPr>
          <w:sz w:val="21"/>
        </w:rPr>
        <w:t>others, focusing on behavior rather than character can avoid making personal attacks.</w:t>
      </w:r>
    </w:p>
    <w:p>
      <w:pPr>
        <w:pStyle w:val="8"/>
        <w:numPr>
          <w:ilvl w:val="1"/>
          <w:numId w:val="2"/>
        </w:numPr>
        <w:tabs>
          <w:tab w:val="left" w:pos="413"/>
          <w:tab w:val="left" w:pos="2675"/>
          <w:tab w:val="left" w:pos="4775"/>
          <w:tab w:val="left" w:pos="6875"/>
        </w:tabs>
        <w:spacing w:before="1" w:after="0" w:line="240" w:lineRule="auto"/>
        <w:ind w:left="412" w:right="0" w:hanging="258"/>
        <w:jc w:val="left"/>
        <w:rPr>
          <w:sz w:val="21"/>
        </w:rPr>
      </w:pPr>
      <w:r>
        <w:rPr>
          <w:sz w:val="21"/>
        </w:rPr>
        <w:t>bring up</w:t>
      </w:r>
      <w:r>
        <w:rPr>
          <w:sz w:val="21"/>
        </w:rPr>
        <w:tab/>
      </w:r>
      <w:r>
        <w:rPr>
          <w:sz w:val="21"/>
        </w:rPr>
        <w:t>B.</w:t>
      </w:r>
      <w:r>
        <w:rPr>
          <w:spacing w:val="-2"/>
          <w:sz w:val="21"/>
        </w:rPr>
        <w:t xml:space="preserve"> </w:t>
      </w:r>
      <w:r>
        <w:rPr>
          <w:sz w:val="21"/>
        </w:rPr>
        <w:t>drive</w:t>
      </w:r>
      <w:r>
        <w:rPr>
          <w:spacing w:val="1"/>
          <w:sz w:val="21"/>
        </w:rPr>
        <w:t xml:space="preserve"> </w:t>
      </w:r>
      <w:r>
        <w:rPr>
          <w:sz w:val="21"/>
        </w:rPr>
        <w:t>away</w:t>
      </w:r>
      <w:r>
        <w:rPr>
          <w:sz w:val="21"/>
        </w:rPr>
        <w:tab/>
      </w:r>
      <w:r>
        <w:rPr>
          <w:sz w:val="21"/>
        </w:rPr>
        <w:t>C.</w:t>
      </w:r>
      <w:r>
        <w:rPr>
          <w:spacing w:val="-1"/>
          <w:sz w:val="21"/>
        </w:rPr>
        <w:t xml:space="preserve"> </w:t>
      </w:r>
      <w:r>
        <w:rPr>
          <w:sz w:val="21"/>
        </w:rPr>
        <w:t>tell</w:t>
      </w:r>
      <w:r>
        <w:rPr>
          <w:spacing w:val="-2"/>
          <w:sz w:val="21"/>
        </w:rPr>
        <w:t xml:space="preserve"> </w:t>
      </w:r>
      <w:r>
        <w:rPr>
          <w:sz w:val="21"/>
        </w:rPr>
        <w:t>off</w:t>
      </w:r>
      <w:r>
        <w:rPr>
          <w:sz w:val="21"/>
        </w:rPr>
        <w:tab/>
      </w:r>
      <w:r>
        <w:rPr>
          <w:sz w:val="21"/>
        </w:rPr>
        <w:t>D. turn</w:t>
      </w:r>
      <w:r>
        <w:rPr>
          <w:spacing w:val="1"/>
          <w:sz w:val="21"/>
        </w:rPr>
        <w:t xml:space="preserve"> </w:t>
      </w:r>
      <w:r>
        <w:rPr>
          <w:sz w:val="21"/>
        </w:rPr>
        <w:t>to</w:t>
      </w:r>
    </w:p>
    <w:p>
      <w:pPr>
        <w:pStyle w:val="8"/>
        <w:numPr>
          <w:ilvl w:val="0"/>
          <w:numId w:val="2"/>
        </w:numPr>
        <w:tabs>
          <w:tab w:val="left" w:pos="473"/>
        </w:tabs>
        <w:spacing w:before="71" w:after="0" w:line="240" w:lineRule="auto"/>
        <w:ind w:left="472" w:right="0" w:hanging="318"/>
        <w:jc w:val="left"/>
        <w:rPr>
          <w:sz w:val="21"/>
        </w:rPr>
      </w:pPr>
      <w:r>
        <w:rPr>
          <w:sz w:val="21"/>
        </w:rPr>
        <w:t>—This sauce needs more</w:t>
      </w:r>
      <w:r>
        <w:rPr>
          <w:spacing w:val="-2"/>
          <w:sz w:val="21"/>
        </w:rPr>
        <w:t xml:space="preserve"> </w:t>
      </w:r>
      <w:r>
        <w:rPr>
          <w:sz w:val="21"/>
        </w:rPr>
        <w:t>flavour.</w:t>
      </w:r>
    </w:p>
    <w:p>
      <w:pPr>
        <w:pStyle w:val="3"/>
        <w:tabs>
          <w:tab w:val="left" w:pos="4257"/>
        </w:tabs>
      </w:pPr>
      <w:r>
        <w:t>—I know, some lemon</w:t>
      </w:r>
      <w:r>
        <w:rPr>
          <w:spacing w:val="-5"/>
        </w:rPr>
        <w:t xml:space="preserve"> </w:t>
      </w:r>
      <w:r>
        <w:t>juice should</w:t>
      </w:r>
      <w:r>
        <w:rPr>
          <w:u w:val="single"/>
        </w:rPr>
        <w:tab/>
      </w:r>
      <w:r>
        <w:t>.</w:t>
      </w:r>
    </w:p>
    <w:p>
      <w:pPr>
        <w:pStyle w:val="8"/>
        <w:numPr>
          <w:ilvl w:val="1"/>
          <w:numId w:val="2"/>
        </w:numPr>
        <w:tabs>
          <w:tab w:val="left" w:pos="413"/>
          <w:tab w:val="left" w:pos="2675"/>
          <w:tab w:val="left" w:pos="4775"/>
          <w:tab w:val="left" w:pos="6875"/>
        </w:tabs>
        <w:spacing w:before="71" w:after="0" w:line="240" w:lineRule="auto"/>
        <w:ind w:left="412" w:right="0" w:hanging="258"/>
        <w:jc w:val="left"/>
        <w:rPr>
          <w:sz w:val="21"/>
        </w:rPr>
      </w:pPr>
      <w:r>
        <w:rPr>
          <w:sz w:val="21"/>
        </w:rPr>
        <w:t>do</w:t>
      </w:r>
      <w:r>
        <w:rPr>
          <w:spacing w:val="-1"/>
          <w:sz w:val="21"/>
        </w:rPr>
        <w:t xml:space="preserve"> </w:t>
      </w:r>
      <w:r>
        <w:rPr>
          <w:sz w:val="21"/>
        </w:rPr>
        <w:t>the</w:t>
      </w:r>
      <w:r>
        <w:rPr>
          <w:spacing w:val="-3"/>
          <w:sz w:val="21"/>
        </w:rPr>
        <w:t xml:space="preserve"> </w:t>
      </w:r>
      <w:r>
        <w:rPr>
          <w:sz w:val="21"/>
        </w:rPr>
        <w:t>trick</w:t>
      </w:r>
      <w:r>
        <w:rPr>
          <w:sz w:val="21"/>
        </w:rPr>
        <w:tab/>
      </w:r>
      <w:r>
        <w:rPr>
          <w:sz w:val="21"/>
        </w:rPr>
        <w:t>B. lead</w:t>
      </w:r>
      <w:r>
        <w:rPr>
          <w:spacing w:val="-2"/>
          <w:sz w:val="21"/>
        </w:rPr>
        <w:t xml:space="preserve"> </w:t>
      </w:r>
      <w:r>
        <w:rPr>
          <w:sz w:val="21"/>
        </w:rPr>
        <w:t>the way</w:t>
      </w:r>
      <w:r>
        <w:rPr>
          <w:sz w:val="21"/>
        </w:rPr>
        <w:tab/>
      </w:r>
      <w:r>
        <w:rPr>
          <w:sz w:val="21"/>
        </w:rPr>
        <w:t>C. make</w:t>
      </w:r>
      <w:r>
        <w:rPr>
          <w:spacing w:val="-2"/>
          <w:sz w:val="21"/>
        </w:rPr>
        <w:t xml:space="preserve"> </w:t>
      </w:r>
      <w:r>
        <w:rPr>
          <w:sz w:val="21"/>
        </w:rPr>
        <w:t>the point</w:t>
      </w:r>
      <w:r>
        <w:rPr>
          <w:sz w:val="21"/>
        </w:rPr>
        <w:tab/>
      </w:r>
      <w:r>
        <w:rPr>
          <w:sz w:val="21"/>
        </w:rPr>
        <w:t>D. break the</w:t>
      </w:r>
      <w:r>
        <w:rPr>
          <w:spacing w:val="-1"/>
          <w:sz w:val="21"/>
        </w:rPr>
        <w:t xml:space="preserve"> </w:t>
      </w:r>
      <w:r>
        <w:rPr>
          <w:sz w:val="21"/>
        </w:rPr>
        <w:t>ice</w:t>
      </w:r>
    </w:p>
    <w:p>
      <w:pPr>
        <w:pStyle w:val="8"/>
        <w:numPr>
          <w:ilvl w:val="0"/>
          <w:numId w:val="2"/>
        </w:numPr>
        <w:tabs>
          <w:tab w:val="left" w:pos="473"/>
          <w:tab w:val="left" w:pos="4771"/>
        </w:tabs>
        <w:spacing w:before="70" w:after="0" w:line="240" w:lineRule="auto"/>
        <w:ind w:left="472" w:right="0" w:hanging="318"/>
        <w:jc w:val="left"/>
        <w:rPr>
          <w:sz w:val="21"/>
        </w:rPr>
      </w:pPr>
      <w:r>
        <w:rPr>
          <w:sz w:val="21"/>
        </w:rPr>
        <w:t>Don’t worry. You’ve left</w:t>
      </w:r>
      <w:r>
        <w:rPr>
          <w:spacing w:val="-5"/>
          <w:sz w:val="21"/>
        </w:rPr>
        <w:t xml:space="preserve"> </w:t>
      </w:r>
      <w:r>
        <w:rPr>
          <w:sz w:val="21"/>
        </w:rPr>
        <w:t>your</w:t>
      </w:r>
      <w:r>
        <w:rPr>
          <w:spacing w:val="-2"/>
          <w:sz w:val="21"/>
        </w:rPr>
        <w:t xml:space="preserve"> </w:t>
      </w:r>
      <w:r>
        <w:rPr>
          <w:sz w:val="21"/>
        </w:rPr>
        <w:t>mother</w:t>
      </w:r>
      <w:r>
        <w:rPr>
          <w:sz w:val="21"/>
          <w:u w:val="single"/>
        </w:rPr>
        <w:tab/>
      </w:r>
      <w:r>
        <w:rPr>
          <w:sz w:val="21"/>
        </w:rPr>
        <w:t>. This hospital has the best nursing team in the</w:t>
      </w:r>
      <w:r>
        <w:rPr>
          <w:spacing w:val="-17"/>
          <w:sz w:val="21"/>
        </w:rPr>
        <w:t xml:space="preserve"> </w:t>
      </w:r>
      <w:r>
        <w:rPr>
          <w:sz w:val="21"/>
        </w:rPr>
        <w:t>city.</w:t>
      </w:r>
    </w:p>
    <w:p>
      <w:pPr>
        <w:pStyle w:val="8"/>
        <w:numPr>
          <w:ilvl w:val="1"/>
          <w:numId w:val="2"/>
        </w:numPr>
        <w:tabs>
          <w:tab w:val="left" w:pos="413"/>
          <w:tab w:val="left" w:pos="2675"/>
          <w:tab w:val="left" w:pos="4775"/>
          <w:tab w:val="left" w:pos="6875"/>
        </w:tabs>
        <w:spacing w:before="71" w:after="0" w:line="240" w:lineRule="auto"/>
        <w:ind w:left="412" w:right="0" w:hanging="258"/>
        <w:jc w:val="left"/>
        <w:rPr>
          <w:sz w:val="21"/>
        </w:rPr>
      </w:pPr>
      <w:r>
        <w:rPr>
          <w:sz w:val="21"/>
        </w:rPr>
        <w:t>out</w:t>
      </w:r>
      <w:r>
        <w:rPr>
          <w:spacing w:val="-1"/>
          <w:sz w:val="21"/>
        </w:rPr>
        <w:t xml:space="preserve"> </w:t>
      </w:r>
      <w:r>
        <w:rPr>
          <w:sz w:val="21"/>
        </w:rPr>
        <w:t>of</w:t>
      </w:r>
      <w:r>
        <w:rPr>
          <w:spacing w:val="-3"/>
          <w:sz w:val="21"/>
        </w:rPr>
        <w:t xml:space="preserve"> </w:t>
      </w:r>
      <w:r>
        <w:rPr>
          <w:sz w:val="21"/>
        </w:rPr>
        <w:t>control</w:t>
      </w:r>
      <w:r>
        <w:rPr>
          <w:sz w:val="21"/>
        </w:rPr>
        <w:tab/>
      </w:r>
      <w:r>
        <w:rPr>
          <w:sz w:val="21"/>
        </w:rPr>
        <w:t>B. in</w:t>
      </w:r>
      <w:r>
        <w:rPr>
          <w:spacing w:val="-1"/>
          <w:sz w:val="21"/>
        </w:rPr>
        <w:t xml:space="preserve"> </w:t>
      </w:r>
      <w:r>
        <w:rPr>
          <w:sz w:val="21"/>
        </w:rPr>
        <w:t>good hands</w:t>
      </w:r>
      <w:r>
        <w:rPr>
          <w:sz w:val="21"/>
        </w:rPr>
        <w:tab/>
      </w:r>
      <w:r>
        <w:rPr>
          <w:sz w:val="21"/>
        </w:rPr>
        <w:t>C. behind</w:t>
      </w:r>
      <w:r>
        <w:rPr>
          <w:spacing w:val="-3"/>
          <w:sz w:val="21"/>
        </w:rPr>
        <w:t xml:space="preserve"> </w:t>
      </w:r>
      <w:r>
        <w:rPr>
          <w:sz w:val="21"/>
        </w:rPr>
        <w:t>the wheel</w:t>
      </w:r>
      <w:r>
        <w:rPr>
          <w:sz w:val="21"/>
        </w:rPr>
        <w:tab/>
      </w:r>
      <w:r>
        <w:rPr>
          <w:sz w:val="21"/>
        </w:rPr>
        <w:t>D. against all odds</w:t>
      </w:r>
    </w:p>
    <w:p>
      <w:pPr>
        <w:pStyle w:val="8"/>
        <w:numPr>
          <w:ilvl w:val="0"/>
          <w:numId w:val="2"/>
        </w:numPr>
        <w:tabs>
          <w:tab w:val="left" w:pos="473"/>
          <w:tab w:val="left" w:pos="3275"/>
        </w:tabs>
        <w:spacing w:before="71" w:after="0" w:line="240" w:lineRule="auto"/>
        <w:ind w:left="472" w:right="0" w:hanging="318"/>
        <w:jc w:val="left"/>
        <w:rPr>
          <w:sz w:val="21"/>
        </w:rPr>
      </w:pPr>
      <w:r>
        <w:rPr>
          <w:sz w:val="21"/>
        </w:rPr>
        <w:t>Life isn’t just</w:t>
      </w:r>
      <w:r>
        <w:rPr>
          <w:spacing w:val="-2"/>
          <w:sz w:val="21"/>
        </w:rPr>
        <w:t xml:space="preserve"> </w:t>
      </w:r>
      <w:r>
        <w:rPr>
          <w:sz w:val="21"/>
        </w:rPr>
        <w:t>about</w:t>
      </w:r>
      <w:r>
        <w:rPr>
          <w:sz w:val="21"/>
          <w:u w:val="single"/>
        </w:rPr>
        <w:tab/>
      </w:r>
      <w:r>
        <w:rPr>
          <w:sz w:val="21"/>
        </w:rPr>
        <w:t>oxygen and giving out carbon</w:t>
      </w:r>
      <w:r>
        <w:rPr>
          <w:spacing w:val="-2"/>
          <w:sz w:val="21"/>
        </w:rPr>
        <w:t xml:space="preserve"> </w:t>
      </w:r>
      <w:r>
        <w:rPr>
          <w:sz w:val="21"/>
        </w:rPr>
        <w:t>dioxide.</w:t>
      </w:r>
    </w:p>
    <w:p>
      <w:pPr>
        <w:pStyle w:val="8"/>
        <w:numPr>
          <w:ilvl w:val="1"/>
          <w:numId w:val="2"/>
        </w:numPr>
        <w:tabs>
          <w:tab w:val="left" w:pos="413"/>
          <w:tab w:val="left" w:pos="2675"/>
          <w:tab w:val="left" w:pos="4775"/>
          <w:tab w:val="left" w:pos="6875"/>
        </w:tabs>
        <w:spacing w:before="70" w:after="0" w:line="240" w:lineRule="auto"/>
        <w:ind w:left="412" w:right="0" w:hanging="258"/>
        <w:jc w:val="left"/>
        <w:rPr>
          <w:sz w:val="21"/>
        </w:rPr>
      </w:pPr>
      <w:r>
        <w:rPr>
          <w:sz w:val="21"/>
        </w:rPr>
        <w:t>reacting</w:t>
      </w:r>
      <w:r>
        <w:rPr>
          <w:spacing w:val="-2"/>
          <w:sz w:val="21"/>
        </w:rPr>
        <w:t xml:space="preserve"> </w:t>
      </w:r>
      <w:r>
        <w:rPr>
          <w:sz w:val="21"/>
        </w:rPr>
        <w:t>with</w:t>
      </w:r>
      <w:r>
        <w:rPr>
          <w:sz w:val="21"/>
        </w:rPr>
        <w:tab/>
      </w:r>
      <w:r>
        <w:rPr>
          <w:sz w:val="21"/>
        </w:rPr>
        <w:t>B.</w:t>
      </w:r>
      <w:r>
        <w:rPr>
          <w:spacing w:val="-1"/>
          <w:sz w:val="21"/>
        </w:rPr>
        <w:t xml:space="preserve"> </w:t>
      </w:r>
      <w:r>
        <w:rPr>
          <w:sz w:val="21"/>
        </w:rPr>
        <w:t>giving</w:t>
      </w:r>
      <w:r>
        <w:rPr>
          <w:spacing w:val="-1"/>
          <w:sz w:val="21"/>
        </w:rPr>
        <w:t xml:space="preserve"> </w:t>
      </w:r>
      <w:r>
        <w:rPr>
          <w:sz w:val="21"/>
        </w:rPr>
        <w:t>off</w:t>
      </w:r>
      <w:r>
        <w:rPr>
          <w:sz w:val="21"/>
        </w:rPr>
        <w:tab/>
      </w:r>
      <w:r>
        <w:rPr>
          <w:sz w:val="21"/>
        </w:rPr>
        <w:t>C. using</w:t>
      </w:r>
      <w:r>
        <w:rPr>
          <w:spacing w:val="-2"/>
          <w:sz w:val="21"/>
        </w:rPr>
        <w:t xml:space="preserve"> </w:t>
      </w:r>
      <w:r>
        <w:rPr>
          <w:sz w:val="21"/>
        </w:rPr>
        <w:t>up</w:t>
      </w:r>
      <w:r>
        <w:rPr>
          <w:sz w:val="21"/>
        </w:rPr>
        <w:tab/>
      </w:r>
      <w:r>
        <w:rPr>
          <w:sz w:val="21"/>
        </w:rPr>
        <w:t>D. taking in</w:t>
      </w:r>
    </w:p>
    <w:p>
      <w:pPr>
        <w:pStyle w:val="8"/>
        <w:numPr>
          <w:ilvl w:val="0"/>
          <w:numId w:val="2"/>
        </w:numPr>
        <w:tabs>
          <w:tab w:val="left" w:pos="476"/>
          <w:tab w:val="left" w:pos="4533"/>
        </w:tabs>
        <w:spacing w:before="71" w:after="0" w:line="309" w:lineRule="auto"/>
        <w:ind w:left="155" w:right="213" w:firstLine="0"/>
        <w:jc w:val="left"/>
        <w:rPr>
          <w:sz w:val="21"/>
        </w:rPr>
      </w:pPr>
      <w:r>
        <w:rPr>
          <w:sz w:val="21"/>
        </w:rPr>
        <w:t>Changing schools means I</w:t>
      </w:r>
      <w:r>
        <w:rPr>
          <w:spacing w:val="13"/>
          <w:sz w:val="21"/>
        </w:rPr>
        <w:t xml:space="preserve"> </w:t>
      </w:r>
      <w:r>
        <w:rPr>
          <w:sz w:val="21"/>
        </w:rPr>
        <w:t>have</w:t>
      </w:r>
      <w:r>
        <w:rPr>
          <w:spacing w:val="4"/>
          <w:sz w:val="21"/>
        </w:rPr>
        <w:t xml:space="preserve"> </w:t>
      </w:r>
      <w:r>
        <w:rPr>
          <w:sz w:val="21"/>
        </w:rPr>
        <w:t>to</w:t>
      </w:r>
      <w:r>
        <w:rPr>
          <w:sz w:val="21"/>
          <w:u w:val="single"/>
        </w:rPr>
        <w:tab/>
      </w:r>
      <w:r>
        <w:rPr>
          <w:sz w:val="21"/>
        </w:rPr>
        <w:t>new environment, unfamiliar faces and different school rules.</w:t>
      </w:r>
    </w:p>
    <w:p>
      <w:pPr>
        <w:pStyle w:val="8"/>
        <w:numPr>
          <w:ilvl w:val="1"/>
          <w:numId w:val="2"/>
        </w:numPr>
        <w:tabs>
          <w:tab w:val="left" w:pos="413"/>
          <w:tab w:val="left" w:pos="2675"/>
          <w:tab w:val="left" w:pos="4775"/>
          <w:tab w:val="left" w:pos="6875"/>
        </w:tabs>
        <w:spacing w:before="1" w:after="0" w:line="240" w:lineRule="auto"/>
        <w:ind w:left="412" w:right="0" w:hanging="258"/>
        <w:jc w:val="left"/>
        <w:rPr>
          <w:sz w:val="21"/>
        </w:rPr>
      </w:pPr>
      <w:r>
        <w:rPr>
          <w:sz w:val="21"/>
        </w:rPr>
        <w:t>adapt</w:t>
      </w:r>
      <w:r>
        <w:rPr>
          <w:spacing w:val="-4"/>
          <w:sz w:val="21"/>
        </w:rPr>
        <w:t xml:space="preserve"> </w:t>
      </w:r>
      <w:r>
        <w:rPr>
          <w:sz w:val="21"/>
        </w:rPr>
        <w:t>to</w:t>
      </w:r>
      <w:r>
        <w:rPr>
          <w:sz w:val="21"/>
        </w:rPr>
        <w:tab/>
      </w:r>
      <w:r>
        <w:rPr>
          <w:sz w:val="21"/>
        </w:rPr>
        <w:t>B.</w:t>
      </w:r>
      <w:r>
        <w:rPr>
          <w:spacing w:val="-2"/>
          <w:sz w:val="21"/>
        </w:rPr>
        <w:t xml:space="preserve"> </w:t>
      </w:r>
      <w:r>
        <w:rPr>
          <w:sz w:val="21"/>
        </w:rPr>
        <w:t>leave</w:t>
      </w:r>
      <w:r>
        <w:rPr>
          <w:spacing w:val="2"/>
          <w:sz w:val="21"/>
        </w:rPr>
        <w:t xml:space="preserve"> </w:t>
      </w:r>
      <w:r>
        <w:rPr>
          <w:sz w:val="21"/>
        </w:rPr>
        <w:t>out</w:t>
      </w:r>
      <w:r>
        <w:rPr>
          <w:sz w:val="21"/>
        </w:rPr>
        <w:tab/>
      </w:r>
      <w:r>
        <w:rPr>
          <w:sz w:val="21"/>
        </w:rPr>
        <w:t>C.</w:t>
      </w:r>
      <w:r>
        <w:rPr>
          <w:spacing w:val="-2"/>
          <w:sz w:val="21"/>
        </w:rPr>
        <w:t xml:space="preserve"> </w:t>
      </w:r>
      <w:r>
        <w:rPr>
          <w:sz w:val="21"/>
        </w:rPr>
        <w:t>withdraw</w:t>
      </w:r>
      <w:r>
        <w:rPr>
          <w:spacing w:val="-1"/>
          <w:sz w:val="21"/>
        </w:rPr>
        <w:t xml:space="preserve"> </w:t>
      </w:r>
      <w:r>
        <w:rPr>
          <w:sz w:val="21"/>
        </w:rPr>
        <w:t>from</w:t>
      </w:r>
      <w:r>
        <w:rPr>
          <w:sz w:val="21"/>
        </w:rPr>
        <w:tab/>
      </w:r>
      <w:r>
        <w:rPr>
          <w:sz w:val="21"/>
        </w:rPr>
        <w:t>D. depend</w:t>
      </w:r>
      <w:r>
        <w:rPr>
          <w:spacing w:val="-1"/>
          <w:sz w:val="21"/>
        </w:rPr>
        <w:t xml:space="preserve"> </w:t>
      </w:r>
      <w:r>
        <w:rPr>
          <w:sz w:val="21"/>
        </w:rPr>
        <w:t>on</w:t>
      </w:r>
    </w:p>
    <w:p>
      <w:pPr>
        <w:pStyle w:val="3"/>
        <w:spacing w:before="8"/>
        <w:ind w:left="0"/>
        <w:rPr>
          <w:sz w:val="25"/>
        </w:rPr>
      </w:pPr>
    </w:p>
    <w:p>
      <w:pPr>
        <w:pStyle w:val="2"/>
        <w:spacing w:before="1"/>
      </w:pPr>
      <w:bookmarkStart w:id="4" w:name="第二部分  阅读理解（共两节，满分50分）"/>
      <w:bookmarkEnd w:id="4"/>
      <w:r>
        <w:t xml:space="preserve">第二部分 阅读理解（共两节，满分 </w:t>
      </w:r>
      <w:r>
        <w:rPr>
          <w:rFonts w:ascii="Times New Roman" w:eastAsia="Times New Roman"/>
        </w:rPr>
        <w:t xml:space="preserve">50 </w:t>
      </w:r>
      <w:r>
        <w:t>分）</w:t>
      </w:r>
    </w:p>
    <w:p>
      <w:pPr>
        <w:spacing w:before="43"/>
        <w:ind w:left="155" w:right="0" w:firstLine="0"/>
        <w:jc w:val="left"/>
        <w:rPr>
          <w:rFonts w:hint="eastAsia" w:ascii="宋体" w:eastAsia="宋体"/>
          <w:b/>
          <w:sz w:val="21"/>
        </w:rPr>
      </w:pPr>
      <w:bookmarkStart w:id="5" w:name="第一节（共15小题；每小题2.5分，满分37.5分）"/>
      <w:bookmarkEnd w:id="5"/>
      <w:r>
        <w:rPr>
          <w:rFonts w:hint="eastAsia" w:ascii="宋体" w:eastAsia="宋体"/>
          <w:b/>
          <w:sz w:val="21"/>
        </w:rPr>
        <w:t xml:space="preserve">第一节（共 </w:t>
      </w:r>
      <w:r>
        <w:rPr>
          <w:b/>
          <w:sz w:val="21"/>
        </w:rPr>
        <w:t xml:space="preserve">15 </w:t>
      </w:r>
      <w:r>
        <w:rPr>
          <w:rFonts w:hint="eastAsia" w:ascii="宋体" w:eastAsia="宋体"/>
          <w:b/>
          <w:sz w:val="21"/>
        </w:rPr>
        <w:t xml:space="preserve">小题；每小题 </w:t>
      </w:r>
      <w:r>
        <w:rPr>
          <w:b/>
          <w:sz w:val="21"/>
        </w:rPr>
        <w:t xml:space="preserve">2.5 </w:t>
      </w:r>
      <w:r>
        <w:rPr>
          <w:rFonts w:hint="eastAsia" w:ascii="宋体" w:eastAsia="宋体"/>
          <w:b/>
          <w:sz w:val="21"/>
        </w:rPr>
        <w:t xml:space="preserve">分，满分 </w:t>
      </w:r>
      <w:r>
        <w:rPr>
          <w:b/>
          <w:sz w:val="21"/>
        </w:rPr>
        <w:t xml:space="preserve">37.5 </w:t>
      </w:r>
      <w:r>
        <w:rPr>
          <w:rFonts w:hint="eastAsia" w:ascii="宋体" w:eastAsia="宋体"/>
          <w:b/>
          <w:sz w:val="21"/>
        </w:rPr>
        <w:t>分）</w:t>
      </w:r>
    </w:p>
    <w:p>
      <w:pPr>
        <w:pStyle w:val="3"/>
        <w:spacing w:before="42"/>
        <w:ind w:left="575"/>
        <w:rPr>
          <w:rFonts w:hint="eastAsia" w:ascii="宋体" w:eastAsia="宋体"/>
        </w:rPr>
      </w:pPr>
      <w:r>
        <w:rPr>
          <w:rFonts w:hint="eastAsia" w:ascii="宋体" w:eastAsia="宋体"/>
        </w:rPr>
        <w:t xml:space="preserve">阅读下列短文，从每题所给的 </w:t>
      </w:r>
      <w:r>
        <w:t>A</w:t>
      </w:r>
      <w:r>
        <w:rPr>
          <w:rFonts w:hint="eastAsia" w:ascii="宋体" w:eastAsia="宋体"/>
        </w:rPr>
        <w:t>、</w:t>
      </w:r>
      <w:r>
        <w:t>B</w:t>
      </w:r>
      <w:r>
        <w:rPr>
          <w:rFonts w:hint="eastAsia" w:ascii="宋体" w:eastAsia="宋体"/>
        </w:rPr>
        <w:t>、</w:t>
      </w:r>
      <w:r>
        <w:t>C</w:t>
      </w:r>
      <w:r>
        <w:rPr>
          <w:rFonts w:hint="eastAsia" w:ascii="宋体" w:eastAsia="宋体"/>
        </w:rPr>
        <w:t>、</w:t>
      </w:r>
      <w:r>
        <w:t xml:space="preserve">D </w:t>
      </w:r>
      <w:r>
        <w:rPr>
          <w:rFonts w:hint="eastAsia" w:ascii="宋体" w:eastAsia="宋体"/>
        </w:rPr>
        <w:t>四个选项中选出最佳选项</w:t>
      </w:r>
    </w:p>
    <w:p>
      <w:pPr>
        <w:pStyle w:val="2"/>
        <w:spacing w:before="134"/>
        <w:ind w:left="0" w:right="57"/>
        <w:jc w:val="center"/>
        <w:rPr>
          <w:rFonts w:ascii="Times New Roman"/>
        </w:rPr>
      </w:pPr>
      <w:r>
        <w:rPr>
          <w:rFonts w:ascii="Times New Roman"/>
          <w:w w:val="99"/>
        </w:rPr>
        <w:t>A</w:t>
      </w:r>
    </w:p>
    <w:p>
      <w:pPr>
        <w:pStyle w:val="3"/>
        <w:spacing w:before="150" w:line="309" w:lineRule="auto"/>
        <w:ind w:right="216" w:firstLine="420"/>
        <w:jc w:val="both"/>
      </w:pPr>
      <w:r>
        <w:t>Volunteering is a great way to develop new skills, gain experience and-connect with others. If you are interested in volunteering, here are some recommended opportunities.</w:t>
      </w:r>
    </w:p>
    <w:p>
      <w:pPr>
        <w:pStyle w:val="2"/>
        <w:spacing w:before="1"/>
        <w:jc w:val="both"/>
        <w:rPr>
          <w:rFonts w:ascii="Times New Roman" w:hAnsi="Times New Roman"/>
        </w:rPr>
      </w:pPr>
      <w:r>
        <w:rPr>
          <w:rFonts w:ascii="Times New Roman" w:hAnsi="Times New Roman"/>
        </w:rPr>
        <w:t>Disabled People’s Buddy</w:t>
      </w:r>
    </w:p>
    <w:p>
      <w:pPr>
        <w:pStyle w:val="3"/>
        <w:spacing w:line="309" w:lineRule="auto"/>
        <w:ind w:right="216" w:firstLine="420"/>
        <w:jc w:val="both"/>
      </w:pPr>
      <w:r>
        <w:t>Become a buddy to help young disabled people. You can decide how to spend your time together, whether in an art exhibition or a little concert, but remember to take care of him or her. We hope that you understand the importance of protecting people’s dignity, communicate with them patiently, and devote 3-4</w:t>
      </w:r>
    </w:p>
    <w:p>
      <w:pPr>
        <w:spacing w:after="0" w:line="309" w:lineRule="auto"/>
        <w:jc w:val="both"/>
        <w:sectPr>
          <w:pgSz w:w="11910" w:h="16840"/>
          <w:pgMar w:top="1380" w:right="1200" w:bottom="280" w:left="1260" w:header="720" w:footer="720" w:gutter="0"/>
        </w:sectPr>
      </w:pPr>
    </w:p>
    <w:p>
      <w:pPr>
        <w:pStyle w:val="3"/>
        <w:spacing w:before="77"/>
        <w:jc w:val="both"/>
      </w:pPr>
      <w:r>
        <w:t>hours every week to the project for at least six months.</w:t>
      </w:r>
    </w:p>
    <w:p>
      <w:pPr>
        <w:pStyle w:val="2"/>
        <w:spacing w:before="71"/>
        <w:jc w:val="both"/>
        <w:rPr>
          <w:rFonts w:ascii="Times New Roman"/>
        </w:rPr>
      </w:pPr>
      <w:r>
        <w:rPr>
          <w:rFonts w:ascii="Times New Roman"/>
        </w:rPr>
        <w:t>App Content Creator</w:t>
      </w:r>
    </w:p>
    <w:p>
      <w:pPr>
        <w:pStyle w:val="3"/>
        <w:spacing w:line="309" w:lineRule="auto"/>
        <w:ind w:right="215" w:firstLine="420"/>
        <w:jc w:val="both"/>
      </w:pPr>
      <w:r>
        <w:t>We’re making an app to promote protection of our planet from climate change. We’re looking for someone who cares about the climate crisis and uses online design tools skillfully. If you are admitted, you will work at least 4 hours per week from home to help publicize green living, but you will learn a lot about marketing and brand building.</w:t>
      </w:r>
    </w:p>
    <w:p>
      <w:pPr>
        <w:pStyle w:val="2"/>
        <w:spacing w:before="2"/>
        <w:jc w:val="both"/>
        <w:rPr>
          <w:rFonts w:ascii="Times New Roman"/>
        </w:rPr>
      </w:pPr>
      <w:r>
        <w:rPr>
          <w:rFonts w:ascii="Times New Roman"/>
        </w:rPr>
        <w:t>Volunteer Map Editor</w:t>
      </w:r>
    </w:p>
    <w:p>
      <w:pPr>
        <w:pStyle w:val="3"/>
        <w:spacing w:before="71" w:line="309" w:lineRule="auto"/>
        <w:ind w:right="214" w:firstLine="420"/>
        <w:jc w:val="both"/>
      </w:pPr>
      <w:r>
        <w:t>Your primary responsibility is to update structure data for The National Map using our mapping app. Structures include schools, hospitals, police stations, and other important public buildings. Since this is an ongoing remote computer-based activity, you can participate from anywhere you have reliable Internet access if it suits your schedule.</w:t>
      </w:r>
    </w:p>
    <w:p>
      <w:pPr>
        <w:pStyle w:val="2"/>
        <w:spacing w:before="2"/>
        <w:jc w:val="both"/>
        <w:rPr>
          <w:rFonts w:ascii="Times New Roman"/>
        </w:rPr>
      </w:pPr>
      <w:r>
        <w:rPr>
          <w:rFonts w:ascii="Times New Roman"/>
        </w:rPr>
        <w:t>Citizen TV volunteer</w:t>
      </w:r>
    </w:p>
    <w:p>
      <w:pPr>
        <w:pStyle w:val="3"/>
        <w:spacing w:line="309" w:lineRule="auto"/>
        <w:ind w:right="215" w:firstLine="420"/>
        <w:jc w:val="both"/>
      </w:pPr>
      <w:r>
        <w:t>Make a change-making feature documentary with us. You will research, film, and bring to light some inspiring stories over the past 160 years. No prior skills are required, and you will receive professional camera training. You will work from day to night, so please get your body and mind prepared.</w:t>
      </w:r>
    </w:p>
    <w:p>
      <w:pPr>
        <w:pStyle w:val="8"/>
        <w:numPr>
          <w:ilvl w:val="0"/>
          <w:numId w:val="2"/>
        </w:numPr>
        <w:tabs>
          <w:tab w:val="left" w:pos="473"/>
        </w:tabs>
        <w:spacing w:before="2" w:after="0" w:line="240" w:lineRule="auto"/>
        <w:ind w:left="472" w:right="0" w:hanging="318"/>
        <w:jc w:val="both"/>
        <w:rPr>
          <w:sz w:val="21"/>
        </w:rPr>
      </w:pPr>
      <w:r>
        <w:rPr>
          <w:sz w:val="21"/>
        </w:rPr>
        <w:t>What should you do as a buddy of disabled</w:t>
      </w:r>
      <w:r>
        <w:rPr>
          <w:spacing w:val="-4"/>
          <w:sz w:val="21"/>
        </w:rPr>
        <w:t xml:space="preserve"> </w:t>
      </w:r>
      <w:r>
        <w:rPr>
          <w:sz w:val="21"/>
        </w:rPr>
        <w:t>people?</w:t>
      </w:r>
    </w:p>
    <w:p>
      <w:pPr>
        <w:pStyle w:val="3"/>
        <w:tabs>
          <w:tab w:val="left" w:pos="4775"/>
        </w:tabs>
        <w:ind w:left="575"/>
        <w:jc w:val="both"/>
      </w:pPr>
      <w:r>
        <w:t>A Discover their</w:t>
      </w:r>
      <w:r>
        <w:rPr>
          <w:spacing w:val="-7"/>
        </w:rPr>
        <w:t xml:space="preserve"> </w:t>
      </w:r>
      <w:r>
        <w:t>artistic</w:t>
      </w:r>
      <w:r>
        <w:rPr>
          <w:spacing w:val="-2"/>
        </w:rPr>
        <w:t xml:space="preserve"> </w:t>
      </w:r>
      <w:r>
        <w:t>talents.</w:t>
      </w:r>
      <w:r>
        <w:tab/>
      </w:r>
      <w:r>
        <w:t>B. Accompany them with respect.</w:t>
      </w:r>
    </w:p>
    <w:p>
      <w:pPr>
        <w:pStyle w:val="3"/>
        <w:tabs>
          <w:tab w:val="left" w:pos="4775"/>
        </w:tabs>
        <w:spacing w:before="71"/>
        <w:ind w:left="575"/>
        <w:jc w:val="both"/>
      </w:pPr>
      <w:r>
        <w:t>C. Provide them with</w:t>
      </w:r>
      <w:r>
        <w:rPr>
          <w:spacing w:val="-6"/>
        </w:rPr>
        <w:t xml:space="preserve"> </w:t>
      </w:r>
      <w:r>
        <w:t>medical</w:t>
      </w:r>
      <w:r>
        <w:rPr>
          <w:spacing w:val="-1"/>
        </w:rPr>
        <w:t xml:space="preserve"> </w:t>
      </w:r>
      <w:r>
        <w:t>care.</w:t>
      </w:r>
      <w:r>
        <w:tab/>
      </w:r>
      <w:r>
        <w:t>D. Develop their communication</w:t>
      </w:r>
      <w:r>
        <w:rPr>
          <w:spacing w:val="-1"/>
        </w:rPr>
        <w:t xml:space="preserve"> </w:t>
      </w:r>
      <w:r>
        <w:t>skills.</w:t>
      </w:r>
    </w:p>
    <w:p>
      <w:pPr>
        <w:pStyle w:val="8"/>
        <w:numPr>
          <w:ilvl w:val="0"/>
          <w:numId w:val="2"/>
        </w:numPr>
        <w:tabs>
          <w:tab w:val="left" w:pos="473"/>
        </w:tabs>
        <w:spacing w:before="70" w:after="0" w:line="240" w:lineRule="auto"/>
        <w:ind w:left="472" w:right="0" w:hanging="318"/>
        <w:jc w:val="both"/>
        <w:rPr>
          <w:sz w:val="21"/>
        </w:rPr>
      </w:pPr>
      <w:r>
        <w:rPr>
          <w:sz w:val="21"/>
        </w:rPr>
        <w:t>How can one benefit from becoming an app content</w:t>
      </w:r>
      <w:r>
        <w:rPr>
          <w:spacing w:val="-9"/>
          <w:sz w:val="21"/>
        </w:rPr>
        <w:t xml:space="preserve"> </w:t>
      </w:r>
      <w:r>
        <w:rPr>
          <w:sz w:val="21"/>
        </w:rPr>
        <w:t>creator?</w:t>
      </w:r>
    </w:p>
    <w:p>
      <w:pPr>
        <w:pStyle w:val="8"/>
        <w:numPr>
          <w:ilvl w:val="1"/>
          <w:numId w:val="2"/>
        </w:numPr>
        <w:tabs>
          <w:tab w:val="left" w:pos="833"/>
          <w:tab w:val="left" w:pos="4775"/>
        </w:tabs>
        <w:spacing w:before="71" w:after="0" w:line="240" w:lineRule="auto"/>
        <w:ind w:left="832" w:right="0" w:hanging="258"/>
        <w:jc w:val="both"/>
        <w:rPr>
          <w:sz w:val="21"/>
        </w:rPr>
      </w:pPr>
      <w:r>
        <w:rPr>
          <w:sz w:val="21"/>
        </w:rPr>
        <w:t>Adopt a</w:t>
      </w:r>
      <w:r>
        <w:rPr>
          <w:spacing w:val="-7"/>
          <w:sz w:val="21"/>
        </w:rPr>
        <w:t xml:space="preserve"> </w:t>
      </w:r>
      <w:r>
        <w:rPr>
          <w:sz w:val="21"/>
        </w:rPr>
        <w:t>healthy</w:t>
      </w:r>
      <w:r>
        <w:rPr>
          <w:spacing w:val="-1"/>
          <w:sz w:val="21"/>
        </w:rPr>
        <w:t xml:space="preserve"> </w:t>
      </w:r>
      <w:r>
        <w:rPr>
          <w:sz w:val="21"/>
        </w:rPr>
        <w:t>lifestyle.</w:t>
      </w:r>
      <w:r>
        <w:rPr>
          <w:sz w:val="21"/>
        </w:rPr>
        <w:tab/>
      </w:r>
      <w:r>
        <w:rPr>
          <w:sz w:val="21"/>
        </w:rPr>
        <w:t>B. Promote personal</w:t>
      </w:r>
      <w:r>
        <w:rPr>
          <w:spacing w:val="-1"/>
          <w:sz w:val="21"/>
        </w:rPr>
        <w:t xml:space="preserve"> </w:t>
      </w:r>
      <w:r>
        <w:rPr>
          <w:sz w:val="21"/>
        </w:rPr>
        <w:t>brands.</w:t>
      </w:r>
    </w:p>
    <w:p>
      <w:pPr>
        <w:pStyle w:val="3"/>
        <w:tabs>
          <w:tab w:val="left" w:pos="4775"/>
        </w:tabs>
        <w:ind w:left="575"/>
        <w:jc w:val="both"/>
      </w:pPr>
      <w:r>
        <w:t>C. Take online</w:t>
      </w:r>
      <w:r>
        <w:rPr>
          <w:spacing w:val="-4"/>
        </w:rPr>
        <w:t xml:space="preserve"> </w:t>
      </w:r>
      <w:r>
        <w:t>design</w:t>
      </w:r>
      <w:r>
        <w:rPr>
          <w:spacing w:val="-1"/>
        </w:rPr>
        <w:t xml:space="preserve"> </w:t>
      </w:r>
      <w:r>
        <w:t>courses.</w:t>
      </w:r>
      <w:r>
        <w:tab/>
      </w:r>
      <w:r>
        <w:t>D. Acquire marketing</w:t>
      </w:r>
      <w:r>
        <w:rPr>
          <w:spacing w:val="-2"/>
        </w:rPr>
        <w:t xml:space="preserve"> </w:t>
      </w:r>
      <w:r>
        <w:t>knowledge.</w:t>
      </w:r>
    </w:p>
    <w:p>
      <w:pPr>
        <w:pStyle w:val="8"/>
        <w:numPr>
          <w:ilvl w:val="0"/>
          <w:numId w:val="2"/>
        </w:numPr>
        <w:tabs>
          <w:tab w:val="left" w:pos="317"/>
        </w:tabs>
        <w:spacing w:before="71" w:after="0" w:line="240" w:lineRule="auto"/>
        <w:ind w:left="472" w:right="2645" w:hanging="473"/>
        <w:jc w:val="right"/>
        <w:rPr>
          <w:sz w:val="21"/>
        </w:rPr>
      </w:pPr>
      <w:r>
        <w:rPr>
          <w:sz w:val="21"/>
        </w:rPr>
        <w:t>Which volunteer opportunity is the most flexible in terms of working</w:t>
      </w:r>
      <w:r>
        <w:rPr>
          <w:spacing w:val="-27"/>
          <w:sz w:val="21"/>
        </w:rPr>
        <w:t xml:space="preserve"> </w:t>
      </w:r>
      <w:r>
        <w:rPr>
          <w:sz w:val="21"/>
        </w:rPr>
        <w:t>time?</w:t>
      </w:r>
    </w:p>
    <w:p>
      <w:pPr>
        <w:pStyle w:val="8"/>
        <w:numPr>
          <w:ilvl w:val="1"/>
          <w:numId w:val="2"/>
        </w:numPr>
        <w:tabs>
          <w:tab w:val="left" w:pos="257"/>
          <w:tab w:val="left" w:pos="4199"/>
        </w:tabs>
        <w:spacing w:before="70" w:after="0" w:line="240" w:lineRule="auto"/>
        <w:ind w:left="832" w:right="2611" w:hanging="833"/>
        <w:jc w:val="right"/>
        <w:rPr>
          <w:sz w:val="21"/>
        </w:rPr>
      </w:pPr>
      <w:r>
        <w:rPr>
          <w:sz w:val="21"/>
        </w:rPr>
        <w:t>Disabled</w:t>
      </w:r>
      <w:r>
        <w:rPr>
          <w:spacing w:val="-2"/>
          <w:sz w:val="21"/>
        </w:rPr>
        <w:t xml:space="preserve"> </w:t>
      </w:r>
      <w:r>
        <w:rPr>
          <w:sz w:val="21"/>
        </w:rPr>
        <w:t>People’s</w:t>
      </w:r>
      <w:r>
        <w:rPr>
          <w:spacing w:val="-3"/>
          <w:sz w:val="21"/>
        </w:rPr>
        <w:t xml:space="preserve"> </w:t>
      </w:r>
      <w:r>
        <w:rPr>
          <w:sz w:val="21"/>
        </w:rPr>
        <w:t>Buddy.</w:t>
      </w:r>
      <w:r>
        <w:rPr>
          <w:sz w:val="21"/>
        </w:rPr>
        <w:tab/>
      </w:r>
      <w:r>
        <w:rPr>
          <w:sz w:val="21"/>
        </w:rPr>
        <w:t>B. App Content</w:t>
      </w:r>
      <w:r>
        <w:rPr>
          <w:spacing w:val="-11"/>
          <w:sz w:val="21"/>
        </w:rPr>
        <w:t xml:space="preserve"> </w:t>
      </w:r>
      <w:r>
        <w:rPr>
          <w:sz w:val="21"/>
        </w:rPr>
        <w:t>Creator.</w:t>
      </w:r>
    </w:p>
    <w:p>
      <w:pPr>
        <w:pStyle w:val="3"/>
        <w:tabs>
          <w:tab w:val="left" w:pos="4199"/>
        </w:tabs>
        <w:spacing w:before="71"/>
        <w:ind w:left="0" w:right="2527"/>
        <w:jc w:val="right"/>
      </w:pPr>
      <w:r>
        <w:t>C. Volunteer</w:t>
      </w:r>
      <w:r>
        <w:rPr>
          <w:spacing w:val="-5"/>
        </w:rPr>
        <w:t xml:space="preserve"> </w:t>
      </w:r>
      <w:r>
        <w:t>Map</w:t>
      </w:r>
      <w:r>
        <w:rPr>
          <w:spacing w:val="-2"/>
        </w:rPr>
        <w:t xml:space="preserve"> </w:t>
      </w:r>
      <w:r>
        <w:t>Editor.</w:t>
      </w:r>
      <w:r>
        <w:tab/>
      </w:r>
      <w:r>
        <w:t>D. Citizen TV</w:t>
      </w:r>
      <w:r>
        <w:rPr>
          <w:spacing w:val="1"/>
        </w:rPr>
        <w:t xml:space="preserve"> </w:t>
      </w:r>
      <w:r>
        <w:t>Volunteer.</w:t>
      </w:r>
    </w:p>
    <w:p>
      <w:pPr>
        <w:pStyle w:val="2"/>
        <w:spacing w:before="147"/>
        <w:ind w:left="0" w:right="59"/>
        <w:jc w:val="center"/>
        <w:rPr>
          <w:rFonts w:ascii="Times New Roman"/>
        </w:rPr>
      </w:pPr>
      <w:r>
        <w:rPr>
          <w:rFonts w:ascii="Times New Roman"/>
          <w:w w:val="99"/>
        </w:rPr>
        <w:t>B</w:t>
      </w:r>
    </w:p>
    <w:p>
      <w:pPr>
        <w:pStyle w:val="3"/>
        <w:spacing w:before="150" w:line="309" w:lineRule="auto"/>
        <w:ind w:right="213" w:firstLine="420"/>
        <w:jc w:val="both"/>
      </w:pPr>
      <w:r>
        <w:t>In my early teens, I was once given a film camera as a gift. On receiving it, I jumped on my bike, headed to Wimbledon Common and took photos, just for me: photos of trees and wildlife. I was out all day. On my way home I spotted a tree lit up by street lighting and tried to capture its splendour. Rushing home, I popped the spent film in a special little envelope and sent it off to a photography store, desperate to see how it came out. I took many photos then and loved the fact that when you processed your film you got back colour photos which froze the precious moments, gently encouraging the hobby and the payments for processing.</w:t>
      </w:r>
    </w:p>
    <w:p>
      <w:pPr>
        <w:pStyle w:val="3"/>
        <w:spacing w:before="3" w:line="309" w:lineRule="auto"/>
        <w:ind w:right="216" w:firstLine="420"/>
        <w:jc w:val="both"/>
      </w:pPr>
      <w:r>
        <w:t>As I grew into adulthood, that simple, deep happiness gradually faded away. One weekend when I was busy answering the work calls, my eyes caught a box in the corner of the room. I suddenly felt a sense of sadness, The stress growing over these years had pushed the camera from beside my pillow to the box in the corner. I thought I needed a</w:t>
      </w:r>
      <w:r>
        <w:rPr>
          <w:spacing w:val="-3"/>
        </w:rPr>
        <w:t xml:space="preserve"> </w:t>
      </w:r>
      <w:r>
        <w:t>change.</w:t>
      </w:r>
    </w:p>
    <w:p>
      <w:pPr>
        <w:pStyle w:val="3"/>
        <w:spacing w:before="2" w:line="309" w:lineRule="auto"/>
        <w:ind w:right="214" w:firstLine="420"/>
        <w:jc w:val="both"/>
      </w:pPr>
      <w:r>
        <w:t>I took out the camera and dusted it down. It was a great joy that it still worked. I bought new film and took the camera everywhere I went. Now it is always on hand to accompany me on journeys, to allow me time to myself. Even if the day is full and busy, I can seize some moments for myself to take photos, to observe the world around me.</w:t>
      </w:r>
    </w:p>
    <w:p>
      <w:pPr>
        <w:pStyle w:val="3"/>
        <w:spacing w:before="2" w:line="309" w:lineRule="auto"/>
        <w:ind w:right="216" w:firstLine="420"/>
        <w:jc w:val="both"/>
      </w:pPr>
      <w:r>
        <w:t>The wall of my room now holds all my camera equipment on display, along with photos I’ve taken.  To me, the room represents how I’ve found happiness: by reconnecting to the younger part of myself I laid aside, by allowing room in my life for pleasure to exist, and by creating an environment that allows opportunities for</w:t>
      </w:r>
      <w:r>
        <w:rPr>
          <w:spacing w:val="2"/>
        </w:rPr>
        <w:t xml:space="preserve"> </w:t>
      </w:r>
      <w:r>
        <w:t>delight.</w:t>
      </w:r>
    </w:p>
    <w:p>
      <w:pPr>
        <w:spacing w:after="0" w:line="309" w:lineRule="auto"/>
        <w:jc w:val="both"/>
        <w:sectPr>
          <w:pgSz w:w="11910" w:h="16840"/>
          <w:pgMar w:top="1380" w:right="1200" w:bottom="280" w:left="1260" w:header="720" w:footer="720" w:gutter="0"/>
        </w:sectPr>
      </w:pPr>
    </w:p>
    <w:p>
      <w:pPr>
        <w:pStyle w:val="8"/>
        <w:numPr>
          <w:ilvl w:val="0"/>
          <w:numId w:val="2"/>
        </w:numPr>
        <w:tabs>
          <w:tab w:val="left" w:pos="473"/>
        </w:tabs>
        <w:spacing w:before="77" w:after="0" w:line="240" w:lineRule="auto"/>
        <w:ind w:left="472" w:right="0" w:hanging="318"/>
        <w:jc w:val="left"/>
        <w:rPr>
          <w:sz w:val="21"/>
        </w:rPr>
      </w:pPr>
      <w:r>
        <w:rPr>
          <w:sz w:val="21"/>
        </w:rPr>
        <w:t>What did the author think of taking photos as a young</w:t>
      </w:r>
      <w:r>
        <w:rPr>
          <w:spacing w:val="-7"/>
          <w:sz w:val="21"/>
        </w:rPr>
        <w:t xml:space="preserve"> </w:t>
      </w:r>
      <w:r>
        <w:rPr>
          <w:sz w:val="21"/>
        </w:rPr>
        <w:t>boy?</w:t>
      </w:r>
    </w:p>
    <w:p>
      <w:pPr>
        <w:pStyle w:val="8"/>
        <w:numPr>
          <w:ilvl w:val="1"/>
          <w:numId w:val="2"/>
        </w:numPr>
        <w:tabs>
          <w:tab w:val="left" w:pos="833"/>
          <w:tab w:val="left" w:pos="4775"/>
        </w:tabs>
        <w:spacing w:before="71" w:after="0" w:line="240" w:lineRule="auto"/>
        <w:ind w:left="832" w:right="0" w:hanging="258"/>
        <w:jc w:val="left"/>
        <w:rPr>
          <w:sz w:val="21"/>
        </w:rPr>
      </w:pPr>
      <w:r>
        <w:rPr>
          <w:sz w:val="21"/>
        </w:rPr>
        <w:t>Inspiring</w:t>
      </w:r>
      <w:r>
        <w:rPr>
          <w:spacing w:val="-2"/>
          <w:sz w:val="21"/>
        </w:rPr>
        <w:t xml:space="preserve"> </w:t>
      </w:r>
      <w:r>
        <w:rPr>
          <w:sz w:val="21"/>
        </w:rPr>
        <w:t>and</w:t>
      </w:r>
      <w:r>
        <w:rPr>
          <w:spacing w:val="-3"/>
          <w:sz w:val="21"/>
        </w:rPr>
        <w:t xml:space="preserve"> </w:t>
      </w:r>
      <w:r>
        <w:rPr>
          <w:sz w:val="21"/>
        </w:rPr>
        <w:t>practical.</w:t>
      </w:r>
      <w:r>
        <w:rPr>
          <w:sz w:val="21"/>
        </w:rPr>
        <w:tab/>
      </w:r>
      <w:r>
        <w:rPr>
          <w:sz w:val="21"/>
        </w:rPr>
        <w:t>B. Tiring yet</w:t>
      </w:r>
      <w:r>
        <w:rPr>
          <w:spacing w:val="1"/>
          <w:sz w:val="21"/>
        </w:rPr>
        <w:t xml:space="preserve"> </w:t>
      </w:r>
      <w:r>
        <w:rPr>
          <w:sz w:val="21"/>
        </w:rPr>
        <w:t>delightful.</w:t>
      </w:r>
    </w:p>
    <w:p>
      <w:pPr>
        <w:pStyle w:val="3"/>
        <w:tabs>
          <w:tab w:val="left" w:pos="4775"/>
        </w:tabs>
        <w:ind w:left="575"/>
      </w:pPr>
      <w:r>
        <w:t>C. Exciting</w:t>
      </w:r>
      <w:r>
        <w:rPr>
          <w:spacing w:val="-2"/>
        </w:rPr>
        <w:t xml:space="preserve"> </w:t>
      </w:r>
      <w:r>
        <w:t>and</w:t>
      </w:r>
      <w:r>
        <w:rPr>
          <w:spacing w:val="-4"/>
        </w:rPr>
        <w:t xml:space="preserve"> </w:t>
      </w:r>
      <w:r>
        <w:t>worthwhile.</w:t>
      </w:r>
      <w:r>
        <w:tab/>
      </w:r>
      <w:r>
        <w:t>D. Difficult yet</w:t>
      </w:r>
      <w:r>
        <w:rPr>
          <w:spacing w:val="3"/>
        </w:rPr>
        <w:t xml:space="preserve"> </w:t>
      </w:r>
      <w:r>
        <w:t>engaging.</w:t>
      </w:r>
    </w:p>
    <w:p>
      <w:pPr>
        <w:pStyle w:val="8"/>
        <w:numPr>
          <w:ilvl w:val="0"/>
          <w:numId w:val="2"/>
        </w:numPr>
        <w:tabs>
          <w:tab w:val="left" w:pos="473"/>
        </w:tabs>
        <w:spacing w:before="71" w:after="0" w:line="240" w:lineRule="auto"/>
        <w:ind w:left="472" w:right="0" w:hanging="318"/>
        <w:jc w:val="left"/>
        <w:rPr>
          <w:sz w:val="21"/>
        </w:rPr>
      </w:pPr>
      <w:r>
        <w:rPr>
          <w:sz w:val="21"/>
        </w:rPr>
        <w:t>Why did the author stop taking photos according to paragraph</w:t>
      </w:r>
      <w:r>
        <w:rPr>
          <w:spacing w:val="-5"/>
          <w:sz w:val="21"/>
        </w:rPr>
        <w:t xml:space="preserve"> </w:t>
      </w:r>
      <w:r>
        <w:rPr>
          <w:sz w:val="21"/>
        </w:rPr>
        <w:t>2?</w:t>
      </w:r>
    </w:p>
    <w:p>
      <w:pPr>
        <w:pStyle w:val="8"/>
        <w:numPr>
          <w:ilvl w:val="1"/>
          <w:numId w:val="2"/>
        </w:numPr>
        <w:tabs>
          <w:tab w:val="left" w:pos="833"/>
          <w:tab w:val="left" w:pos="4775"/>
        </w:tabs>
        <w:spacing w:before="70" w:after="0" w:line="240" w:lineRule="auto"/>
        <w:ind w:left="832" w:right="0" w:hanging="258"/>
        <w:jc w:val="left"/>
        <w:rPr>
          <w:sz w:val="21"/>
        </w:rPr>
      </w:pPr>
      <w:r>
        <w:rPr>
          <w:sz w:val="21"/>
        </w:rPr>
        <w:t>He wanted to focus on</w:t>
      </w:r>
      <w:r>
        <w:rPr>
          <w:spacing w:val="-7"/>
          <w:sz w:val="21"/>
        </w:rPr>
        <w:t xml:space="preserve"> </w:t>
      </w:r>
      <w:r>
        <w:rPr>
          <w:sz w:val="21"/>
        </w:rPr>
        <w:t>his</w:t>
      </w:r>
      <w:r>
        <w:rPr>
          <w:spacing w:val="-1"/>
          <w:sz w:val="21"/>
        </w:rPr>
        <w:t xml:space="preserve"> </w:t>
      </w:r>
      <w:r>
        <w:rPr>
          <w:sz w:val="21"/>
        </w:rPr>
        <w:t>work.</w:t>
      </w:r>
      <w:r>
        <w:rPr>
          <w:sz w:val="21"/>
        </w:rPr>
        <w:tab/>
      </w:r>
      <w:r>
        <w:rPr>
          <w:sz w:val="21"/>
        </w:rPr>
        <w:t>B. He was struck by sudden sorrow.</w:t>
      </w:r>
    </w:p>
    <w:p>
      <w:pPr>
        <w:pStyle w:val="3"/>
        <w:tabs>
          <w:tab w:val="left" w:pos="4775"/>
        </w:tabs>
        <w:spacing w:before="71"/>
        <w:ind w:left="575"/>
      </w:pPr>
      <w:r>
        <w:t>C. He attempted to behave like</w:t>
      </w:r>
      <w:r>
        <w:rPr>
          <w:spacing w:val="-9"/>
        </w:rPr>
        <w:t xml:space="preserve"> </w:t>
      </w:r>
      <w:r>
        <w:t>an</w:t>
      </w:r>
      <w:r>
        <w:rPr>
          <w:spacing w:val="-3"/>
        </w:rPr>
        <w:t xml:space="preserve"> </w:t>
      </w:r>
      <w:r>
        <w:t>adult.</w:t>
      </w:r>
      <w:r>
        <w:tab/>
      </w:r>
      <w:r>
        <w:t>D. He was faced with increasing</w:t>
      </w:r>
      <w:r>
        <w:rPr>
          <w:spacing w:val="-1"/>
        </w:rPr>
        <w:t xml:space="preserve"> </w:t>
      </w:r>
      <w:r>
        <w:t>pressure.</w:t>
      </w:r>
    </w:p>
    <w:p>
      <w:pPr>
        <w:pStyle w:val="8"/>
        <w:numPr>
          <w:ilvl w:val="0"/>
          <w:numId w:val="2"/>
        </w:numPr>
        <w:tabs>
          <w:tab w:val="left" w:pos="473"/>
        </w:tabs>
        <w:spacing w:before="70" w:after="0" w:line="240" w:lineRule="auto"/>
        <w:ind w:left="472" w:right="0" w:hanging="318"/>
        <w:jc w:val="left"/>
        <w:rPr>
          <w:sz w:val="21"/>
        </w:rPr>
      </w:pPr>
      <w:r>
        <w:rPr>
          <w:sz w:val="21"/>
        </w:rPr>
        <w:t>What did the author get from picking up his</w:t>
      </w:r>
      <w:r>
        <w:rPr>
          <w:spacing w:val="-2"/>
          <w:sz w:val="21"/>
        </w:rPr>
        <w:t xml:space="preserve"> </w:t>
      </w:r>
      <w:r>
        <w:rPr>
          <w:sz w:val="21"/>
        </w:rPr>
        <w:t>hobby?</w:t>
      </w:r>
    </w:p>
    <w:p>
      <w:pPr>
        <w:pStyle w:val="8"/>
        <w:numPr>
          <w:ilvl w:val="1"/>
          <w:numId w:val="2"/>
        </w:numPr>
        <w:tabs>
          <w:tab w:val="left" w:pos="833"/>
          <w:tab w:val="left" w:pos="4775"/>
        </w:tabs>
        <w:spacing w:before="71" w:after="0" w:line="240" w:lineRule="auto"/>
        <w:ind w:left="832" w:right="0" w:hanging="258"/>
        <w:jc w:val="left"/>
        <w:rPr>
          <w:sz w:val="21"/>
        </w:rPr>
      </w:pPr>
      <w:r>
        <w:rPr>
          <w:sz w:val="21"/>
        </w:rPr>
        <w:t>More fun in the</w:t>
      </w:r>
      <w:r>
        <w:rPr>
          <w:spacing w:val="-3"/>
          <w:sz w:val="21"/>
        </w:rPr>
        <w:t xml:space="preserve"> </w:t>
      </w:r>
      <w:r>
        <w:rPr>
          <w:sz w:val="21"/>
        </w:rPr>
        <w:t>daily</w:t>
      </w:r>
      <w:r>
        <w:rPr>
          <w:spacing w:val="-2"/>
          <w:sz w:val="21"/>
        </w:rPr>
        <w:t xml:space="preserve"> </w:t>
      </w:r>
      <w:r>
        <w:rPr>
          <w:sz w:val="21"/>
        </w:rPr>
        <w:t>routine.</w:t>
      </w:r>
      <w:r>
        <w:rPr>
          <w:sz w:val="21"/>
        </w:rPr>
        <w:tab/>
      </w:r>
      <w:r>
        <w:rPr>
          <w:sz w:val="21"/>
        </w:rPr>
        <w:t>B. New journeys in the wild.</w:t>
      </w:r>
    </w:p>
    <w:p>
      <w:pPr>
        <w:pStyle w:val="3"/>
        <w:tabs>
          <w:tab w:val="left" w:pos="4775"/>
        </w:tabs>
        <w:ind w:left="575"/>
      </w:pPr>
      <w:r>
        <w:t>C. Better skills</w:t>
      </w:r>
      <w:r>
        <w:rPr>
          <w:spacing w:val="-4"/>
        </w:rPr>
        <w:t xml:space="preserve"> </w:t>
      </w:r>
      <w:r>
        <w:t>of</w:t>
      </w:r>
      <w:r>
        <w:rPr>
          <w:spacing w:val="-3"/>
        </w:rPr>
        <w:t xml:space="preserve"> </w:t>
      </w:r>
      <w:r>
        <w:t>observation.</w:t>
      </w:r>
      <w:r>
        <w:tab/>
      </w:r>
      <w:r>
        <w:t>D. Different styles of</w:t>
      </w:r>
      <w:r>
        <w:rPr>
          <w:spacing w:val="-2"/>
        </w:rPr>
        <w:t xml:space="preserve"> </w:t>
      </w:r>
      <w:r>
        <w:t>photography.</w:t>
      </w:r>
    </w:p>
    <w:p>
      <w:pPr>
        <w:pStyle w:val="8"/>
        <w:numPr>
          <w:ilvl w:val="0"/>
          <w:numId w:val="2"/>
        </w:numPr>
        <w:tabs>
          <w:tab w:val="left" w:pos="473"/>
        </w:tabs>
        <w:spacing w:before="71" w:after="0" w:line="240" w:lineRule="auto"/>
        <w:ind w:left="472" w:right="0" w:hanging="318"/>
        <w:jc w:val="left"/>
        <w:rPr>
          <w:sz w:val="21"/>
        </w:rPr>
      </w:pPr>
      <w:r>
        <w:rPr>
          <w:sz w:val="21"/>
        </w:rPr>
        <w:t>What is the best title for the</w:t>
      </w:r>
      <w:r>
        <w:rPr>
          <w:spacing w:val="-1"/>
          <w:sz w:val="21"/>
        </w:rPr>
        <w:t xml:space="preserve"> </w:t>
      </w:r>
      <w:r>
        <w:rPr>
          <w:sz w:val="21"/>
        </w:rPr>
        <w:t>text?</w:t>
      </w:r>
    </w:p>
    <w:p>
      <w:pPr>
        <w:pStyle w:val="8"/>
        <w:numPr>
          <w:ilvl w:val="1"/>
          <w:numId w:val="2"/>
        </w:numPr>
        <w:tabs>
          <w:tab w:val="left" w:pos="833"/>
        </w:tabs>
        <w:spacing w:before="70" w:after="0" w:line="240" w:lineRule="auto"/>
        <w:ind w:left="832" w:right="0" w:hanging="258"/>
        <w:jc w:val="left"/>
        <w:rPr>
          <w:sz w:val="21"/>
        </w:rPr>
      </w:pPr>
      <w:r>
        <w:rPr>
          <w:sz w:val="21"/>
        </w:rPr>
        <w:t>Revisiting Lost Childhood</w:t>
      </w:r>
      <w:r>
        <w:rPr>
          <w:spacing w:val="-18"/>
          <w:sz w:val="21"/>
        </w:rPr>
        <w:t xml:space="preserve"> </w:t>
      </w:r>
      <w:r>
        <w:rPr>
          <w:sz w:val="21"/>
        </w:rPr>
        <w:t>Memories</w:t>
      </w:r>
    </w:p>
    <w:p>
      <w:pPr>
        <w:pStyle w:val="8"/>
        <w:numPr>
          <w:ilvl w:val="1"/>
          <w:numId w:val="2"/>
        </w:numPr>
        <w:tabs>
          <w:tab w:val="left" w:pos="821"/>
        </w:tabs>
        <w:spacing w:before="71" w:after="0" w:line="240" w:lineRule="auto"/>
        <w:ind w:left="820" w:right="0" w:hanging="246"/>
        <w:jc w:val="left"/>
        <w:rPr>
          <w:sz w:val="21"/>
        </w:rPr>
      </w:pPr>
      <w:r>
        <w:rPr>
          <w:sz w:val="21"/>
        </w:rPr>
        <w:t>Appreciating Beauty Behind the</w:t>
      </w:r>
      <w:r>
        <w:rPr>
          <w:spacing w:val="-14"/>
          <w:sz w:val="21"/>
        </w:rPr>
        <w:t xml:space="preserve"> </w:t>
      </w:r>
      <w:r>
        <w:rPr>
          <w:sz w:val="21"/>
        </w:rPr>
        <w:t>Lens</w:t>
      </w:r>
    </w:p>
    <w:p>
      <w:pPr>
        <w:pStyle w:val="8"/>
        <w:numPr>
          <w:ilvl w:val="1"/>
          <w:numId w:val="2"/>
        </w:numPr>
        <w:tabs>
          <w:tab w:val="left" w:pos="821"/>
        </w:tabs>
        <w:spacing w:before="70" w:after="0" w:line="240" w:lineRule="auto"/>
        <w:ind w:left="820" w:right="0" w:hanging="246"/>
        <w:jc w:val="left"/>
        <w:rPr>
          <w:sz w:val="21"/>
        </w:rPr>
      </w:pPr>
      <w:r>
        <w:rPr>
          <w:sz w:val="21"/>
        </w:rPr>
        <w:t>Escaping Teenage Sadness with</w:t>
      </w:r>
      <w:r>
        <w:rPr>
          <w:spacing w:val="2"/>
          <w:sz w:val="21"/>
        </w:rPr>
        <w:t xml:space="preserve"> </w:t>
      </w:r>
      <w:r>
        <w:rPr>
          <w:sz w:val="21"/>
        </w:rPr>
        <w:t>Camera</w:t>
      </w:r>
    </w:p>
    <w:p>
      <w:pPr>
        <w:pStyle w:val="8"/>
        <w:numPr>
          <w:ilvl w:val="1"/>
          <w:numId w:val="2"/>
        </w:numPr>
        <w:tabs>
          <w:tab w:val="left" w:pos="833"/>
        </w:tabs>
        <w:spacing w:before="71" w:after="0" w:line="240" w:lineRule="auto"/>
        <w:ind w:left="832" w:right="0" w:hanging="258"/>
        <w:jc w:val="left"/>
        <w:rPr>
          <w:sz w:val="21"/>
        </w:rPr>
      </w:pPr>
      <w:r>
        <w:rPr>
          <w:sz w:val="21"/>
        </w:rPr>
        <w:t>Regaining Pleasure Through</w:t>
      </w:r>
      <w:r>
        <w:rPr>
          <w:spacing w:val="2"/>
          <w:sz w:val="21"/>
        </w:rPr>
        <w:t xml:space="preserve"> </w:t>
      </w:r>
      <w:r>
        <w:rPr>
          <w:sz w:val="21"/>
        </w:rPr>
        <w:t>Photography</w:t>
      </w:r>
    </w:p>
    <w:p>
      <w:pPr>
        <w:pStyle w:val="2"/>
        <w:spacing w:before="147"/>
        <w:ind w:left="0" w:right="57"/>
        <w:jc w:val="center"/>
        <w:rPr>
          <w:rFonts w:ascii="Times New Roman"/>
        </w:rPr>
      </w:pPr>
      <w:r>
        <w:rPr>
          <w:rFonts w:ascii="Times New Roman"/>
          <w:w w:val="99"/>
        </w:rPr>
        <w:t>C</w:t>
      </w:r>
    </w:p>
    <w:p>
      <w:pPr>
        <w:pStyle w:val="3"/>
        <w:spacing w:before="136" w:line="300" w:lineRule="auto"/>
        <w:ind w:right="216" w:firstLine="420"/>
        <w:jc w:val="both"/>
      </w:pPr>
      <w:r>
        <w:t>Musa Haidar holds a coconut (</w:t>
      </w:r>
      <w:r>
        <w:rPr>
          <w:rFonts w:hint="eastAsia" w:ascii="宋体" w:eastAsia="宋体"/>
        </w:rPr>
        <w:t>椰子</w:t>
      </w:r>
      <w:r>
        <w:t>) to his ear and shakes it from side to side. Its sound pleases the market trader, who puts the large brown fruit back on the pile at his market stand in the suburb of Zanzibar, a city on the East African Island.</w:t>
      </w:r>
    </w:p>
    <w:p>
      <w:pPr>
        <w:pStyle w:val="3"/>
        <w:spacing w:before="10" w:line="309" w:lineRule="auto"/>
        <w:ind w:right="216" w:firstLine="420"/>
        <w:jc w:val="both"/>
      </w:pPr>
      <w:r>
        <w:t>His customers are less happy, however. A coconut going for 500 shillings a few years ago today sells for 1,500 shillings. That makes it more expensive to cook curries or other dishes using coconut milk. “The prices are not normal,” says Mr. Haidar. “Coconuts have become expensive for local people.”</w:t>
      </w:r>
    </w:p>
    <w:p>
      <w:pPr>
        <w:pStyle w:val="3"/>
        <w:spacing w:before="0" w:line="304" w:lineRule="auto"/>
        <w:ind w:right="214" w:firstLine="420"/>
        <w:jc w:val="both"/>
      </w:pPr>
      <w:r>
        <w:t xml:space="preserve">Why have prices gone nuts? “People are chopping ( </w:t>
      </w:r>
      <w:r>
        <w:rPr>
          <w:rFonts w:hint="eastAsia" w:ascii="宋体" w:hAnsi="宋体" w:eastAsia="宋体"/>
        </w:rPr>
        <w:t xml:space="preserve">砍 </w:t>
      </w:r>
      <w:r>
        <w:t>), chopping,” he explains. A count in 2014 found just 3.4 million coconut trees, down from 5.7 million in the late 1990s. Since hungry Zanzibaris still demand creamy fish curries and beans baked in coconut milk, falling supply has led to higher prices. Coconuts from the mainland are pricier because of high transport costs.</w:t>
      </w:r>
    </w:p>
    <w:p>
      <w:pPr>
        <w:pStyle w:val="3"/>
        <w:spacing w:before="0" w:line="309" w:lineRule="auto"/>
        <w:ind w:right="213" w:firstLine="420"/>
        <w:jc w:val="both"/>
      </w:pPr>
      <w:r>
        <w:t>The logging of coconut trees reflects the urbanization wave in Zanzibar and the rest of Africa where urban sprawl is the most striking feature, cities extending outwards rather than growing upwards. Because of that, when people move to a new land, they chop down the coconut trees to make space for their new homes.</w:t>
      </w:r>
    </w:p>
    <w:p>
      <w:pPr>
        <w:pStyle w:val="3"/>
        <w:spacing w:before="0" w:line="307" w:lineRule="auto"/>
        <w:ind w:right="214" w:firstLine="420"/>
        <w:jc w:val="both"/>
      </w:pPr>
      <w:r>
        <w:t>Moreover, some houses and island hotels have furniture made from coconut wood. Emmanuel Elias, a woodworker, explains that it is cheaper than the imported one. By law farmers cannot chop down fruit-bearing trees for furniture; in practice it is hard to stop them. Even if they obey the rules, many do not plant new trees, since these take at least six years to produce fruits, and fifteen years to reach maximum production levels. State subsidies (</w:t>
      </w:r>
      <w:r>
        <w:rPr>
          <w:rFonts w:hint="eastAsia" w:ascii="宋体" w:eastAsia="宋体"/>
        </w:rPr>
        <w:t>补贴</w:t>
      </w:r>
      <w:r>
        <w:t>) for seeds have proved no match for urban population growth.</w:t>
      </w:r>
    </w:p>
    <w:p>
      <w:pPr>
        <w:pStyle w:val="3"/>
        <w:spacing w:before="0" w:line="221" w:lineRule="exact"/>
        <w:ind w:left="575"/>
        <w:jc w:val="both"/>
      </w:pPr>
      <w:r>
        <w:t>In his workshop, Mr. Elias dusts off a solid dressing table he is selling for 400,000 shillings. He points</w:t>
      </w:r>
    </w:p>
    <w:p>
      <w:pPr>
        <w:pStyle w:val="3"/>
        <w:spacing w:before="60"/>
        <w:jc w:val="both"/>
      </w:pPr>
      <w:r>
        <w:t>out that it is made of coconut wood. “This is the land of coconut trees,” he says. But for how much longer?</w:t>
      </w:r>
    </w:p>
    <w:p>
      <w:pPr>
        <w:pStyle w:val="8"/>
        <w:numPr>
          <w:ilvl w:val="0"/>
          <w:numId w:val="2"/>
        </w:numPr>
        <w:tabs>
          <w:tab w:val="left" w:pos="473"/>
        </w:tabs>
        <w:spacing w:before="71" w:after="0" w:line="240" w:lineRule="auto"/>
        <w:ind w:left="472" w:right="0" w:hanging="318"/>
        <w:jc w:val="both"/>
        <w:rPr>
          <w:sz w:val="21"/>
        </w:rPr>
      </w:pPr>
      <w:r>
        <w:rPr>
          <w:sz w:val="21"/>
        </w:rPr>
        <w:t>What leads to the high price of coconuts in</w:t>
      </w:r>
      <w:r>
        <w:rPr>
          <w:spacing w:val="-2"/>
          <w:sz w:val="21"/>
        </w:rPr>
        <w:t xml:space="preserve"> </w:t>
      </w:r>
      <w:r>
        <w:rPr>
          <w:sz w:val="21"/>
        </w:rPr>
        <w:t>Zanzibar?</w:t>
      </w:r>
    </w:p>
    <w:p>
      <w:pPr>
        <w:pStyle w:val="8"/>
        <w:numPr>
          <w:ilvl w:val="1"/>
          <w:numId w:val="2"/>
        </w:numPr>
        <w:tabs>
          <w:tab w:val="left" w:pos="833"/>
        </w:tabs>
        <w:spacing w:before="70" w:after="0" w:line="240" w:lineRule="auto"/>
        <w:ind w:left="832" w:right="0" w:hanging="258"/>
        <w:jc w:val="left"/>
        <w:rPr>
          <w:sz w:val="21"/>
        </w:rPr>
      </w:pPr>
      <w:r>
        <w:rPr>
          <w:sz w:val="21"/>
        </w:rPr>
        <w:t>The demand going beyond the</w:t>
      </w:r>
      <w:r>
        <w:rPr>
          <w:spacing w:val="1"/>
          <w:sz w:val="21"/>
        </w:rPr>
        <w:t xml:space="preserve"> </w:t>
      </w:r>
      <w:r>
        <w:rPr>
          <w:sz w:val="21"/>
        </w:rPr>
        <w:t>supply.</w:t>
      </w:r>
    </w:p>
    <w:p>
      <w:pPr>
        <w:pStyle w:val="8"/>
        <w:numPr>
          <w:ilvl w:val="1"/>
          <w:numId w:val="2"/>
        </w:numPr>
        <w:tabs>
          <w:tab w:val="left" w:pos="821"/>
        </w:tabs>
        <w:spacing w:before="71" w:after="0" w:line="240" w:lineRule="auto"/>
        <w:ind w:left="820" w:right="0" w:hanging="246"/>
        <w:jc w:val="left"/>
        <w:rPr>
          <w:sz w:val="21"/>
        </w:rPr>
      </w:pPr>
      <w:r>
        <w:rPr>
          <w:sz w:val="21"/>
        </w:rPr>
        <w:t>Local people raising the price</w:t>
      </w:r>
      <w:r>
        <w:rPr>
          <w:spacing w:val="-1"/>
          <w:sz w:val="21"/>
        </w:rPr>
        <w:t xml:space="preserve"> </w:t>
      </w:r>
      <w:r>
        <w:rPr>
          <w:sz w:val="21"/>
        </w:rPr>
        <w:t>randomly.</w:t>
      </w:r>
    </w:p>
    <w:p>
      <w:pPr>
        <w:pStyle w:val="8"/>
        <w:numPr>
          <w:ilvl w:val="1"/>
          <w:numId w:val="2"/>
        </w:numPr>
        <w:tabs>
          <w:tab w:val="left" w:pos="821"/>
        </w:tabs>
        <w:spacing w:before="70" w:after="0" w:line="240" w:lineRule="auto"/>
        <w:ind w:left="820" w:right="0" w:hanging="246"/>
        <w:jc w:val="left"/>
        <w:rPr>
          <w:sz w:val="21"/>
        </w:rPr>
      </w:pPr>
      <w:r>
        <w:rPr>
          <w:sz w:val="21"/>
        </w:rPr>
        <w:t>The transportation developing too</w:t>
      </w:r>
      <w:r>
        <w:rPr>
          <w:spacing w:val="1"/>
          <w:sz w:val="21"/>
        </w:rPr>
        <w:t xml:space="preserve"> </w:t>
      </w:r>
      <w:r>
        <w:rPr>
          <w:sz w:val="21"/>
        </w:rPr>
        <w:t>slowly.</w:t>
      </w:r>
    </w:p>
    <w:p>
      <w:pPr>
        <w:pStyle w:val="8"/>
        <w:numPr>
          <w:ilvl w:val="1"/>
          <w:numId w:val="2"/>
        </w:numPr>
        <w:tabs>
          <w:tab w:val="left" w:pos="833"/>
        </w:tabs>
        <w:spacing w:before="71" w:after="0" w:line="240" w:lineRule="auto"/>
        <w:ind w:left="832" w:right="0" w:hanging="258"/>
        <w:jc w:val="left"/>
        <w:rPr>
          <w:sz w:val="21"/>
        </w:rPr>
      </w:pPr>
      <w:r>
        <w:rPr>
          <w:sz w:val="21"/>
        </w:rPr>
        <w:t>Residents consuming too much coconut</w:t>
      </w:r>
      <w:r>
        <w:rPr>
          <w:spacing w:val="1"/>
          <w:sz w:val="21"/>
        </w:rPr>
        <w:t xml:space="preserve"> </w:t>
      </w:r>
      <w:r>
        <w:rPr>
          <w:sz w:val="21"/>
        </w:rPr>
        <w:t>milk.</w:t>
      </w:r>
    </w:p>
    <w:p>
      <w:pPr>
        <w:pStyle w:val="8"/>
        <w:numPr>
          <w:ilvl w:val="0"/>
          <w:numId w:val="2"/>
        </w:numPr>
        <w:tabs>
          <w:tab w:val="left" w:pos="473"/>
        </w:tabs>
        <w:spacing w:before="70" w:after="0" w:line="240" w:lineRule="auto"/>
        <w:ind w:left="472" w:right="0" w:hanging="318"/>
        <w:jc w:val="left"/>
        <w:rPr>
          <w:sz w:val="21"/>
        </w:rPr>
      </w:pPr>
      <w:r>
        <w:rPr>
          <w:sz w:val="21"/>
        </w:rPr>
        <w:t>What does the underlined word “sprawl” in paragraph 4</w:t>
      </w:r>
      <w:r>
        <w:rPr>
          <w:spacing w:val="-1"/>
          <w:sz w:val="21"/>
        </w:rPr>
        <w:t xml:space="preserve"> </w:t>
      </w:r>
      <w:r>
        <w:rPr>
          <w:sz w:val="21"/>
        </w:rPr>
        <w:t>mean?</w:t>
      </w:r>
    </w:p>
    <w:p>
      <w:pPr>
        <w:pStyle w:val="8"/>
        <w:numPr>
          <w:ilvl w:val="1"/>
          <w:numId w:val="2"/>
        </w:numPr>
        <w:tabs>
          <w:tab w:val="left" w:pos="833"/>
          <w:tab w:val="left" w:pos="2675"/>
          <w:tab w:val="left" w:pos="4775"/>
          <w:tab w:val="left" w:pos="6875"/>
        </w:tabs>
        <w:spacing w:before="71" w:after="0" w:line="240" w:lineRule="auto"/>
        <w:ind w:left="832" w:right="0" w:hanging="258"/>
        <w:jc w:val="left"/>
        <w:rPr>
          <w:sz w:val="21"/>
        </w:rPr>
      </w:pPr>
      <w:r>
        <w:rPr>
          <w:sz w:val="21"/>
        </w:rPr>
        <w:t>Structure.</w:t>
      </w:r>
      <w:r>
        <w:rPr>
          <w:sz w:val="21"/>
        </w:rPr>
        <w:tab/>
      </w:r>
      <w:r>
        <w:rPr>
          <w:sz w:val="21"/>
        </w:rPr>
        <w:t>B.</w:t>
      </w:r>
      <w:r>
        <w:rPr>
          <w:spacing w:val="-3"/>
          <w:sz w:val="21"/>
        </w:rPr>
        <w:t xml:space="preserve"> </w:t>
      </w:r>
      <w:r>
        <w:rPr>
          <w:sz w:val="21"/>
        </w:rPr>
        <w:t>Capacity.</w:t>
      </w:r>
      <w:r>
        <w:rPr>
          <w:sz w:val="21"/>
        </w:rPr>
        <w:tab/>
      </w:r>
      <w:r>
        <w:rPr>
          <w:sz w:val="21"/>
        </w:rPr>
        <w:t>C.</w:t>
      </w:r>
      <w:r>
        <w:rPr>
          <w:spacing w:val="-1"/>
          <w:sz w:val="21"/>
        </w:rPr>
        <w:t xml:space="preserve"> </w:t>
      </w:r>
      <w:r>
        <w:rPr>
          <w:sz w:val="21"/>
        </w:rPr>
        <w:t>Expansion.</w:t>
      </w:r>
      <w:r>
        <w:rPr>
          <w:sz w:val="21"/>
        </w:rPr>
        <w:tab/>
      </w:r>
      <w:r>
        <w:rPr>
          <w:sz w:val="21"/>
        </w:rPr>
        <w:t>D.</w:t>
      </w:r>
      <w:r>
        <w:rPr>
          <w:spacing w:val="-1"/>
          <w:sz w:val="21"/>
        </w:rPr>
        <w:t xml:space="preserve"> </w:t>
      </w:r>
      <w:r>
        <w:rPr>
          <w:sz w:val="21"/>
        </w:rPr>
        <w:t>Management.</w:t>
      </w:r>
    </w:p>
    <w:p>
      <w:pPr>
        <w:pStyle w:val="8"/>
        <w:numPr>
          <w:ilvl w:val="0"/>
          <w:numId w:val="2"/>
        </w:numPr>
        <w:tabs>
          <w:tab w:val="left" w:pos="473"/>
        </w:tabs>
        <w:spacing w:before="70" w:after="0" w:line="240" w:lineRule="auto"/>
        <w:ind w:left="472" w:right="0" w:hanging="318"/>
        <w:jc w:val="left"/>
        <w:rPr>
          <w:sz w:val="21"/>
        </w:rPr>
      </w:pPr>
      <w:r>
        <w:rPr>
          <w:sz w:val="21"/>
        </w:rPr>
        <w:t>Why are farmers in Zanzibar unwilling to plant coconut</w:t>
      </w:r>
      <w:r>
        <w:rPr>
          <w:spacing w:val="-3"/>
          <w:sz w:val="21"/>
        </w:rPr>
        <w:t xml:space="preserve"> </w:t>
      </w:r>
      <w:r>
        <w:rPr>
          <w:sz w:val="21"/>
        </w:rPr>
        <w:t>trees?</w:t>
      </w:r>
    </w:p>
    <w:p>
      <w:pPr>
        <w:spacing w:after="0" w:line="240" w:lineRule="auto"/>
        <w:jc w:val="left"/>
        <w:rPr>
          <w:sz w:val="21"/>
        </w:rPr>
        <w:sectPr>
          <w:pgSz w:w="11910" w:h="16840"/>
          <w:pgMar w:top="1380" w:right="1200" w:bottom="280" w:left="1260" w:header="720" w:footer="720" w:gutter="0"/>
        </w:sectPr>
      </w:pPr>
    </w:p>
    <w:p>
      <w:pPr>
        <w:pStyle w:val="8"/>
        <w:numPr>
          <w:ilvl w:val="1"/>
          <w:numId w:val="2"/>
        </w:numPr>
        <w:tabs>
          <w:tab w:val="left" w:pos="833"/>
        </w:tabs>
        <w:spacing w:before="77" w:after="0" w:line="240" w:lineRule="auto"/>
        <w:ind w:left="832" w:right="0" w:hanging="258"/>
        <w:jc w:val="left"/>
        <w:rPr>
          <w:sz w:val="21"/>
        </w:rPr>
      </w:pPr>
      <w:r>
        <w:rPr>
          <w:sz w:val="21"/>
        </w:rPr>
        <w:t>They can’t get the state</w:t>
      </w:r>
      <w:r>
        <w:rPr>
          <w:spacing w:val="3"/>
          <w:sz w:val="21"/>
        </w:rPr>
        <w:t xml:space="preserve"> </w:t>
      </w:r>
      <w:r>
        <w:rPr>
          <w:sz w:val="21"/>
        </w:rPr>
        <w:t>subsidies.</w:t>
      </w:r>
    </w:p>
    <w:p>
      <w:pPr>
        <w:pStyle w:val="8"/>
        <w:numPr>
          <w:ilvl w:val="1"/>
          <w:numId w:val="2"/>
        </w:numPr>
        <w:tabs>
          <w:tab w:val="left" w:pos="821"/>
        </w:tabs>
        <w:spacing w:before="71" w:after="0" w:line="240" w:lineRule="auto"/>
        <w:ind w:left="820" w:right="0" w:hanging="246"/>
        <w:jc w:val="left"/>
        <w:rPr>
          <w:sz w:val="21"/>
        </w:rPr>
      </w:pPr>
      <w:r>
        <w:rPr>
          <w:sz w:val="21"/>
        </w:rPr>
        <w:t>They can’t afford to wait for</w:t>
      </w:r>
      <w:r>
        <w:rPr>
          <w:spacing w:val="1"/>
          <w:sz w:val="21"/>
        </w:rPr>
        <w:t xml:space="preserve"> </w:t>
      </w:r>
      <w:r>
        <w:rPr>
          <w:sz w:val="21"/>
        </w:rPr>
        <w:t>fruits.</w:t>
      </w:r>
    </w:p>
    <w:p>
      <w:pPr>
        <w:pStyle w:val="8"/>
        <w:numPr>
          <w:ilvl w:val="1"/>
          <w:numId w:val="2"/>
        </w:numPr>
        <w:tabs>
          <w:tab w:val="left" w:pos="821"/>
        </w:tabs>
        <w:spacing w:before="70" w:after="0" w:line="240" w:lineRule="auto"/>
        <w:ind w:left="820" w:right="0" w:hanging="246"/>
        <w:jc w:val="left"/>
        <w:rPr>
          <w:sz w:val="21"/>
        </w:rPr>
      </w:pPr>
      <w:r>
        <w:rPr>
          <w:sz w:val="21"/>
        </w:rPr>
        <w:t>They are following the existing</w:t>
      </w:r>
      <w:r>
        <w:rPr>
          <w:spacing w:val="1"/>
          <w:sz w:val="21"/>
        </w:rPr>
        <w:t xml:space="preserve"> </w:t>
      </w:r>
      <w:r>
        <w:rPr>
          <w:sz w:val="21"/>
        </w:rPr>
        <w:t>regulations.</w:t>
      </w:r>
    </w:p>
    <w:p>
      <w:pPr>
        <w:pStyle w:val="8"/>
        <w:numPr>
          <w:ilvl w:val="1"/>
          <w:numId w:val="2"/>
        </w:numPr>
        <w:tabs>
          <w:tab w:val="left" w:pos="833"/>
        </w:tabs>
        <w:spacing w:before="71" w:after="0" w:line="240" w:lineRule="auto"/>
        <w:ind w:left="832" w:right="0" w:hanging="258"/>
        <w:jc w:val="left"/>
        <w:rPr>
          <w:sz w:val="21"/>
        </w:rPr>
      </w:pPr>
      <w:r>
        <w:rPr>
          <w:sz w:val="21"/>
        </w:rPr>
        <w:t>They have switched to the furniture</w:t>
      </w:r>
      <w:r>
        <w:rPr>
          <w:spacing w:val="1"/>
          <w:sz w:val="21"/>
        </w:rPr>
        <w:t xml:space="preserve"> </w:t>
      </w:r>
      <w:r>
        <w:rPr>
          <w:sz w:val="21"/>
        </w:rPr>
        <w:t>industry.</w:t>
      </w:r>
    </w:p>
    <w:p>
      <w:pPr>
        <w:pStyle w:val="8"/>
        <w:numPr>
          <w:ilvl w:val="0"/>
          <w:numId w:val="2"/>
        </w:numPr>
        <w:tabs>
          <w:tab w:val="left" w:pos="473"/>
        </w:tabs>
        <w:spacing w:before="70" w:after="0" w:line="240" w:lineRule="auto"/>
        <w:ind w:left="472" w:right="0" w:hanging="318"/>
        <w:jc w:val="left"/>
        <w:rPr>
          <w:sz w:val="21"/>
        </w:rPr>
      </w:pPr>
      <w:r>
        <w:rPr>
          <w:sz w:val="21"/>
        </w:rPr>
        <w:t>What can we infer about the author’s opinion on coconut trees from the</w:t>
      </w:r>
      <w:r>
        <w:rPr>
          <w:spacing w:val="-10"/>
          <w:sz w:val="21"/>
        </w:rPr>
        <w:t xml:space="preserve"> </w:t>
      </w:r>
      <w:r>
        <w:rPr>
          <w:sz w:val="21"/>
        </w:rPr>
        <w:t>text?</w:t>
      </w:r>
    </w:p>
    <w:p>
      <w:pPr>
        <w:pStyle w:val="8"/>
        <w:numPr>
          <w:ilvl w:val="1"/>
          <w:numId w:val="2"/>
        </w:numPr>
        <w:tabs>
          <w:tab w:val="left" w:pos="833"/>
          <w:tab w:val="left" w:pos="4775"/>
        </w:tabs>
        <w:spacing w:before="71" w:after="0" w:line="240" w:lineRule="auto"/>
        <w:ind w:left="832" w:right="0" w:hanging="258"/>
        <w:jc w:val="left"/>
        <w:rPr>
          <w:sz w:val="21"/>
        </w:rPr>
      </w:pPr>
      <w:r>
        <w:rPr>
          <w:sz w:val="21"/>
        </w:rPr>
        <w:t>He worries about</w:t>
      </w:r>
      <w:r>
        <w:rPr>
          <w:spacing w:val="-4"/>
          <w:sz w:val="21"/>
        </w:rPr>
        <w:t xml:space="preserve"> </w:t>
      </w:r>
      <w:r>
        <w:rPr>
          <w:sz w:val="21"/>
        </w:rPr>
        <w:t>their</w:t>
      </w:r>
      <w:r>
        <w:rPr>
          <w:spacing w:val="-1"/>
          <w:sz w:val="21"/>
        </w:rPr>
        <w:t xml:space="preserve"> </w:t>
      </w:r>
      <w:r>
        <w:rPr>
          <w:sz w:val="21"/>
        </w:rPr>
        <w:t>future.</w:t>
      </w:r>
      <w:r>
        <w:rPr>
          <w:sz w:val="21"/>
        </w:rPr>
        <w:tab/>
      </w:r>
      <w:r>
        <w:rPr>
          <w:sz w:val="21"/>
        </w:rPr>
        <w:t>B. He expects their faster</w:t>
      </w:r>
      <w:r>
        <w:rPr>
          <w:spacing w:val="-1"/>
          <w:sz w:val="21"/>
        </w:rPr>
        <w:t xml:space="preserve"> </w:t>
      </w:r>
      <w:r>
        <w:rPr>
          <w:sz w:val="21"/>
        </w:rPr>
        <w:t>growth.</w:t>
      </w:r>
    </w:p>
    <w:p>
      <w:pPr>
        <w:pStyle w:val="3"/>
        <w:tabs>
          <w:tab w:val="left" w:pos="4775"/>
        </w:tabs>
        <w:ind w:left="575"/>
      </w:pPr>
      <w:r>
        <w:t>C. He takes pride in</w:t>
      </w:r>
      <w:r>
        <w:rPr>
          <w:spacing w:val="-5"/>
        </w:rPr>
        <w:t xml:space="preserve"> </w:t>
      </w:r>
      <w:r>
        <w:t>their</w:t>
      </w:r>
      <w:r>
        <w:rPr>
          <w:spacing w:val="-2"/>
        </w:rPr>
        <w:t xml:space="preserve"> </w:t>
      </w:r>
      <w:r>
        <w:t>number.</w:t>
      </w:r>
      <w:r>
        <w:tab/>
      </w:r>
      <w:r>
        <w:t>D. He doubts their value for</w:t>
      </w:r>
      <w:r>
        <w:rPr>
          <w:spacing w:val="-2"/>
        </w:rPr>
        <w:t xml:space="preserve"> </w:t>
      </w:r>
      <w:r>
        <w:t>furniture.</w:t>
      </w:r>
    </w:p>
    <w:p>
      <w:pPr>
        <w:pStyle w:val="2"/>
        <w:spacing w:before="147"/>
        <w:ind w:left="0" w:right="57"/>
        <w:jc w:val="center"/>
        <w:rPr>
          <w:rFonts w:ascii="Times New Roman"/>
        </w:rPr>
      </w:pPr>
      <w:r>
        <w:rPr>
          <w:rFonts w:ascii="Times New Roman"/>
          <w:w w:val="99"/>
        </w:rPr>
        <w:t>D</w:t>
      </w:r>
    </w:p>
    <w:p>
      <w:pPr>
        <w:pStyle w:val="3"/>
        <w:spacing w:before="150" w:line="309" w:lineRule="auto"/>
        <w:ind w:right="215" w:firstLine="420"/>
        <w:jc w:val="both"/>
      </w:pPr>
      <w:r>
        <w:t>In the days before the Internet, critical thinking was the most important skill of informed citizens. But in the digital age, according to Anastasia Kozyreva, a psychologist at the Max Planck Institute of Human Development, and her colleagues, an even more important skill is critical ignoring.</w:t>
      </w:r>
    </w:p>
    <w:p>
      <w:pPr>
        <w:pStyle w:val="3"/>
        <w:spacing w:before="2" w:line="309" w:lineRule="auto"/>
        <w:ind w:right="213" w:firstLine="420"/>
        <w:jc w:val="both"/>
      </w:pPr>
      <w:r>
        <w:t>As the researchers point out, we live in an attention economy where content producers on the Internet compete for our attention. They attract us with a lot of emotional and eye-catching stories while providing little useful information, so they can expose us to profit-generating advertisements. Therefore, we are no longer customers but products and each link we click is a sale of our time and attention. To protect ourselves from this, Kozyreva advocates for learning the skill of eritical ignoring, in which readers intentionally control their information environment to reduce exposure to false and low-quality  information.</w:t>
      </w:r>
    </w:p>
    <w:p>
      <w:pPr>
        <w:pStyle w:val="3"/>
        <w:spacing w:before="3" w:line="309" w:lineRule="auto"/>
        <w:ind w:right="214" w:firstLine="420"/>
        <w:jc w:val="both"/>
      </w:pPr>
      <w:r>
        <w:t>According to Kozyreva, critical ignoring comprises three strategies. The first is to design our environments, which involves the removal of low-quality yet hard-to-resist information from around. Successful dieters need to keep unhealthy food out of their homes. Likewise, we need to set up a digital environment where attention-grabbing items are kept out of sight. As with dieting. if one tries to bank on willpower not to click eye-catching “news,” he’ll surely fail. So, it’s better to just keep them out of sight to begin with.</w:t>
      </w:r>
    </w:p>
    <w:p>
      <w:pPr>
        <w:pStyle w:val="3"/>
        <w:spacing w:before="3" w:line="309" w:lineRule="auto"/>
        <w:ind w:right="214" w:firstLine="420"/>
        <w:jc w:val="both"/>
      </w:pPr>
      <w:r>
        <w:t>The next is to evaluate the reliability of information, whose purpose is to protect you from false and misleading information. It can be realized by checking the source in the mainstream news agencies which have their reputations for being trustworthy.</w:t>
      </w:r>
    </w:p>
    <w:p>
      <w:pPr>
        <w:pStyle w:val="3"/>
        <w:spacing w:before="2" w:line="309" w:lineRule="auto"/>
        <w:ind w:right="214" w:firstLine="420"/>
        <w:jc w:val="both"/>
      </w:pPr>
      <w:r>
        <w:t>The last goes by the phrase “do not feed the trolls.” Trolls are actors who intentionally spread false  and hurtful information online to cause harm. It may be appealing to respond to them to set the facts straight, but trolls just care about annoying others rather than facts. So, it’s best not to reward their bad behaviour with our</w:t>
      </w:r>
      <w:r>
        <w:rPr>
          <w:spacing w:val="-1"/>
        </w:rPr>
        <w:t xml:space="preserve"> </w:t>
      </w:r>
      <w:r>
        <w:t>attention.</w:t>
      </w:r>
    </w:p>
    <w:p>
      <w:pPr>
        <w:pStyle w:val="3"/>
        <w:spacing w:before="1" w:line="309" w:lineRule="auto"/>
        <w:ind w:right="216" w:firstLine="420"/>
        <w:jc w:val="both"/>
      </w:pPr>
      <w:r>
        <w:t>By sharpening our critical ignoring skills in these ways, we can make the most of the Internet while avoiding falling victim to those who try to control our attention, time, and minds.</w:t>
      </w:r>
    </w:p>
    <w:p>
      <w:pPr>
        <w:pStyle w:val="8"/>
        <w:numPr>
          <w:ilvl w:val="0"/>
          <w:numId w:val="2"/>
        </w:numPr>
        <w:tabs>
          <w:tab w:val="left" w:pos="473"/>
        </w:tabs>
        <w:spacing w:before="1" w:after="0" w:line="240" w:lineRule="auto"/>
        <w:ind w:left="472" w:right="0" w:hanging="318"/>
        <w:jc w:val="both"/>
        <w:rPr>
          <w:sz w:val="21"/>
        </w:rPr>
      </w:pPr>
      <w:r>
        <w:rPr>
          <w:sz w:val="21"/>
        </w:rPr>
        <w:t>What can we learn about the attention economy from paragraph 2?</w:t>
      </w:r>
    </w:p>
    <w:p>
      <w:pPr>
        <w:pStyle w:val="8"/>
        <w:numPr>
          <w:ilvl w:val="1"/>
          <w:numId w:val="2"/>
        </w:numPr>
        <w:tabs>
          <w:tab w:val="left" w:pos="833"/>
          <w:tab w:val="left" w:pos="4775"/>
        </w:tabs>
        <w:spacing w:before="71" w:after="0" w:line="240" w:lineRule="auto"/>
        <w:ind w:left="832" w:right="0" w:hanging="258"/>
        <w:jc w:val="both"/>
        <w:rPr>
          <w:sz w:val="21"/>
        </w:rPr>
      </w:pPr>
      <w:r>
        <w:rPr>
          <w:sz w:val="21"/>
        </w:rPr>
        <w:t>It offers</w:t>
      </w:r>
      <w:r>
        <w:rPr>
          <w:spacing w:val="-5"/>
          <w:sz w:val="21"/>
        </w:rPr>
        <w:t xml:space="preserve"> </w:t>
      </w:r>
      <w:r>
        <w:rPr>
          <w:sz w:val="21"/>
        </w:rPr>
        <w:t>little information.</w:t>
      </w:r>
      <w:r>
        <w:rPr>
          <w:sz w:val="21"/>
        </w:rPr>
        <w:tab/>
      </w:r>
      <w:r>
        <w:rPr>
          <w:sz w:val="21"/>
        </w:rPr>
        <w:t>B. It features depressing</w:t>
      </w:r>
      <w:r>
        <w:rPr>
          <w:spacing w:val="-3"/>
          <w:sz w:val="21"/>
        </w:rPr>
        <w:t xml:space="preserve"> </w:t>
      </w:r>
      <w:r>
        <w:rPr>
          <w:sz w:val="21"/>
        </w:rPr>
        <w:t>stories.</w:t>
      </w:r>
    </w:p>
    <w:p>
      <w:pPr>
        <w:pStyle w:val="3"/>
        <w:tabs>
          <w:tab w:val="left" w:pos="4775"/>
        </w:tabs>
        <w:spacing w:before="71"/>
        <w:ind w:left="575"/>
        <w:jc w:val="both"/>
      </w:pPr>
      <w:r>
        <w:t>C. It saves time for</w:t>
      </w:r>
      <w:r>
        <w:rPr>
          <w:spacing w:val="-6"/>
        </w:rPr>
        <w:t xml:space="preserve"> </w:t>
      </w:r>
      <w:r>
        <w:t>Internet</w:t>
      </w:r>
      <w:r>
        <w:rPr>
          <w:spacing w:val="-2"/>
        </w:rPr>
        <w:t xml:space="preserve"> </w:t>
      </w:r>
      <w:r>
        <w:t>users</w:t>
      </w:r>
      <w:r>
        <w:tab/>
      </w:r>
      <w:r>
        <w:t>D. It seeks profits from each click.</w:t>
      </w:r>
    </w:p>
    <w:p>
      <w:pPr>
        <w:pStyle w:val="8"/>
        <w:numPr>
          <w:ilvl w:val="0"/>
          <w:numId w:val="2"/>
        </w:numPr>
        <w:tabs>
          <w:tab w:val="left" w:pos="473"/>
        </w:tabs>
        <w:spacing w:before="70" w:after="0" w:line="240" w:lineRule="auto"/>
        <w:ind w:left="472" w:right="0" w:hanging="318"/>
        <w:jc w:val="both"/>
        <w:rPr>
          <w:sz w:val="21"/>
        </w:rPr>
      </w:pPr>
      <w:r>
        <w:rPr>
          <w:sz w:val="21"/>
        </w:rPr>
        <w:t>Why does the author mention dieters in paragraph</w:t>
      </w:r>
      <w:r>
        <w:rPr>
          <w:spacing w:val="-1"/>
          <w:sz w:val="21"/>
        </w:rPr>
        <w:t xml:space="preserve"> </w:t>
      </w:r>
      <w:r>
        <w:rPr>
          <w:sz w:val="21"/>
        </w:rPr>
        <w:t>3?</w:t>
      </w:r>
    </w:p>
    <w:p>
      <w:pPr>
        <w:pStyle w:val="8"/>
        <w:numPr>
          <w:ilvl w:val="1"/>
          <w:numId w:val="2"/>
        </w:numPr>
        <w:tabs>
          <w:tab w:val="left" w:pos="833"/>
          <w:tab w:val="left" w:pos="4775"/>
        </w:tabs>
        <w:spacing w:before="71" w:after="0" w:line="240" w:lineRule="auto"/>
        <w:ind w:left="832" w:right="0" w:hanging="258"/>
        <w:jc w:val="both"/>
        <w:rPr>
          <w:sz w:val="21"/>
        </w:rPr>
      </w:pPr>
      <w:r>
        <w:rPr>
          <w:sz w:val="21"/>
        </w:rPr>
        <w:t>To discuss the quality</w:t>
      </w:r>
      <w:r>
        <w:rPr>
          <w:spacing w:val="-4"/>
          <w:sz w:val="21"/>
        </w:rPr>
        <w:t xml:space="preserve"> </w:t>
      </w:r>
      <w:r>
        <w:rPr>
          <w:sz w:val="21"/>
        </w:rPr>
        <w:t>of</w:t>
      </w:r>
      <w:r>
        <w:rPr>
          <w:spacing w:val="-5"/>
          <w:sz w:val="21"/>
        </w:rPr>
        <w:t xml:space="preserve"> </w:t>
      </w:r>
      <w:r>
        <w:rPr>
          <w:sz w:val="21"/>
        </w:rPr>
        <w:t>information.</w:t>
      </w:r>
      <w:r>
        <w:rPr>
          <w:sz w:val="21"/>
        </w:rPr>
        <w:tab/>
      </w:r>
      <w:r>
        <w:rPr>
          <w:sz w:val="21"/>
        </w:rPr>
        <w:t>B. To prove the benefits of healthy food.</w:t>
      </w:r>
    </w:p>
    <w:p>
      <w:pPr>
        <w:pStyle w:val="3"/>
        <w:ind w:left="575"/>
        <w:jc w:val="both"/>
      </w:pPr>
      <w:r>
        <w:t>C. To show the importance of environments. D. To explain the effectiveness of willpower.</w:t>
      </w:r>
    </w:p>
    <w:p>
      <w:pPr>
        <w:pStyle w:val="8"/>
        <w:numPr>
          <w:ilvl w:val="0"/>
          <w:numId w:val="2"/>
        </w:numPr>
        <w:tabs>
          <w:tab w:val="left" w:pos="473"/>
        </w:tabs>
        <w:spacing w:before="71" w:after="0" w:line="240" w:lineRule="auto"/>
        <w:ind w:left="472" w:right="0" w:hanging="318"/>
        <w:jc w:val="both"/>
        <w:rPr>
          <w:sz w:val="21"/>
        </w:rPr>
      </w:pPr>
      <w:r>
        <w:rPr>
          <w:sz w:val="21"/>
        </w:rPr>
        <w:t>What should we do to handle Internet trolls according to the</w:t>
      </w:r>
      <w:r>
        <w:rPr>
          <w:spacing w:val="-7"/>
          <w:sz w:val="21"/>
        </w:rPr>
        <w:t xml:space="preserve"> </w:t>
      </w:r>
      <w:r>
        <w:rPr>
          <w:sz w:val="21"/>
        </w:rPr>
        <w:t>text?</w:t>
      </w:r>
    </w:p>
    <w:p>
      <w:pPr>
        <w:pStyle w:val="8"/>
        <w:numPr>
          <w:ilvl w:val="1"/>
          <w:numId w:val="2"/>
        </w:numPr>
        <w:tabs>
          <w:tab w:val="left" w:pos="833"/>
          <w:tab w:val="left" w:pos="4775"/>
        </w:tabs>
        <w:spacing w:before="70" w:after="0" w:line="240" w:lineRule="auto"/>
        <w:ind w:left="832" w:right="0" w:hanging="258"/>
        <w:jc w:val="both"/>
        <w:rPr>
          <w:sz w:val="21"/>
        </w:rPr>
      </w:pPr>
      <w:r>
        <w:rPr>
          <w:sz w:val="21"/>
        </w:rPr>
        <w:t>Reveal</w:t>
      </w:r>
      <w:r>
        <w:rPr>
          <w:spacing w:val="-1"/>
          <w:sz w:val="21"/>
        </w:rPr>
        <w:t xml:space="preserve"> </w:t>
      </w:r>
      <w:r>
        <w:rPr>
          <w:sz w:val="21"/>
        </w:rPr>
        <w:t>their</w:t>
      </w:r>
      <w:r>
        <w:rPr>
          <w:spacing w:val="-3"/>
          <w:sz w:val="21"/>
        </w:rPr>
        <w:t xml:space="preserve"> </w:t>
      </w:r>
      <w:r>
        <w:rPr>
          <w:sz w:val="21"/>
        </w:rPr>
        <w:t>intention.</w:t>
      </w:r>
      <w:r>
        <w:rPr>
          <w:sz w:val="21"/>
        </w:rPr>
        <w:tab/>
      </w:r>
      <w:r>
        <w:rPr>
          <w:sz w:val="21"/>
        </w:rPr>
        <w:t>B. Turn a deaf ear to</w:t>
      </w:r>
      <w:r>
        <w:rPr>
          <w:spacing w:val="-13"/>
          <w:sz w:val="21"/>
        </w:rPr>
        <w:t xml:space="preserve"> </w:t>
      </w:r>
      <w:r>
        <w:rPr>
          <w:sz w:val="21"/>
        </w:rPr>
        <w:t>them.</w:t>
      </w:r>
    </w:p>
    <w:p>
      <w:pPr>
        <w:pStyle w:val="3"/>
        <w:tabs>
          <w:tab w:val="left" w:pos="4775"/>
        </w:tabs>
        <w:spacing w:before="71"/>
        <w:ind w:left="575"/>
        <w:jc w:val="both"/>
      </w:pPr>
      <w:r>
        <w:t>C. Correct</w:t>
      </w:r>
      <w:r>
        <w:rPr>
          <w:spacing w:val="-3"/>
        </w:rPr>
        <w:t xml:space="preserve"> </w:t>
      </w:r>
      <w:r>
        <w:t>their</w:t>
      </w:r>
      <w:r>
        <w:rPr>
          <w:spacing w:val="-3"/>
        </w:rPr>
        <w:t xml:space="preserve"> </w:t>
      </w:r>
      <w:r>
        <w:t>behaviour.</w:t>
      </w:r>
      <w:r>
        <w:tab/>
      </w:r>
      <w:r>
        <w:t>D. Send hard facts to</w:t>
      </w:r>
      <w:r>
        <w:rPr>
          <w:spacing w:val="-13"/>
        </w:rPr>
        <w:t xml:space="preserve"> </w:t>
      </w:r>
      <w:r>
        <w:t>them.</w:t>
      </w:r>
    </w:p>
    <w:p>
      <w:pPr>
        <w:pStyle w:val="8"/>
        <w:numPr>
          <w:ilvl w:val="0"/>
          <w:numId w:val="2"/>
        </w:numPr>
        <w:tabs>
          <w:tab w:val="left" w:pos="473"/>
        </w:tabs>
        <w:spacing w:before="70" w:after="0" w:line="240" w:lineRule="auto"/>
        <w:ind w:left="472" w:right="0" w:hanging="318"/>
        <w:jc w:val="both"/>
        <w:rPr>
          <w:sz w:val="21"/>
        </w:rPr>
      </w:pPr>
      <w:r>
        <w:rPr>
          <w:sz w:val="21"/>
        </w:rPr>
        <w:t>What is the text mainly</w:t>
      </w:r>
      <w:r>
        <w:rPr>
          <w:spacing w:val="2"/>
          <w:sz w:val="21"/>
        </w:rPr>
        <w:t xml:space="preserve"> </w:t>
      </w:r>
      <w:r>
        <w:rPr>
          <w:sz w:val="21"/>
        </w:rPr>
        <w:t>about?</w:t>
      </w:r>
    </w:p>
    <w:p>
      <w:pPr>
        <w:pStyle w:val="3"/>
        <w:spacing w:before="71"/>
        <w:ind w:left="575"/>
        <w:jc w:val="both"/>
      </w:pPr>
      <w:r>
        <w:t>A Reasons for critical thinking in the attention economy.</w:t>
      </w:r>
    </w:p>
    <w:p>
      <w:pPr>
        <w:spacing w:after="0"/>
        <w:jc w:val="both"/>
        <w:sectPr>
          <w:pgSz w:w="11910" w:h="16840"/>
          <w:pgMar w:top="1380" w:right="1200" w:bottom="280" w:left="1260" w:header="720" w:footer="720" w:gutter="0"/>
        </w:sectPr>
      </w:pPr>
    </w:p>
    <w:p>
      <w:pPr>
        <w:pStyle w:val="8"/>
        <w:numPr>
          <w:ilvl w:val="0"/>
          <w:numId w:val="3"/>
        </w:numPr>
        <w:tabs>
          <w:tab w:val="left" w:pos="821"/>
        </w:tabs>
        <w:spacing w:before="77" w:after="0" w:line="240" w:lineRule="auto"/>
        <w:ind w:left="820" w:right="0" w:hanging="246"/>
        <w:jc w:val="left"/>
        <w:rPr>
          <w:sz w:val="21"/>
        </w:rPr>
      </w:pPr>
      <w:r>
        <w:rPr>
          <w:sz w:val="21"/>
        </w:rPr>
        <w:t>Practising the skill of critical ignoring in the digital</w:t>
      </w:r>
      <w:r>
        <w:rPr>
          <w:spacing w:val="-1"/>
          <w:sz w:val="21"/>
        </w:rPr>
        <w:t xml:space="preserve"> </w:t>
      </w:r>
      <w:r>
        <w:rPr>
          <w:sz w:val="21"/>
        </w:rPr>
        <w:t>age.</w:t>
      </w:r>
    </w:p>
    <w:p>
      <w:pPr>
        <w:pStyle w:val="8"/>
        <w:numPr>
          <w:ilvl w:val="0"/>
          <w:numId w:val="3"/>
        </w:numPr>
        <w:tabs>
          <w:tab w:val="left" w:pos="821"/>
        </w:tabs>
        <w:spacing w:before="71" w:after="0" w:line="240" w:lineRule="auto"/>
        <w:ind w:left="820" w:right="0" w:hanging="246"/>
        <w:jc w:val="left"/>
        <w:rPr>
          <w:sz w:val="21"/>
        </w:rPr>
      </w:pPr>
      <w:r>
        <w:rPr>
          <w:sz w:val="21"/>
        </w:rPr>
        <w:t>Maximizing the benefits of critical ignoring on the</w:t>
      </w:r>
      <w:r>
        <w:rPr>
          <w:spacing w:val="-24"/>
          <w:sz w:val="21"/>
        </w:rPr>
        <w:t xml:space="preserve"> </w:t>
      </w:r>
      <w:r>
        <w:rPr>
          <w:sz w:val="21"/>
        </w:rPr>
        <w:t>Internet.</w:t>
      </w:r>
    </w:p>
    <w:p>
      <w:pPr>
        <w:pStyle w:val="8"/>
        <w:numPr>
          <w:ilvl w:val="0"/>
          <w:numId w:val="3"/>
        </w:numPr>
        <w:tabs>
          <w:tab w:val="left" w:pos="833"/>
        </w:tabs>
        <w:spacing w:before="70" w:after="0" w:line="240" w:lineRule="auto"/>
        <w:ind w:left="832" w:right="0" w:hanging="258"/>
        <w:jc w:val="left"/>
        <w:rPr>
          <w:sz w:val="21"/>
        </w:rPr>
      </w:pPr>
      <w:r>
        <w:rPr>
          <w:sz w:val="21"/>
        </w:rPr>
        <w:t>Strategies of abandoning critical thinking for Internet</w:t>
      </w:r>
      <w:r>
        <w:rPr>
          <w:spacing w:val="-24"/>
          <w:sz w:val="21"/>
        </w:rPr>
        <w:t xml:space="preserve"> </w:t>
      </w:r>
      <w:r>
        <w:rPr>
          <w:sz w:val="21"/>
        </w:rPr>
        <w:t>users.</w:t>
      </w:r>
    </w:p>
    <w:p>
      <w:pPr>
        <w:pStyle w:val="3"/>
        <w:spacing w:before="9"/>
        <w:ind w:left="0"/>
        <w:rPr>
          <w:sz w:val="25"/>
        </w:rPr>
      </w:pPr>
    </w:p>
    <w:p>
      <w:pPr>
        <w:pStyle w:val="2"/>
      </w:pPr>
      <w:bookmarkStart w:id="6" w:name="第二节（共5小题；每小题2.5分，满分12.5分）"/>
      <w:bookmarkEnd w:id="6"/>
      <w:r>
        <w:t xml:space="preserve">第二节（共 </w:t>
      </w:r>
      <w:r>
        <w:rPr>
          <w:rFonts w:ascii="Times New Roman" w:eastAsia="Times New Roman"/>
        </w:rPr>
        <w:t xml:space="preserve">5 </w:t>
      </w:r>
      <w:r>
        <w:t xml:space="preserve">小题；每小题 </w:t>
      </w:r>
      <w:r>
        <w:rPr>
          <w:rFonts w:ascii="Times New Roman" w:eastAsia="Times New Roman"/>
        </w:rPr>
        <w:t xml:space="preserve">2.5 </w:t>
      </w:r>
      <w:r>
        <w:t xml:space="preserve">分，满分 </w:t>
      </w:r>
      <w:r>
        <w:rPr>
          <w:rFonts w:ascii="Times New Roman" w:eastAsia="Times New Roman"/>
        </w:rPr>
        <w:t xml:space="preserve">12.5 </w:t>
      </w:r>
      <w:r>
        <w:t>分）</w:t>
      </w:r>
    </w:p>
    <w:p>
      <w:pPr>
        <w:pStyle w:val="3"/>
        <w:spacing w:before="43"/>
        <w:ind w:left="575"/>
        <w:rPr>
          <w:rFonts w:hint="eastAsia" w:ascii="宋体" w:eastAsia="宋体"/>
        </w:rPr>
      </w:pPr>
      <w:r>
        <w:rPr>
          <w:rFonts w:hint="eastAsia" w:ascii="宋体" w:eastAsia="宋体"/>
        </w:rPr>
        <w:t>阅读下面短文，从短文后的选项中选出可以填入空白处的最佳选项。选项中有两项为多余选项。</w:t>
      </w:r>
    </w:p>
    <w:p>
      <w:pPr>
        <w:pStyle w:val="3"/>
        <w:spacing w:before="57" w:line="309" w:lineRule="auto"/>
        <w:ind w:right="216" w:firstLine="420"/>
        <w:jc w:val="both"/>
      </w:pPr>
      <w:r>
        <w:t>Field trips-have now become a popular and well-established method of education. A field trip is a journey organized by schools or educational institutions to a place outside of the classroom. 41 Therefore, the activities during a field trip are often designed to provide them with hands-on experiences</w:t>
      </w:r>
    </w:p>
    <w:p>
      <w:pPr>
        <w:pStyle w:val="3"/>
        <w:spacing w:before="1" w:line="309" w:lineRule="auto"/>
        <w:ind w:right="216"/>
        <w:jc w:val="both"/>
      </w:pPr>
      <w:r>
        <w:t>Field trips can be taken to a variety of destinations. The most popular ones include museums, factories, zoos and botanical gardens. Field trips can also involve visits to historical sites and other places of interest. Sometimes even an outing to a park nearby can make a good field trip. 42</w:t>
      </w:r>
    </w:p>
    <w:p>
      <w:pPr>
        <w:pStyle w:val="3"/>
        <w:spacing w:before="2" w:line="309" w:lineRule="auto"/>
        <w:ind w:right="214" w:firstLine="420"/>
        <w:jc w:val="both"/>
      </w:pPr>
      <w:r>
        <w:t>Field trips help improve academic performance. Participants in a field trip are engaged in various activities about a subject matter. 43 They could also pick up new knowledge through observation and interaction. Studies provide evidence that field trips can increase students’ test scores.</w:t>
      </w:r>
    </w:p>
    <w:p>
      <w:pPr>
        <w:pStyle w:val="3"/>
        <w:spacing w:before="1" w:line="309" w:lineRule="auto"/>
        <w:ind w:right="215" w:firstLine="420"/>
        <w:jc w:val="both"/>
      </w:pPr>
      <w:r>
        <w:t>44 During a field trip, students are exposed to interactive activities and novel experiences that are not often available in a classroom, which awakens their interest and helps them rediscover the joy in study. This may be particularly important for students who are struggling</w:t>
      </w:r>
      <w:r>
        <w:rPr>
          <w:spacing w:val="-3"/>
        </w:rPr>
        <w:t xml:space="preserve"> </w:t>
      </w:r>
      <w:r>
        <w:t>academically.</w:t>
      </w:r>
    </w:p>
    <w:p>
      <w:pPr>
        <w:pStyle w:val="3"/>
        <w:spacing w:before="2" w:line="309" w:lineRule="auto"/>
        <w:ind w:right="214" w:firstLine="420"/>
        <w:jc w:val="both"/>
      </w:pPr>
      <w:r>
        <w:t>A field trip can be challenging to organize due to factors such as high costs and safety concerns. 45 Teachers regard this outing as a good way of helping students and developing a good relationship with them. Students, moreover, may remember the experience of the school field trip as a highlight of the school year.</w:t>
      </w:r>
    </w:p>
    <w:p>
      <w:pPr>
        <w:pStyle w:val="8"/>
        <w:numPr>
          <w:ilvl w:val="0"/>
          <w:numId w:val="4"/>
        </w:numPr>
        <w:tabs>
          <w:tab w:val="left" w:pos="833"/>
        </w:tabs>
        <w:spacing w:before="2" w:after="0" w:line="240" w:lineRule="auto"/>
        <w:ind w:left="832" w:right="0" w:hanging="258"/>
        <w:jc w:val="left"/>
        <w:rPr>
          <w:sz w:val="21"/>
        </w:rPr>
      </w:pPr>
      <w:r>
        <w:rPr>
          <w:sz w:val="21"/>
        </w:rPr>
        <w:t>Field trips also promote a love of</w:t>
      </w:r>
      <w:r>
        <w:rPr>
          <w:spacing w:val="2"/>
          <w:sz w:val="21"/>
        </w:rPr>
        <w:t xml:space="preserve"> </w:t>
      </w:r>
      <w:r>
        <w:rPr>
          <w:sz w:val="21"/>
        </w:rPr>
        <w:t>learning.</w:t>
      </w:r>
    </w:p>
    <w:p>
      <w:pPr>
        <w:pStyle w:val="8"/>
        <w:numPr>
          <w:ilvl w:val="0"/>
          <w:numId w:val="4"/>
        </w:numPr>
        <w:tabs>
          <w:tab w:val="left" w:pos="821"/>
        </w:tabs>
        <w:spacing w:before="70" w:after="0" w:line="240" w:lineRule="auto"/>
        <w:ind w:left="820" w:right="0" w:hanging="246"/>
        <w:jc w:val="left"/>
        <w:rPr>
          <w:sz w:val="21"/>
        </w:rPr>
      </w:pPr>
      <w:r>
        <w:rPr>
          <w:sz w:val="21"/>
        </w:rPr>
        <w:t>That is why field trips are in decline in recent</w:t>
      </w:r>
      <w:r>
        <w:rPr>
          <w:spacing w:val="2"/>
          <w:sz w:val="21"/>
        </w:rPr>
        <w:t xml:space="preserve"> </w:t>
      </w:r>
      <w:r>
        <w:rPr>
          <w:sz w:val="21"/>
        </w:rPr>
        <w:t>years.</w:t>
      </w:r>
    </w:p>
    <w:p>
      <w:pPr>
        <w:pStyle w:val="8"/>
        <w:numPr>
          <w:ilvl w:val="0"/>
          <w:numId w:val="4"/>
        </w:numPr>
        <w:tabs>
          <w:tab w:val="left" w:pos="821"/>
        </w:tabs>
        <w:spacing w:before="71" w:after="0" w:line="240" w:lineRule="auto"/>
        <w:ind w:left="820" w:right="0" w:hanging="246"/>
        <w:jc w:val="left"/>
        <w:rPr>
          <w:sz w:val="21"/>
        </w:rPr>
      </w:pPr>
      <w:r>
        <w:rPr>
          <w:sz w:val="21"/>
        </w:rPr>
        <w:t>In this way, they could gain a better understanding of</w:t>
      </w:r>
      <w:r>
        <w:rPr>
          <w:spacing w:val="1"/>
          <w:sz w:val="21"/>
        </w:rPr>
        <w:t xml:space="preserve"> </w:t>
      </w:r>
      <w:r>
        <w:rPr>
          <w:sz w:val="21"/>
        </w:rPr>
        <w:t>it.</w:t>
      </w:r>
    </w:p>
    <w:p>
      <w:pPr>
        <w:pStyle w:val="8"/>
        <w:numPr>
          <w:ilvl w:val="0"/>
          <w:numId w:val="4"/>
        </w:numPr>
        <w:tabs>
          <w:tab w:val="left" w:pos="833"/>
        </w:tabs>
        <w:spacing w:before="70" w:after="0" w:line="309" w:lineRule="auto"/>
        <w:ind w:left="575" w:right="3653" w:firstLine="0"/>
        <w:jc w:val="left"/>
        <w:rPr>
          <w:sz w:val="21"/>
        </w:rPr>
      </w:pPr>
      <w:r>
        <w:rPr>
          <w:sz w:val="21"/>
        </w:rPr>
        <w:t>It is intended to help students learn in a real-world context. E The quality of a field trip always depends on its</w:t>
      </w:r>
      <w:r>
        <w:rPr>
          <w:spacing w:val="-21"/>
          <w:sz w:val="21"/>
        </w:rPr>
        <w:t xml:space="preserve"> </w:t>
      </w:r>
      <w:r>
        <w:rPr>
          <w:sz w:val="21"/>
        </w:rPr>
        <w:t>destination.</w:t>
      </w:r>
    </w:p>
    <w:p>
      <w:pPr>
        <w:pStyle w:val="3"/>
        <w:spacing w:before="1"/>
        <w:ind w:left="575"/>
      </w:pPr>
      <w:r>
        <w:t>F. Still, it is believed that a well-chosen field trip is worth the difficulties.</w:t>
      </w:r>
    </w:p>
    <w:p>
      <w:pPr>
        <w:pStyle w:val="3"/>
        <w:spacing w:before="71"/>
        <w:ind w:left="575"/>
      </w:pPr>
      <w:r>
        <w:t>G. Whatever the destination is, the key is to make sure the trip is practical.</w:t>
      </w:r>
    </w:p>
    <w:p>
      <w:pPr>
        <w:pStyle w:val="3"/>
        <w:spacing w:before="9"/>
        <w:ind w:left="0"/>
        <w:rPr>
          <w:sz w:val="25"/>
        </w:rPr>
      </w:pPr>
    </w:p>
    <w:p>
      <w:pPr>
        <w:pStyle w:val="2"/>
      </w:pPr>
      <w:bookmarkStart w:id="7" w:name="第三部分  语言运用（共两节，满分30分）"/>
      <w:bookmarkEnd w:id="7"/>
      <w:r>
        <w:t xml:space="preserve">第三部分 语言运用（共两节，满分 </w:t>
      </w:r>
      <w:r>
        <w:rPr>
          <w:rFonts w:ascii="Times New Roman" w:eastAsia="Times New Roman"/>
        </w:rPr>
        <w:t xml:space="preserve">30 </w:t>
      </w:r>
      <w:r>
        <w:t>分）</w:t>
      </w:r>
    </w:p>
    <w:p>
      <w:pPr>
        <w:spacing w:before="43"/>
        <w:ind w:left="155" w:right="0" w:firstLine="0"/>
        <w:jc w:val="left"/>
        <w:rPr>
          <w:rFonts w:hint="eastAsia" w:ascii="宋体" w:eastAsia="宋体"/>
          <w:b/>
          <w:sz w:val="21"/>
        </w:rPr>
      </w:pPr>
      <w:bookmarkStart w:id="8" w:name="第一节（共15小题；每小题1分，满分15分）"/>
      <w:bookmarkEnd w:id="8"/>
      <w:r>
        <w:rPr>
          <w:rFonts w:hint="eastAsia" w:ascii="宋体" w:eastAsia="宋体"/>
          <w:b/>
          <w:sz w:val="21"/>
        </w:rPr>
        <w:t xml:space="preserve">第一节（共 </w:t>
      </w:r>
      <w:r>
        <w:rPr>
          <w:b/>
          <w:sz w:val="21"/>
        </w:rPr>
        <w:t xml:space="preserve">15 </w:t>
      </w:r>
      <w:r>
        <w:rPr>
          <w:rFonts w:hint="eastAsia" w:ascii="宋体" w:eastAsia="宋体"/>
          <w:b/>
          <w:sz w:val="21"/>
        </w:rPr>
        <w:t xml:space="preserve">小题；每小题 </w:t>
      </w:r>
      <w:r>
        <w:rPr>
          <w:b/>
          <w:sz w:val="21"/>
        </w:rPr>
        <w:t xml:space="preserve">1 </w:t>
      </w:r>
      <w:r>
        <w:rPr>
          <w:rFonts w:hint="eastAsia" w:ascii="宋体" w:eastAsia="宋体"/>
          <w:b/>
          <w:sz w:val="21"/>
        </w:rPr>
        <w:t xml:space="preserve">分，满分 </w:t>
      </w:r>
      <w:r>
        <w:rPr>
          <w:b/>
          <w:sz w:val="21"/>
        </w:rPr>
        <w:t xml:space="preserve">15 </w:t>
      </w:r>
      <w:r>
        <w:rPr>
          <w:rFonts w:hint="eastAsia" w:ascii="宋体" w:eastAsia="宋体"/>
          <w:b/>
          <w:sz w:val="21"/>
        </w:rPr>
        <w:t>分）</w:t>
      </w:r>
    </w:p>
    <w:p>
      <w:pPr>
        <w:pStyle w:val="3"/>
        <w:spacing w:before="43"/>
        <w:ind w:left="575"/>
        <w:rPr>
          <w:rFonts w:hint="eastAsia" w:ascii="宋体" w:eastAsia="宋体"/>
        </w:rPr>
      </w:pPr>
      <w:r>
        <w:rPr>
          <w:rFonts w:hint="eastAsia" w:ascii="宋体" w:eastAsia="宋体"/>
        </w:rPr>
        <w:t xml:space="preserve">阅读下面短文，从每题所给的 </w:t>
      </w:r>
      <w:r>
        <w:t>A</w:t>
      </w:r>
      <w:r>
        <w:rPr>
          <w:rFonts w:hint="eastAsia" w:ascii="宋体" w:eastAsia="宋体"/>
        </w:rPr>
        <w:t>、</w:t>
      </w:r>
      <w:r>
        <w:t>B</w:t>
      </w:r>
      <w:r>
        <w:rPr>
          <w:rFonts w:hint="eastAsia" w:ascii="宋体" w:eastAsia="宋体"/>
        </w:rPr>
        <w:t>、</w:t>
      </w:r>
      <w:r>
        <w:t>C</w:t>
      </w:r>
      <w:r>
        <w:rPr>
          <w:rFonts w:hint="eastAsia" w:ascii="宋体" w:eastAsia="宋体"/>
        </w:rPr>
        <w:t>、</w:t>
      </w:r>
      <w:r>
        <w:t xml:space="preserve">D </w:t>
      </w:r>
      <w:r>
        <w:rPr>
          <w:rFonts w:hint="eastAsia" w:ascii="宋体" w:eastAsia="宋体"/>
        </w:rPr>
        <w:t>四个选项中选出可以填入空白处的最佳选项。</w:t>
      </w:r>
    </w:p>
    <w:p>
      <w:pPr>
        <w:pStyle w:val="3"/>
        <w:spacing w:before="57" w:line="309" w:lineRule="auto"/>
        <w:ind w:right="215" w:firstLine="420"/>
        <w:jc w:val="both"/>
      </w:pPr>
      <w:r>
        <w:t>Wu Lidi, a 48-year-old cleaning lady, was surprised by an exhibition of her paintings held by students at Nanjing University.  The paintings</w:t>
      </w:r>
      <w:r>
        <w:rPr>
          <w:u w:val="single"/>
        </w:rPr>
        <w:t xml:space="preserve">   46  </w:t>
      </w:r>
      <w:r>
        <w:t xml:space="preserve"> were Wu’s works on a blackboard in a student dormitory   where she works.  The themes of the works </w:t>
      </w:r>
      <w:r>
        <w:rPr>
          <w:u w:val="single"/>
        </w:rPr>
        <w:t xml:space="preserve">  47 </w:t>
      </w:r>
      <w:r>
        <w:t xml:space="preserve">  from  the colorful university  campus to beautiful    natural</w:t>
      </w:r>
      <w:r>
        <w:rPr>
          <w:spacing w:val="-2"/>
        </w:rPr>
        <w:t xml:space="preserve"> </w:t>
      </w:r>
      <w:r>
        <w:t>scenery.</w:t>
      </w:r>
    </w:p>
    <w:p>
      <w:pPr>
        <w:pStyle w:val="3"/>
        <w:spacing w:before="2"/>
        <w:ind w:left="575"/>
        <w:jc w:val="both"/>
      </w:pPr>
      <w:r>
        <w:t>During the exhibition named “A Cleaning Lady’s Spring,” many students left handwritten messages of</w:t>
      </w:r>
    </w:p>
    <w:p>
      <w:pPr>
        <w:pStyle w:val="3"/>
        <w:spacing w:line="309" w:lineRule="auto"/>
        <w:ind w:right="216"/>
        <w:jc w:val="both"/>
      </w:pPr>
      <w:r>
        <w:rPr>
          <w:w w:val="99"/>
          <w:u w:val="single"/>
        </w:rPr>
        <w:t xml:space="preserve"> </w:t>
      </w:r>
      <w:r>
        <w:rPr>
          <w:u w:val="single"/>
        </w:rPr>
        <w:t xml:space="preserve">  </w:t>
      </w:r>
      <w:r>
        <w:rPr>
          <w:spacing w:val="1"/>
          <w:u w:val="single"/>
        </w:rPr>
        <w:t xml:space="preserve"> </w:t>
      </w:r>
      <w:r>
        <w:rPr>
          <w:u w:val="single"/>
        </w:rPr>
        <w:t xml:space="preserve">48  </w:t>
      </w:r>
      <w:r>
        <w:t xml:space="preserve">  to Wu, including “Thank you for your blackboard paintings that have </w:t>
      </w:r>
      <w:r>
        <w:rPr>
          <w:u w:val="single"/>
        </w:rPr>
        <w:t xml:space="preserve">   49   </w:t>
      </w:r>
      <w:r>
        <w:t xml:space="preserve">  me through four   years of my</w:t>
      </w:r>
      <w:r>
        <w:rPr>
          <w:spacing w:val="3"/>
        </w:rPr>
        <w:t xml:space="preserve"> </w:t>
      </w:r>
      <w:r>
        <w:t>youth.”</w:t>
      </w:r>
    </w:p>
    <w:p>
      <w:pPr>
        <w:pStyle w:val="3"/>
        <w:spacing w:before="1" w:line="309" w:lineRule="auto"/>
        <w:ind w:right="214" w:firstLine="420"/>
        <w:jc w:val="both"/>
      </w:pPr>
      <w:r>
        <w:t xml:space="preserve">While Wu has never received professional training in painting, she has had a </w:t>
      </w:r>
      <w:r>
        <w:rPr>
          <w:u w:val="single"/>
        </w:rPr>
        <w:t xml:space="preserve">  50  </w:t>
      </w:r>
      <w:r>
        <w:t xml:space="preserve"> for it since she   was young. After becoming a cleaner in a dormitory at Nanjing University, she </w:t>
      </w:r>
      <w:r>
        <w:rPr>
          <w:u w:val="single"/>
        </w:rPr>
        <w:t xml:space="preserve">    51    </w:t>
      </w:r>
      <w:r>
        <w:t xml:space="preserve">  to draw pictures  on a blackboard, which </w:t>
      </w:r>
      <w:r>
        <w:rPr>
          <w:u w:val="single"/>
        </w:rPr>
        <w:t xml:space="preserve">  52  </w:t>
      </w:r>
      <w:r>
        <w:t xml:space="preserve">  had only a few characters reading “Welcome Home.” The attempt became the starting point of Wu’s</w:t>
      </w:r>
      <w:r>
        <w:rPr>
          <w:u w:val="single"/>
        </w:rPr>
        <w:t xml:space="preserve">   53  </w:t>
      </w:r>
      <w:r>
        <w:t xml:space="preserve">  journey of life  and she has since become increasingly </w:t>
      </w:r>
      <w:r>
        <w:rPr>
          <w:u w:val="single"/>
        </w:rPr>
        <w:t xml:space="preserve">   54  </w:t>
      </w:r>
      <w:r>
        <w:t xml:space="preserve">  to    practising painting skills in her spare</w:t>
      </w:r>
      <w:r>
        <w:rPr>
          <w:spacing w:val="-1"/>
        </w:rPr>
        <w:t xml:space="preserve"> </w:t>
      </w:r>
      <w:r>
        <w:t>time.</w:t>
      </w:r>
    </w:p>
    <w:p>
      <w:pPr>
        <w:spacing w:after="0" w:line="309" w:lineRule="auto"/>
        <w:jc w:val="both"/>
        <w:sectPr>
          <w:pgSz w:w="11910" w:h="16840"/>
          <w:pgMar w:top="1380" w:right="1200" w:bottom="280" w:left="1260" w:header="720" w:footer="720" w:gutter="0"/>
        </w:sectPr>
      </w:pPr>
    </w:p>
    <w:p>
      <w:pPr>
        <w:pStyle w:val="3"/>
        <w:spacing w:before="77" w:line="309" w:lineRule="auto"/>
        <w:ind w:right="216" w:firstLine="420"/>
        <w:jc w:val="both"/>
      </w:pPr>
      <w:r>
        <w:t xml:space="preserve">As her </w:t>
      </w:r>
      <w:r>
        <w:rPr>
          <w:u w:val="single"/>
        </w:rPr>
        <w:t xml:space="preserve">    55   </w:t>
      </w:r>
      <w:r>
        <w:t xml:space="preserve">  improved, the contents of her works on the blackboard changed from </w:t>
      </w:r>
      <w:r>
        <w:rPr>
          <w:u w:val="single"/>
        </w:rPr>
        <w:t xml:space="preserve">    56    </w:t>
      </w:r>
      <w:r>
        <w:t xml:space="preserve">  objects to complex landscapes. Her talent and devotion have received much-deserved</w:t>
      </w:r>
      <w:r>
        <w:rPr>
          <w:u w:val="single"/>
        </w:rPr>
        <w:t xml:space="preserve"> 57</w:t>
      </w:r>
      <w:r>
        <w:t xml:space="preserve"> from students of the university and she has become widely known as “a cleaning lady who could have become a(n)</w:t>
      </w:r>
      <w:r>
        <w:rPr>
          <w:u w:val="single"/>
        </w:rPr>
        <w:t xml:space="preserve"> 58</w:t>
      </w:r>
      <w:r>
        <w:rPr>
          <w:spacing w:val="26"/>
          <w:u w:val="single"/>
        </w:rPr>
        <w:t xml:space="preserve"> </w:t>
      </w:r>
      <w:r>
        <w:t>.”</w:t>
      </w:r>
    </w:p>
    <w:p>
      <w:pPr>
        <w:pStyle w:val="3"/>
        <w:spacing w:before="2" w:line="309" w:lineRule="auto"/>
        <w:ind w:right="215" w:firstLine="420"/>
        <w:jc w:val="both"/>
      </w:pPr>
      <w:r>
        <w:t>Wu is grateful to the students who held the exhibition for her, saying it is their encouragement that keeps her</w:t>
      </w:r>
      <w:r>
        <w:rPr>
          <w:u w:val="single"/>
        </w:rPr>
        <w:t xml:space="preserve"> 59</w:t>
      </w:r>
      <w:r>
        <w:t xml:space="preserve"> her</w:t>
      </w:r>
      <w:r>
        <w:rPr>
          <w:spacing w:val="-4"/>
        </w:rPr>
        <w:t xml:space="preserve"> </w:t>
      </w:r>
      <w:r>
        <w:t>hobby.</w:t>
      </w:r>
    </w:p>
    <w:p>
      <w:pPr>
        <w:pStyle w:val="3"/>
        <w:spacing w:before="1" w:after="11" w:line="309" w:lineRule="auto"/>
        <w:ind w:right="216" w:firstLine="420"/>
        <w:jc w:val="both"/>
      </w:pPr>
      <w:r>
        <w:t>Wu’s story is a</w:t>
      </w:r>
      <w:r>
        <w:rPr>
          <w:u w:val="single"/>
        </w:rPr>
        <w:t xml:space="preserve"> 60</w:t>
      </w:r>
      <w:r>
        <w:t xml:space="preserve"> that anyone can achieve greatness and inspire others, regardless of their  background or position in life.</w:t>
      </w:r>
    </w:p>
    <w:tbl>
      <w:tblPr>
        <w:tblStyle w:val="5"/>
        <w:tblW w:w="8206" w:type="dxa"/>
        <w:tblInd w:w="11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159"/>
        <w:gridCol w:w="2137"/>
        <w:gridCol w:w="2060"/>
        <w:gridCol w:w="18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1" w:hRule="atLeast"/>
        </w:trPr>
        <w:tc>
          <w:tcPr>
            <w:tcW w:w="2159" w:type="dxa"/>
          </w:tcPr>
          <w:p>
            <w:pPr>
              <w:pStyle w:val="9"/>
              <w:spacing w:before="0" w:line="232" w:lineRule="exact"/>
              <w:rPr>
                <w:sz w:val="21"/>
              </w:rPr>
            </w:pPr>
            <w:r>
              <w:rPr>
                <w:sz w:val="21"/>
              </w:rPr>
              <w:t>46. A. donated</w:t>
            </w:r>
          </w:p>
        </w:tc>
        <w:tc>
          <w:tcPr>
            <w:tcW w:w="2137" w:type="dxa"/>
          </w:tcPr>
          <w:p>
            <w:pPr>
              <w:pStyle w:val="9"/>
              <w:spacing w:before="0" w:line="232" w:lineRule="exact"/>
              <w:ind w:left="411"/>
              <w:rPr>
                <w:sz w:val="21"/>
              </w:rPr>
            </w:pPr>
            <w:r>
              <w:rPr>
                <w:sz w:val="21"/>
              </w:rPr>
              <w:t>B. exchanged</w:t>
            </w:r>
          </w:p>
        </w:tc>
        <w:tc>
          <w:tcPr>
            <w:tcW w:w="2060" w:type="dxa"/>
          </w:tcPr>
          <w:p>
            <w:pPr>
              <w:pStyle w:val="9"/>
              <w:spacing w:before="0" w:line="232" w:lineRule="exact"/>
              <w:ind w:left="373"/>
              <w:rPr>
                <w:sz w:val="21"/>
              </w:rPr>
            </w:pPr>
            <w:r>
              <w:rPr>
                <w:sz w:val="21"/>
              </w:rPr>
              <w:t>C. displayed</w:t>
            </w:r>
          </w:p>
        </w:tc>
        <w:tc>
          <w:tcPr>
            <w:tcW w:w="1850" w:type="dxa"/>
          </w:tcPr>
          <w:p>
            <w:pPr>
              <w:pStyle w:val="9"/>
              <w:spacing w:before="0" w:line="232" w:lineRule="exact"/>
              <w:ind w:left="413"/>
              <w:rPr>
                <w:sz w:val="21"/>
              </w:rPr>
            </w:pPr>
            <w:r>
              <w:rPr>
                <w:sz w:val="21"/>
              </w:rPr>
              <w:t>D. stored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1" w:hRule="atLeast"/>
        </w:trPr>
        <w:tc>
          <w:tcPr>
            <w:tcW w:w="2159" w:type="dxa"/>
          </w:tcPr>
          <w:p>
            <w:pPr>
              <w:pStyle w:val="9"/>
              <w:rPr>
                <w:sz w:val="21"/>
              </w:rPr>
            </w:pPr>
            <w:r>
              <w:rPr>
                <w:sz w:val="21"/>
              </w:rPr>
              <w:t>17. A. moved</w:t>
            </w:r>
          </w:p>
        </w:tc>
        <w:tc>
          <w:tcPr>
            <w:tcW w:w="2137" w:type="dxa"/>
          </w:tcPr>
          <w:p>
            <w:pPr>
              <w:pStyle w:val="9"/>
              <w:ind w:left="411"/>
              <w:rPr>
                <w:sz w:val="21"/>
              </w:rPr>
            </w:pPr>
            <w:r>
              <w:rPr>
                <w:sz w:val="21"/>
              </w:rPr>
              <w:t>B. resulted</w:t>
            </w:r>
          </w:p>
        </w:tc>
        <w:tc>
          <w:tcPr>
            <w:tcW w:w="2060" w:type="dxa"/>
          </w:tcPr>
          <w:p>
            <w:pPr>
              <w:pStyle w:val="9"/>
              <w:ind w:left="373"/>
              <w:rPr>
                <w:sz w:val="21"/>
              </w:rPr>
            </w:pPr>
            <w:r>
              <w:rPr>
                <w:sz w:val="21"/>
              </w:rPr>
              <w:t>C. benefited</w:t>
            </w:r>
          </w:p>
        </w:tc>
        <w:tc>
          <w:tcPr>
            <w:tcW w:w="1850" w:type="dxa"/>
          </w:tcPr>
          <w:p>
            <w:pPr>
              <w:pStyle w:val="9"/>
              <w:ind w:left="413"/>
              <w:rPr>
                <w:sz w:val="21"/>
              </w:rPr>
            </w:pPr>
            <w:r>
              <w:rPr>
                <w:sz w:val="21"/>
              </w:rPr>
              <w:t>D. ranged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2159" w:type="dxa"/>
          </w:tcPr>
          <w:p>
            <w:pPr>
              <w:pStyle w:val="9"/>
              <w:rPr>
                <w:sz w:val="21"/>
              </w:rPr>
            </w:pPr>
            <w:r>
              <w:rPr>
                <w:sz w:val="21"/>
              </w:rPr>
              <w:t>48. A. gratitude</w:t>
            </w:r>
          </w:p>
        </w:tc>
        <w:tc>
          <w:tcPr>
            <w:tcW w:w="2137" w:type="dxa"/>
          </w:tcPr>
          <w:p>
            <w:pPr>
              <w:pStyle w:val="9"/>
              <w:ind w:left="411"/>
              <w:rPr>
                <w:sz w:val="21"/>
              </w:rPr>
            </w:pPr>
            <w:r>
              <w:rPr>
                <w:sz w:val="21"/>
              </w:rPr>
              <w:t>B. courage</w:t>
            </w:r>
          </w:p>
        </w:tc>
        <w:tc>
          <w:tcPr>
            <w:tcW w:w="2060" w:type="dxa"/>
          </w:tcPr>
          <w:p>
            <w:pPr>
              <w:pStyle w:val="9"/>
              <w:ind w:left="373"/>
              <w:rPr>
                <w:sz w:val="21"/>
              </w:rPr>
            </w:pPr>
            <w:r>
              <w:rPr>
                <w:sz w:val="21"/>
              </w:rPr>
              <w:t>C. sympathy</w:t>
            </w:r>
          </w:p>
        </w:tc>
        <w:tc>
          <w:tcPr>
            <w:tcW w:w="1850" w:type="dxa"/>
          </w:tcPr>
          <w:p>
            <w:pPr>
              <w:pStyle w:val="9"/>
              <w:ind w:left="413"/>
              <w:rPr>
                <w:sz w:val="21"/>
              </w:rPr>
            </w:pPr>
            <w:r>
              <w:rPr>
                <w:sz w:val="21"/>
              </w:rPr>
              <w:t>D. concern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1" w:hRule="atLeast"/>
        </w:trPr>
        <w:tc>
          <w:tcPr>
            <w:tcW w:w="2159" w:type="dxa"/>
          </w:tcPr>
          <w:p>
            <w:pPr>
              <w:pStyle w:val="9"/>
              <w:rPr>
                <w:sz w:val="21"/>
              </w:rPr>
            </w:pPr>
            <w:r>
              <w:rPr>
                <w:sz w:val="21"/>
              </w:rPr>
              <w:t>49. A. disturbed</w:t>
            </w:r>
          </w:p>
        </w:tc>
        <w:tc>
          <w:tcPr>
            <w:tcW w:w="2137" w:type="dxa"/>
          </w:tcPr>
          <w:p>
            <w:pPr>
              <w:pStyle w:val="9"/>
              <w:ind w:left="411"/>
              <w:rPr>
                <w:sz w:val="21"/>
              </w:rPr>
            </w:pPr>
            <w:r>
              <w:rPr>
                <w:sz w:val="21"/>
              </w:rPr>
              <w:t>B. accompanied</w:t>
            </w:r>
          </w:p>
        </w:tc>
        <w:tc>
          <w:tcPr>
            <w:tcW w:w="2060" w:type="dxa"/>
          </w:tcPr>
          <w:p>
            <w:pPr>
              <w:pStyle w:val="9"/>
              <w:ind w:left="373"/>
              <w:rPr>
                <w:sz w:val="21"/>
              </w:rPr>
            </w:pPr>
            <w:r>
              <w:rPr>
                <w:sz w:val="21"/>
              </w:rPr>
              <w:t>C. challenged</w:t>
            </w:r>
          </w:p>
        </w:tc>
        <w:tc>
          <w:tcPr>
            <w:tcW w:w="1850" w:type="dxa"/>
          </w:tcPr>
          <w:p>
            <w:pPr>
              <w:pStyle w:val="9"/>
              <w:ind w:left="413"/>
              <w:rPr>
                <w:sz w:val="21"/>
              </w:rPr>
            </w:pPr>
            <w:r>
              <w:rPr>
                <w:sz w:val="21"/>
              </w:rPr>
              <w:t>D. praised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1" w:hRule="atLeast"/>
        </w:trPr>
        <w:tc>
          <w:tcPr>
            <w:tcW w:w="2159" w:type="dxa"/>
          </w:tcPr>
          <w:p>
            <w:pPr>
              <w:pStyle w:val="9"/>
              <w:rPr>
                <w:sz w:val="21"/>
              </w:rPr>
            </w:pPr>
            <w:r>
              <w:rPr>
                <w:sz w:val="21"/>
              </w:rPr>
              <w:t>50. A. reason</w:t>
            </w:r>
          </w:p>
        </w:tc>
        <w:tc>
          <w:tcPr>
            <w:tcW w:w="2137" w:type="dxa"/>
          </w:tcPr>
          <w:p>
            <w:pPr>
              <w:pStyle w:val="9"/>
              <w:ind w:left="411"/>
              <w:rPr>
                <w:sz w:val="21"/>
              </w:rPr>
            </w:pPr>
            <w:r>
              <w:rPr>
                <w:sz w:val="21"/>
              </w:rPr>
              <w:t>B. chance</w:t>
            </w:r>
          </w:p>
        </w:tc>
        <w:tc>
          <w:tcPr>
            <w:tcW w:w="2060" w:type="dxa"/>
          </w:tcPr>
          <w:p>
            <w:pPr>
              <w:pStyle w:val="9"/>
              <w:ind w:left="373"/>
              <w:rPr>
                <w:sz w:val="21"/>
              </w:rPr>
            </w:pPr>
            <w:r>
              <w:rPr>
                <w:sz w:val="21"/>
              </w:rPr>
              <w:t>C. passion</w:t>
            </w:r>
          </w:p>
        </w:tc>
        <w:tc>
          <w:tcPr>
            <w:tcW w:w="1850" w:type="dxa"/>
          </w:tcPr>
          <w:p>
            <w:pPr>
              <w:pStyle w:val="9"/>
              <w:ind w:left="413"/>
              <w:rPr>
                <w:sz w:val="21"/>
              </w:rPr>
            </w:pPr>
            <w:r>
              <w:rPr>
                <w:sz w:val="21"/>
              </w:rPr>
              <w:t>D. question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2159" w:type="dxa"/>
          </w:tcPr>
          <w:p>
            <w:pPr>
              <w:pStyle w:val="9"/>
              <w:rPr>
                <w:sz w:val="21"/>
              </w:rPr>
            </w:pPr>
            <w:r>
              <w:rPr>
                <w:sz w:val="21"/>
              </w:rPr>
              <w:t>51. A. volunteered</w:t>
            </w:r>
          </w:p>
        </w:tc>
        <w:tc>
          <w:tcPr>
            <w:tcW w:w="2137" w:type="dxa"/>
          </w:tcPr>
          <w:p>
            <w:pPr>
              <w:pStyle w:val="9"/>
              <w:ind w:left="411"/>
              <w:rPr>
                <w:sz w:val="21"/>
              </w:rPr>
            </w:pPr>
            <w:r>
              <w:rPr>
                <w:sz w:val="21"/>
              </w:rPr>
              <w:t>B. remembered</w:t>
            </w:r>
          </w:p>
        </w:tc>
        <w:tc>
          <w:tcPr>
            <w:tcW w:w="2060" w:type="dxa"/>
          </w:tcPr>
          <w:p>
            <w:pPr>
              <w:pStyle w:val="9"/>
              <w:ind w:left="373"/>
              <w:rPr>
                <w:sz w:val="21"/>
              </w:rPr>
            </w:pPr>
            <w:r>
              <w:rPr>
                <w:sz w:val="21"/>
              </w:rPr>
              <w:t>C. refused</w:t>
            </w:r>
          </w:p>
        </w:tc>
        <w:tc>
          <w:tcPr>
            <w:tcW w:w="1850" w:type="dxa"/>
          </w:tcPr>
          <w:p>
            <w:pPr>
              <w:pStyle w:val="9"/>
              <w:ind w:left="413"/>
              <w:rPr>
                <w:sz w:val="21"/>
              </w:rPr>
            </w:pPr>
            <w:r>
              <w:rPr>
                <w:sz w:val="21"/>
              </w:rPr>
              <w:t>D. pretended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1" w:hRule="atLeast"/>
        </w:trPr>
        <w:tc>
          <w:tcPr>
            <w:tcW w:w="2159" w:type="dxa"/>
          </w:tcPr>
          <w:p>
            <w:pPr>
              <w:pStyle w:val="9"/>
              <w:rPr>
                <w:sz w:val="21"/>
              </w:rPr>
            </w:pPr>
            <w:r>
              <w:rPr>
                <w:sz w:val="21"/>
              </w:rPr>
              <w:t>52. A. fortunately</w:t>
            </w:r>
          </w:p>
        </w:tc>
        <w:tc>
          <w:tcPr>
            <w:tcW w:w="2137" w:type="dxa"/>
          </w:tcPr>
          <w:p>
            <w:pPr>
              <w:pStyle w:val="9"/>
              <w:ind w:left="411"/>
              <w:rPr>
                <w:sz w:val="21"/>
              </w:rPr>
            </w:pPr>
            <w:r>
              <w:rPr>
                <w:sz w:val="21"/>
              </w:rPr>
              <w:t>B. surprisingly</w:t>
            </w:r>
          </w:p>
        </w:tc>
        <w:tc>
          <w:tcPr>
            <w:tcW w:w="2060" w:type="dxa"/>
          </w:tcPr>
          <w:p>
            <w:pPr>
              <w:pStyle w:val="9"/>
              <w:ind w:left="373"/>
              <w:rPr>
                <w:sz w:val="21"/>
              </w:rPr>
            </w:pPr>
            <w:r>
              <w:rPr>
                <w:sz w:val="21"/>
              </w:rPr>
              <w:t>C. previously</w:t>
            </w:r>
          </w:p>
        </w:tc>
        <w:tc>
          <w:tcPr>
            <w:tcW w:w="1850" w:type="dxa"/>
          </w:tcPr>
          <w:p>
            <w:pPr>
              <w:pStyle w:val="9"/>
              <w:ind w:left="413"/>
              <w:rPr>
                <w:sz w:val="21"/>
              </w:rPr>
            </w:pPr>
            <w:r>
              <w:rPr>
                <w:sz w:val="21"/>
              </w:rPr>
              <w:t>D. interestingly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1" w:hRule="atLeast"/>
        </w:trPr>
        <w:tc>
          <w:tcPr>
            <w:tcW w:w="2159" w:type="dxa"/>
          </w:tcPr>
          <w:p>
            <w:pPr>
              <w:pStyle w:val="9"/>
              <w:rPr>
                <w:sz w:val="21"/>
              </w:rPr>
            </w:pPr>
            <w:r>
              <w:rPr>
                <w:sz w:val="21"/>
              </w:rPr>
              <w:t>83. A. comfortable</w:t>
            </w:r>
          </w:p>
        </w:tc>
        <w:tc>
          <w:tcPr>
            <w:tcW w:w="2137" w:type="dxa"/>
          </w:tcPr>
          <w:p>
            <w:pPr>
              <w:pStyle w:val="9"/>
              <w:ind w:left="411"/>
              <w:rPr>
                <w:sz w:val="21"/>
              </w:rPr>
            </w:pPr>
            <w:r>
              <w:rPr>
                <w:sz w:val="21"/>
              </w:rPr>
              <w:t>B. typical</w:t>
            </w:r>
          </w:p>
        </w:tc>
        <w:tc>
          <w:tcPr>
            <w:tcW w:w="2060" w:type="dxa"/>
          </w:tcPr>
          <w:p>
            <w:pPr>
              <w:pStyle w:val="9"/>
              <w:ind w:left="373"/>
              <w:rPr>
                <w:sz w:val="21"/>
              </w:rPr>
            </w:pPr>
            <w:r>
              <w:rPr>
                <w:sz w:val="21"/>
              </w:rPr>
              <w:t>C. independent</w:t>
            </w:r>
          </w:p>
        </w:tc>
        <w:tc>
          <w:tcPr>
            <w:tcW w:w="1850" w:type="dxa"/>
          </w:tcPr>
          <w:p>
            <w:pPr>
              <w:pStyle w:val="9"/>
              <w:ind w:left="413"/>
              <w:rPr>
                <w:sz w:val="21"/>
              </w:rPr>
            </w:pPr>
            <w:r>
              <w:rPr>
                <w:sz w:val="21"/>
              </w:rPr>
              <w:t>D. extraordinary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1" w:hRule="atLeast"/>
        </w:trPr>
        <w:tc>
          <w:tcPr>
            <w:tcW w:w="2159" w:type="dxa"/>
          </w:tcPr>
          <w:p>
            <w:pPr>
              <w:pStyle w:val="9"/>
              <w:rPr>
                <w:sz w:val="21"/>
              </w:rPr>
            </w:pPr>
            <w:r>
              <w:rPr>
                <w:sz w:val="21"/>
              </w:rPr>
              <w:t>4. A. opposed</w:t>
            </w:r>
          </w:p>
        </w:tc>
        <w:tc>
          <w:tcPr>
            <w:tcW w:w="2137" w:type="dxa"/>
          </w:tcPr>
          <w:p>
            <w:pPr>
              <w:pStyle w:val="9"/>
              <w:ind w:left="411"/>
              <w:rPr>
                <w:sz w:val="21"/>
              </w:rPr>
            </w:pPr>
            <w:r>
              <w:rPr>
                <w:sz w:val="21"/>
              </w:rPr>
              <w:t>B. devoted</w:t>
            </w:r>
          </w:p>
        </w:tc>
        <w:tc>
          <w:tcPr>
            <w:tcW w:w="2060" w:type="dxa"/>
          </w:tcPr>
          <w:p>
            <w:pPr>
              <w:pStyle w:val="9"/>
              <w:ind w:left="373"/>
              <w:rPr>
                <w:sz w:val="21"/>
              </w:rPr>
            </w:pPr>
            <w:r>
              <w:rPr>
                <w:sz w:val="21"/>
              </w:rPr>
              <w:t>C. related</w:t>
            </w:r>
          </w:p>
        </w:tc>
        <w:tc>
          <w:tcPr>
            <w:tcW w:w="1850" w:type="dxa"/>
          </w:tcPr>
          <w:p>
            <w:pPr>
              <w:pStyle w:val="9"/>
              <w:ind w:left="413"/>
              <w:rPr>
                <w:sz w:val="21"/>
              </w:rPr>
            </w:pPr>
            <w:r>
              <w:rPr>
                <w:sz w:val="21"/>
              </w:rPr>
              <w:t>D. limited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2159" w:type="dxa"/>
          </w:tcPr>
          <w:p>
            <w:pPr>
              <w:pStyle w:val="9"/>
              <w:rPr>
                <w:sz w:val="21"/>
              </w:rPr>
            </w:pPr>
            <w:r>
              <w:rPr>
                <w:sz w:val="21"/>
              </w:rPr>
              <w:t>55. A. conditions</w:t>
            </w:r>
          </w:p>
        </w:tc>
        <w:tc>
          <w:tcPr>
            <w:tcW w:w="2137" w:type="dxa"/>
          </w:tcPr>
          <w:p>
            <w:pPr>
              <w:pStyle w:val="9"/>
              <w:ind w:left="411"/>
              <w:rPr>
                <w:sz w:val="21"/>
              </w:rPr>
            </w:pPr>
            <w:r>
              <w:rPr>
                <w:sz w:val="21"/>
              </w:rPr>
              <w:t>B. qualities</w:t>
            </w:r>
          </w:p>
        </w:tc>
        <w:tc>
          <w:tcPr>
            <w:tcW w:w="2060" w:type="dxa"/>
          </w:tcPr>
          <w:p>
            <w:pPr>
              <w:pStyle w:val="9"/>
              <w:ind w:left="373"/>
              <w:rPr>
                <w:sz w:val="21"/>
              </w:rPr>
            </w:pPr>
            <w:r>
              <w:rPr>
                <w:sz w:val="21"/>
              </w:rPr>
              <w:t>C. relations</w:t>
            </w:r>
          </w:p>
        </w:tc>
        <w:tc>
          <w:tcPr>
            <w:tcW w:w="1850" w:type="dxa"/>
          </w:tcPr>
          <w:p>
            <w:pPr>
              <w:pStyle w:val="9"/>
              <w:ind w:left="413"/>
              <w:rPr>
                <w:sz w:val="21"/>
              </w:rPr>
            </w:pPr>
            <w:r>
              <w:rPr>
                <w:sz w:val="21"/>
              </w:rPr>
              <w:t>D. techniques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2159" w:type="dxa"/>
          </w:tcPr>
          <w:p>
            <w:pPr>
              <w:pStyle w:val="9"/>
              <w:rPr>
                <w:sz w:val="21"/>
              </w:rPr>
            </w:pPr>
            <w:r>
              <w:rPr>
                <w:sz w:val="21"/>
              </w:rPr>
              <w:t>56. A. abstract</w:t>
            </w:r>
          </w:p>
        </w:tc>
        <w:tc>
          <w:tcPr>
            <w:tcW w:w="2137" w:type="dxa"/>
          </w:tcPr>
          <w:p>
            <w:pPr>
              <w:pStyle w:val="9"/>
              <w:ind w:left="411"/>
              <w:rPr>
                <w:sz w:val="21"/>
              </w:rPr>
            </w:pPr>
            <w:r>
              <w:rPr>
                <w:sz w:val="21"/>
              </w:rPr>
              <w:t>B. simple</w:t>
            </w:r>
          </w:p>
        </w:tc>
        <w:tc>
          <w:tcPr>
            <w:tcW w:w="2060" w:type="dxa"/>
          </w:tcPr>
          <w:p>
            <w:pPr>
              <w:pStyle w:val="9"/>
              <w:ind w:left="373"/>
              <w:rPr>
                <w:sz w:val="21"/>
              </w:rPr>
            </w:pPr>
            <w:r>
              <w:rPr>
                <w:sz w:val="21"/>
              </w:rPr>
              <w:t>C. natural</w:t>
            </w:r>
          </w:p>
        </w:tc>
        <w:tc>
          <w:tcPr>
            <w:tcW w:w="1850" w:type="dxa"/>
          </w:tcPr>
          <w:p>
            <w:pPr>
              <w:pStyle w:val="9"/>
              <w:ind w:left="413"/>
              <w:rPr>
                <w:sz w:val="21"/>
              </w:rPr>
            </w:pPr>
            <w:r>
              <w:rPr>
                <w:sz w:val="21"/>
              </w:rPr>
              <w:t>D. similar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1" w:hRule="atLeast"/>
        </w:trPr>
        <w:tc>
          <w:tcPr>
            <w:tcW w:w="2159" w:type="dxa"/>
          </w:tcPr>
          <w:p>
            <w:pPr>
              <w:pStyle w:val="9"/>
              <w:rPr>
                <w:sz w:val="21"/>
              </w:rPr>
            </w:pPr>
            <w:r>
              <w:rPr>
                <w:sz w:val="21"/>
              </w:rPr>
              <w:t>7. A. recognition</w:t>
            </w:r>
          </w:p>
        </w:tc>
        <w:tc>
          <w:tcPr>
            <w:tcW w:w="2137" w:type="dxa"/>
          </w:tcPr>
          <w:p>
            <w:pPr>
              <w:pStyle w:val="9"/>
              <w:ind w:left="411"/>
              <w:rPr>
                <w:sz w:val="21"/>
              </w:rPr>
            </w:pPr>
            <w:r>
              <w:rPr>
                <w:sz w:val="21"/>
              </w:rPr>
              <w:t>B. comparison</w:t>
            </w:r>
          </w:p>
        </w:tc>
        <w:tc>
          <w:tcPr>
            <w:tcW w:w="2060" w:type="dxa"/>
          </w:tcPr>
          <w:p>
            <w:pPr>
              <w:pStyle w:val="9"/>
              <w:ind w:left="373"/>
              <w:rPr>
                <w:sz w:val="21"/>
              </w:rPr>
            </w:pPr>
            <w:r>
              <w:rPr>
                <w:sz w:val="21"/>
              </w:rPr>
              <w:t>C. interruption</w:t>
            </w:r>
          </w:p>
        </w:tc>
        <w:tc>
          <w:tcPr>
            <w:tcW w:w="1850" w:type="dxa"/>
          </w:tcPr>
          <w:p>
            <w:pPr>
              <w:pStyle w:val="9"/>
              <w:ind w:left="413"/>
              <w:rPr>
                <w:sz w:val="21"/>
              </w:rPr>
            </w:pPr>
            <w:r>
              <w:rPr>
                <w:sz w:val="21"/>
              </w:rPr>
              <w:t>D. competition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1" w:hRule="atLeast"/>
        </w:trPr>
        <w:tc>
          <w:tcPr>
            <w:tcW w:w="2159" w:type="dxa"/>
          </w:tcPr>
          <w:p>
            <w:pPr>
              <w:pStyle w:val="9"/>
              <w:rPr>
                <w:sz w:val="21"/>
              </w:rPr>
            </w:pPr>
            <w:r>
              <w:rPr>
                <w:sz w:val="21"/>
              </w:rPr>
              <w:t>58. A. student</w:t>
            </w:r>
          </w:p>
        </w:tc>
        <w:tc>
          <w:tcPr>
            <w:tcW w:w="2137" w:type="dxa"/>
          </w:tcPr>
          <w:p>
            <w:pPr>
              <w:pStyle w:val="9"/>
              <w:ind w:left="411"/>
              <w:rPr>
                <w:sz w:val="21"/>
              </w:rPr>
            </w:pPr>
            <w:r>
              <w:rPr>
                <w:sz w:val="21"/>
              </w:rPr>
              <w:t>B. author</w:t>
            </w:r>
          </w:p>
        </w:tc>
        <w:tc>
          <w:tcPr>
            <w:tcW w:w="2060" w:type="dxa"/>
          </w:tcPr>
          <w:p>
            <w:pPr>
              <w:pStyle w:val="9"/>
              <w:ind w:left="373"/>
              <w:rPr>
                <w:sz w:val="21"/>
              </w:rPr>
            </w:pPr>
            <w:r>
              <w:rPr>
                <w:sz w:val="21"/>
              </w:rPr>
              <w:t>C. performer</w:t>
            </w:r>
          </w:p>
        </w:tc>
        <w:tc>
          <w:tcPr>
            <w:tcW w:w="1850" w:type="dxa"/>
          </w:tcPr>
          <w:p>
            <w:pPr>
              <w:pStyle w:val="9"/>
              <w:ind w:left="413"/>
              <w:rPr>
                <w:sz w:val="21"/>
              </w:rPr>
            </w:pPr>
            <w:r>
              <w:rPr>
                <w:sz w:val="21"/>
              </w:rPr>
              <w:t>D. artist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2159" w:type="dxa"/>
          </w:tcPr>
          <w:p>
            <w:pPr>
              <w:pStyle w:val="9"/>
              <w:rPr>
                <w:sz w:val="21"/>
              </w:rPr>
            </w:pPr>
            <w:r>
              <w:rPr>
                <w:sz w:val="21"/>
              </w:rPr>
              <w:t>59. A. writing down</w:t>
            </w:r>
          </w:p>
        </w:tc>
        <w:tc>
          <w:tcPr>
            <w:tcW w:w="2137" w:type="dxa"/>
          </w:tcPr>
          <w:p>
            <w:pPr>
              <w:pStyle w:val="9"/>
              <w:ind w:left="411"/>
              <w:rPr>
                <w:sz w:val="21"/>
              </w:rPr>
            </w:pPr>
            <w:r>
              <w:rPr>
                <w:sz w:val="21"/>
              </w:rPr>
              <w:t>B. searching for</w:t>
            </w:r>
          </w:p>
        </w:tc>
        <w:tc>
          <w:tcPr>
            <w:tcW w:w="2060" w:type="dxa"/>
          </w:tcPr>
          <w:p>
            <w:pPr>
              <w:pStyle w:val="9"/>
              <w:ind w:left="373"/>
              <w:rPr>
                <w:sz w:val="21"/>
              </w:rPr>
            </w:pPr>
            <w:r>
              <w:rPr>
                <w:sz w:val="21"/>
              </w:rPr>
              <w:t>C. sticking to</w:t>
            </w:r>
          </w:p>
        </w:tc>
        <w:tc>
          <w:tcPr>
            <w:tcW w:w="1850" w:type="dxa"/>
          </w:tcPr>
          <w:p>
            <w:pPr>
              <w:pStyle w:val="9"/>
              <w:ind w:left="413"/>
              <w:rPr>
                <w:sz w:val="21"/>
              </w:rPr>
            </w:pPr>
            <w:r>
              <w:rPr>
                <w:sz w:val="21"/>
              </w:rPr>
              <w:t>D. passing 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1" w:hRule="atLeast"/>
        </w:trPr>
        <w:tc>
          <w:tcPr>
            <w:tcW w:w="2159" w:type="dxa"/>
          </w:tcPr>
          <w:p>
            <w:pPr>
              <w:pStyle w:val="9"/>
              <w:spacing w:line="221" w:lineRule="exact"/>
              <w:rPr>
                <w:sz w:val="21"/>
              </w:rPr>
            </w:pPr>
            <w:r>
              <w:rPr>
                <w:sz w:val="21"/>
              </w:rPr>
              <w:t>60. A. promise</w:t>
            </w:r>
          </w:p>
        </w:tc>
        <w:tc>
          <w:tcPr>
            <w:tcW w:w="2137" w:type="dxa"/>
          </w:tcPr>
          <w:p>
            <w:pPr>
              <w:pStyle w:val="9"/>
              <w:spacing w:line="221" w:lineRule="exact"/>
              <w:ind w:left="411"/>
              <w:rPr>
                <w:sz w:val="21"/>
              </w:rPr>
            </w:pPr>
            <w:r>
              <w:rPr>
                <w:sz w:val="21"/>
              </w:rPr>
              <w:t>B. reminder</w:t>
            </w:r>
          </w:p>
        </w:tc>
        <w:tc>
          <w:tcPr>
            <w:tcW w:w="2060" w:type="dxa"/>
          </w:tcPr>
          <w:p>
            <w:pPr>
              <w:pStyle w:val="9"/>
              <w:spacing w:line="221" w:lineRule="exact"/>
              <w:ind w:left="373"/>
              <w:rPr>
                <w:sz w:val="21"/>
              </w:rPr>
            </w:pPr>
            <w:r>
              <w:rPr>
                <w:sz w:val="21"/>
              </w:rPr>
              <w:t>C. memory</w:t>
            </w:r>
          </w:p>
        </w:tc>
        <w:tc>
          <w:tcPr>
            <w:tcW w:w="1850" w:type="dxa"/>
          </w:tcPr>
          <w:p>
            <w:pPr>
              <w:pStyle w:val="9"/>
              <w:spacing w:line="221" w:lineRule="exact"/>
              <w:ind w:left="413"/>
              <w:rPr>
                <w:sz w:val="21"/>
              </w:rPr>
            </w:pPr>
            <w:r>
              <w:rPr>
                <w:sz w:val="21"/>
              </w:rPr>
              <w:t>D. chapter</w:t>
            </w:r>
          </w:p>
        </w:tc>
      </w:tr>
    </w:tbl>
    <w:p>
      <w:pPr>
        <w:pStyle w:val="3"/>
        <w:spacing w:before="9"/>
        <w:ind w:left="0"/>
        <w:rPr>
          <w:sz w:val="25"/>
        </w:rPr>
      </w:pPr>
    </w:p>
    <w:p>
      <w:pPr>
        <w:pStyle w:val="2"/>
      </w:pPr>
      <w:bookmarkStart w:id="9" w:name="第二节（共10小题：每小题1.5分，满分15分）"/>
      <w:bookmarkEnd w:id="9"/>
      <w:r>
        <w:t xml:space="preserve">第二节（共 </w:t>
      </w:r>
      <w:r>
        <w:rPr>
          <w:rFonts w:ascii="Times New Roman" w:eastAsia="Times New Roman"/>
        </w:rPr>
        <w:t xml:space="preserve">10 </w:t>
      </w:r>
      <w:r>
        <w:t xml:space="preserve">小题：每小题 </w:t>
      </w:r>
      <w:r>
        <w:rPr>
          <w:rFonts w:ascii="Times New Roman" w:eastAsia="Times New Roman"/>
        </w:rPr>
        <w:t xml:space="preserve">1.5 </w:t>
      </w:r>
      <w:r>
        <w:t xml:space="preserve">分，满分 </w:t>
      </w:r>
      <w:r>
        <w:rPr>
          <w:rFonts w:ascii="Times New Roman" w:eastAsia="Times New Roman"/>
        </w:rPr>
        <w:t xml:space="preserve">15 </w:t>
      </w:r>
      <w:r>
        <w:t>分）</w:t>
      </w:r>
    </w:p>
    <w:p>
      <w:pPr>
        <w:pStyle w:val="3"/>
        <w:spacing w:before="43"/>
        <w:ind w:left="575"/>
        <w:rPr>
          <w:rFonts w:hint="eastAsia" w:ascii="宋体" w:eastAsia="宋体"/>
        </w:rPr>
      </w:pPr>
      <w:r>
        <w:rPr>
          <w:rFonts w:hint="eastAsia" w:ascii="宋体" w:eastAsia="宋体"/>
        </w:rPr>
        <w:t xml:space="preserve">阅读下面短文，在空白处填入 </w:t>
      </w:r>
      <w:r>
        <w:t xml:space="preserve">1 </w:t>
      </w:r>
      <w:r>
        <w:rPr>
          <w:rFonts w:hint="eastAsia" w:ascii="宋体" w:eastAsia="宋体"/>
        </w:rPr>
        <w:t>个适当的单词或括号内单词的正确形式。</w:t>
      </w:r>
    </w:p>
    <w:p>
      <w:pPr>
        <w:pStyle w:val="3"/>
        <w:spacing w:before="57" w:line="309" w:lineRule="auto"/>
        <w:ind w:right="214" w:firstLine="420"/>
        <w:jc w:val="both"/>
      </w:pPr>
      <w:r>
        <w:t>The first “forest library” in Shanghai recently opened to the public. Known</w:t>
      </w:r>
      <w:r>
        <w:rPr>
          <w:u w:val="single"/>
        </w:rPr>
        <w:t xml:space="preserve">   61  </w:t>
      </w:r>
      <w:r>
        <w:t xml:space="preserve">  Read &amp; Joy    Forest, the forest library is located in the green space near Shanghai Library.  Covering</w:t>
      </w:r>
      <w:r>
        <w:rPr>
          <w:u w:val="single"/>
        </w:rPr>
        <w:t xml:space="preserve">  62  </w:t>
      </w:r>
      <w:r>
        <w:t xml:space="preserve"> area of   20,546 </w:t>
      </w:r>
      <w:r>
        <w:rPr>
          <w:b/>
        </w:rPr>
        <w:t>sq</w:t>
      </w:r>
      <w:r>
        <w:t>uare meters, it allows visitors to take a pleasant walk in the quiet green forest,</w:t>
      </w:r>
      <w:r>
        <w:rPr>
          <w:u w:val="single"/>
        </w:rPr>
        <w:t xml:space="preserve"> 63</w:t>
      </w:r>
      <w:r>
        <w:t xml:space="preserve"> includes  various kinds of</w:t>
      </w:r>
      <w:r>
        <w:rPr>
          <w:spacing w:val="-1"/>
        </w:rPr>
        <w:t xml:space="preserve"> </w:t>
      </w:r>
      <w:r>
        <w:t>trees.</w:t>
      </w:r>
    </w:p>
    <w:p>
      <w:pPr>
        <w:pStyle w:val="3"/>
        <w:spacing w:before="2"/>
        <w:ind w:left="575"/>
        <w:jc w:val="both"/>
      </w:pPr>
      <w:r>
        <w:t>The design of the forest library ensures minimal disturbance to the forest, with existing green spaces</w:t>
      </w:r>
    </w:p>
    <w:p>
      <w:pPr>
        <w:pStyle w:val="3"/>
        <w:spacing w:line="309" w:lineRule="auto"/>
        <w:ind w:right="215"/>
        <w:jc w:val="both"/>
      </w:pPr>
      <w:r>
        <w:rPr>
          <w:w w:val="99"/>
          <w:u w:val="single"/>
        </w:rPr>
        <w:t xml:space="preserve"> </w:t>
      </w:r>
      <w:r>
        <w:rPr>
          <w:u w:val="single"/>
        </w:rPr>
        <w:t xml:space="preserve">  </w:t>
      </w:r>
      <w:r>
        <w:rPr>
          <w:spacing w:val="1"/>
          <w:u w:val="single"/>
        </w:rPr>
        <w:t xml:space="preserve"> </w:t>
      </w:r>
      <w:r>
        <w:rPr>
          <w:u w:val="single"/>
        </w:rPr>
        <w:t xml:space="preserve">64  </w:t>
      </w:r>
      <w:r>
        <w:t xml:space="preserve"> (connect) by wooden walkways. And the open-air library </w:t>
      </w:r>
      <w:r>
        <w:rPr>
          <w:u w:val="single"/>
        </w:rPr>
        <w:t xml:space="preserve">  65  </w:t>
      </w:r>
      <w:r>
        <w:t xml:space="preserve"> (equip) with facilities such as benches and an information booth, giving readers the chance</w:t>
      </w:r>
      <w:r>
        <w:rPr>
          <w:u w:val="single"/>
        </w:rPr>
        <w:t xml:space="preserve"> 66</w:t>
      </w:r>
      <w:r>
        <w:t xml:space="preserve"> (relax) and  read  in  a  natural environment.</w:t>
      </w:r>
    </w:p>
    <w:p>
      <w:pPr>
        <w:pStyle w:val="3"/>
        <w:spacing w:before="2" w:line="309" w:lineRule="auto"/>
        <w:ind w:right="214" w:firstLine="420"/>
        <w:jc w:val="both"/>
      </w:pPr>
      <w:r>
        <w:t xml:space="preserve">“The green outdoor environment helps reduce the stress of eyes </w:t>
      </w:r>
      <w:r>
        <w:rPr>
          <w:u w:val="single"/>
        </w:rPr>
        <w:t xml:space="preserve">   67   </w:t>
      </w:r>
      <w:r>
        <w:t xml:space="preserve">  (effective). I will come back for sure,” said a 21-year-old college student named Wang Lei.</w:t>
      </w:r>
    </w:p>
    <w:p>
      <w:pPr>
        <w:pStyle w:val="3"/>
        <w:spacing w:before="1" w:line="302" w:lineRule="auto"/>
        <w:ind w:right="216" w:firstLine="420"/>
        <w:jc w:val="both"/>
      </w:pPr>
      <w:r>
        <w:t>Having a library in the woods</w:t>
      </w:r>
      <w:r>
        <w:rPr>
          <w:u w:val="single"/>
        </w:rPr>
        <w:t xml:space="preserve">  68 </w:t>
      </w:r>
      <w:r>
        <w:t xml:space="preserve"> (offer) different reading experiences to readers. Most of the   visitors to the forest library are young people and parents with their children, who either bury themselves in reading  </w:t>
      </w:r>
      <w:r>
        <w:rPr>
          <w:u w:val="single"/>
        </w:rPr>
        <w:t xml:space="preserve">    69    </w:t>
      </w:r>
      <w:r>
        <w:t xml:space="preserve">   take leisurely walks in the forest. “I was really impressed by the fresh air and the scents   </w:t>
      </w:r>
      <w:r>
        <w:rPr>
          <w:spacing w:val="7"/>
        </w:rPr>
        <w:t>(</w:t>
      </w:r>
      <w:r>
        <w:rPr>
          <w:rFonts w:hint="eastAsia" w:ascii="宋体" w:hAnsi="宋体" w:eastAsia="宋体"/>
          <w:spacing w:val="7"/>
        </w:rPr>
        <w:t>气味</w:t>
      </w:r>
      <w:r>
        <w:t>) of the trees here. The library makes it possible to enjoy reading in natural</w:t>
      </w:r>
      <w:r>
        <w:rPr>
          <w:u w:val="single"/>
        </w:rPr>
        <w:t xml:space="preserve"> 70</w:t>
      </w:r>
      <w:r>
        <w:rPr>
          <w:spacing w:val="32"/>
        </w:rPr>
        <w:t xml:space="preserve"> </w:t>
      </w:r>
      <w:r>
        <w:t>(surrounding),” said one reader sitting on a</w:t>
      </w:r>
      <w:r>
        <w:rPr>
          <w:spacing w:val="-2"/>
        </w:rPr>
        <w:t xml:space="preserve"> </w:t>
      </w:r>
      <w:r>
        <w:t>bench.</w:t>
      </w:r>
      <w:bookmarkStart w:id="11" w:name="_GoBack"/>
      <w:bookmarkEnd w:id="11"/>
    </w:p>
    <w:p>
      <w:pPr>
        <w:pStyle w:val="3"/>
        <w:spacing w:before="0"/>
        <w:ind w:left="0"/>
        <w:rPr>
          <w:sz w:val="20"/>
        </w:rPr>
      </w:pPr>
    </w:p>
    <w:p>
      <w:pPr>
        <w:pStyle w:val="2"/>
      </w:pPr>
      <w:bookmarkStart w:id="10" w:name="第四部分  写作（满分25分）"/>
      <w:bookmarkEnd w:id="10"/>
      <w:r>
        <w:rPr>
          <w:spacing w:val="13"/>
        </w:rPr>
        <w:t>第四部分 写作</w:t>
      </w:r>
      <w:r>
        <w:t>（</w:t>
      </w:r>
      <w:r>
        <w:rPr>
          <w:spacing w:val="-18"/>
        </w:rPr>
        <w:t xml:space="preserve">满分 </w:t>
      </w:r>
      <w:r>
        <w:rPr>
          <w:rFonts w:ascii="Times New Roman" w:eastAsia="Times New Roman"/>
        </w:rPr>
        <w:t xml:space="preserve">25 </w:t>
      </w:r>
      <w:r>
        <w:t>分）</w:t>
      </w:r>
    </w:p>
    <w:p>
      <w:pPr>
        <w:pStyle w:val="3"/>
        <w:spacing w:before="43"/>
        <w:ind w:left="575"/>
        <w:rPr>
          <w:rFonts w:hint="eastAsia" w:ascii="宋体" w:eastAsia="宋体"/>
        </w:rPr>
      </w:pPr>
      <w:r>
        <w:rPr>
          <w:rFonts w:hint="eastAsia" w:ascii="宋体" w:eastAsia="宋体"/>
        </w:rPr>
        <w:t>阅读下面材料，根据其内容和所给段落开头语续写两段，使之构成一篇完整的短文。</w:t>
      </w:r>
    </w:p>
    <w:p>
      <w:pPr>
        <w:pStyle w:val="3"/>
        <w:spacing w:before="57" w:line="309" w:lineRule="auto"/>
        <w:ind w:right="216" w:firstLine="420"/>
        <w:jc w:val="both"/>
      </w:pPr>
      <w:r>
        <w:t>Anna’s fear of beetles dated back to her childhood. These little bugs were always her nightmare. So when Ms. Castle assigned topics for the school science fair, the least thing Anna wanted was the beetles.</w:t>
      </w:r>
    </w:p>
    <w:p>
      <w:pPr>
        <w:spacing w:after="0" w:line="309" w:lineRule="auto"/>
        <w:jc w:val="both"/>
        <w:sectPr>
          <w:pgSz w:w="11910" w:h="16840"/>
          <w:pgMar w:top="1380" w:right="1200" w:bottom="280" w:left="1260" w:header="720" w:footer="720" w:gutter="0"/>
        </w:sectPr>
      </w:pPr>
    </w:p>
    <w:p>
      <w:pPr>
        <w:pStyle w:val="3"/>
        <w:spacing w:before="77" w:line="309" w:lineRule="auto"/>
        <w:ind w:right="219"/>
        <w:jc w:val="both"/>
      </w:pPr>
      <w:r>
        <w:t>But the paper placed on her desk read—Science topic: Beetle; Partner: Tali Perkins. Anna couldn’t believe her bad luck. Actually, Anna felt great pressure when she was with Tali, the smartest girl in class.</w:t>
      </w:r>
    </w:p>
    <w:p>
      <w:pPr>
        <w:pStyle w:val="3"/>
        <w:spacing w:before="1" w:line="309" w:lineRule="auto"/>
        <w:ind w:right="216" w:firstLine="420"/>
        <w:jc w:val="both"/>
      </w:pPr>
      <w:r>
        <w:t>According to Ms. Castle, there were mainly two tasks—to create a display and to talk about the  subject in front of others at the fair. The next day, Tali ran up to Anna and showered her with all sorts of information about beetles and even suggested that they catch live beetles in the park for display. Anna’s mouth dropped open at this idea, but Tali walked away before she could say</w:t>
      </w:r>
      <w:r>
        <w:rPr>
          <w:spacing w:val="-14"/>
        </w:rPr>
        <w:t xml:space="preserve"> </w:t>
      </w:r>
      <w:r>
        <w:t>anything.</w:t>
      </w:r>
    </w:p>
    <w:p>
      <w:pPr>
        <w:pStyle w:val="3"/>
        <w:spacing w:before="2" w:line="295" w:lineRule="auto"/>
        <w:ind w:right="217" w:firstLine="420"/>
        <w:jc w:val="both"/>
      </w:pPr>
      <w:r>
        <w:t>After an inner battle, Anna felt her feeling also counted, so she sent Tali an email and clearly explained her</w:t>
      </w:r>
      <w:r>
        <w:rPr>
          <w:spacing w:val="-1"/>
        </w:rPr>
        <w:t xml:space="preserve"> </w:t>
      </w:r>
      <w:r>
        <w:t>fear of</w:t>
      </w:r>
      <w:r>
        <w:rPr>
          <w:spacing w:val="-4"/>
        </w:rPr>
        <w:t xml:space="preserve"> </w:t>
      </w:r>
      <w:r>
        <w:t>beetles,</w:t>
      </w:r>
      <w:r>
        <w:rPr>
          <w:spacing w:val="-1"/>
        </w:rPr>
        <w:t xml:space="preserve"> </w:t>
      </w:r>
      <w:r>
        <w:t>hoping</w:t>
      </w:r>
      <w:r>
        <w:rPr>
          <w:spacing w:val="-1"/>
        </w:rPr>
        <w:t xml:space="preserve"> </w:t>
      </w:r>
      <w:r>
        <w:t>dead</w:t>
      </w:r>
      <w:r>
        <w:rPr>
          <w:spacing w:val="-2"/>
        </w:rPr>
        <w:t xml:space="preserve"> </w:t>
      </w:r>
      <w:r>
        <w:t>specimens</w:t>
      </w:r>
      <w:r>
        <w:rPr>
          <w:spacing w:val="-1"/>
        </w:rPr>
        <w:t xml:space="preserve"> (</w:t>
      </w:r>
      <w:r>
        <w:rPr>
          <w:rFonts w:hint="eastAsia" w:ascii="宋体" w:eastAsia="宋体"/>
        </w:rPr>
        <w:t>标本</w:t>
      </w:r>
      <w:r>
        <w:rPr>
          <w:spacing w:val="1"/>
        </w:rPr>
        <w:t xml:space="preserve">) </w:t>
      </w:r>
      <w:r>
        <w:t>would</w:t>
      </w:r>
      <w:r>
        <w:rPr>
          <w:spacing w:val="-2"/>
        </w:rPr>
        <w:t xml:space="preserve"> </w:t>
      </w:r>
      <w:r>
        <w:t>be used</w:t>
      </w:r>
      <w:r>
        <w:rPr>
          <w:spacing w:val="-1"/>
        </w:rPr>
        <w:t xml:space="preserve"> </w:t>
      </w:r>
      <w:r>
        <w:t>for</w:t>
      </w:r>
      <w:r>
        <w:rPr>
          <w:spacing w:val="-1"/>
        </w:rPr>
        <w:t xml:space="preserve"> </w:t>
      </w:r>
      <w:r>
        <w:t>the display.</w:t>
      </w:r>
    </w:p>
    <w:p>
      <w:pPr>
        <w:pStyle w:val="3"/>
        <w:spacing w:before="0" w:line="309" w:lineRule="auto"/>
        <w:ind w:right="215" w:firstLine="420"/>
        <w:jc w:val="both"/>
      </w:pPr>
      <w:r>
        <w:t>Surprisingly, Tali replied to the email instantly. She apologized for not realizing Anna’s panic earlier and shared her fear of speaking in public. “We both have our own fears. But I do think a live beetle can win us extra points. So why don’t we help each other, like real partners? ’ It never occurred to Anna that someone as excellent as Tali could also have fears. Considering there was no better choice, Anna came to accept Tali’s offer.</w:t>
      </w:r>
    </w:p>
    <w:p>
      <w:pPr>
        <w:pStyle w:val="3"/>
        <w:spacing w:before="0" w:line="309" w:lineRule="auto"/>
        <w:ind w:right="217" w:firstLine="420"/>
        <w:jc w:val="both"/>
      </w:pPr>
      <w:r>
        <w:t>The following days, Tali prepared Anna with dozens of colorful pictures of beetles to help her get  used to them, while Anna helped Tali get over her fear by practising their presentation together. Although the thought of catching live beetles still seemed scary, Anna finally decided to give it a try and joined Tali to the</w:t>
      </w:r>
      <w:r>
        <w:rPr>
          <w:spacing w:val="1"/>
        </w:rPr>
        <w:t xml:space="preserve"> </w:t>
      </w:r>
      <w:r>
        <w:t>park.</w:t>
      </w:r>
    </w:p>
    <w:p>
      <w:pPr>
        <w:pStyle w:val="3"/>
        <w:spacing w:before="11"/>
        <w:ind w:left="0"/>
        <w:rPr>
          <w:sz w:val="25"/>
        </w:rPr>
      </w:pPr>
    </w:p>
    <w:p>
      <w:pPr>
        <w:pStyle w:val="3"/>
        <w:spacing w:before="0"/>
        <w:rPr>
          <w:rFonts w:hint="eastAsia" w:ascii="宋体" w:eastAsia="宋体"/>
        </w:rPr>
      </w:pPr>
      <w:r>
        <w:rPr>
          <w:rFonts w:hint="eastAsia" w:ascii="宋体" w:eastAsia="宋体"/>
        </w:rPr>
        <w:t>注意：</w:t>
      </w:r>
    </w:p>
    <w:p>
      <w:pPr>
        <w:pStyle w:val="8"/>
        <w:numPr>
          <w:ilvl w:val="0"/>
          <w:numId w:val="5"/>
        </w:numPr>
        <w:tabs>
          <w:tab w:val="left" w:pos="735"/>
        </w:tabs>
        <w:spacing w:before="43" w:after="0" w:line="240" w:lineRule="auto"/>
        <w:ind w:left="734" w:right="0" w:hanging="160"/>
        <w:jc w:val="left"/>
        <w:rPr>
          <w:rFonts w:hint="eastAsia" w:ascii="宋体" w:eastAsia="宋体"/>
          <w:sz w:val="21"/>
        </w:rPr>
      </w:pPr>
      <w:r>
        <w:rPr>
          <w:rFonts w:hint="eastAsia" w:ascii="宋体" w:eastAsia="宋体"/>
          <w:w w:val="95"/>
          <w:sz w:val="21"/>
        </w:rPr>
        <w:t>续写</w:t>
      </w:r>
      <w:r>
        <w:rPr>
          <w:rFonts w:hint="eastAsia" w:ascii="宋体" w:eastAsia="宋体"/>
          <w:b/>
          <w:spacing w:val="-149"/>
          <w:w w:val="95"/>
          <w:sz w:val="21"/>
        </w:rPr>
        <w:t>两</w:t>
      </w:r>
      <w:r>
        <w:rPr>
          <w:rFonts w:hint="eastAsia" w:ascii="宋体" w:eastAsia="宋体"/>
          <w:spacing w:val="-58"/>
          <w:w w:val="95"/>
          <w:position w:val="-7"/>
          <w:sz w:val="21"/>
        </w:rPr>
        <w:t>．</w:t>
      </w:r>
      <w:r>
        <w:rPr>
          <w:rFonts w:hint="eastAsia" w:ascii="宋体" w:eastAsia="宋体"/>
          <w:b/>
          <w:spacing w:val="-149"/>
          <w:w w:val="95"/>
          <w:sz w:val="21"/>
        </w:rPr>
        <w:t>段</w:t>
      </w:r>
      <w:r>
        <w:rPr>
          <w:rFonts w:hint="eastAsia" w:ascii="宋体" w:eastAsia="宋体"/>
          <w:spacing w:val="-58"/>
          <w:w w:val="95"/>
          <w:position w:val="-7"/>
          <w:sz w:val="21"/>
        </w:rPr>
        <w:t>．</w:t>
      </w:r>
      <w:r>
        <w:rPr>
          <w:rFonts w:hint="eastAsia" w:ascii="宋体" w:eastAsia="宋体"/>
          <w:w w:val="95"/>
          <w:sz w:val="21"/>
        </w:rPr>
        <w:t>文字；</w:t>
      </w:r>
    </w:p>
    <w:p>
      <w:pPr>
        <w:pStyle w:val="8"/>
        <w:numPr>
          <w:ilvl w:val="0"/>
          <w:numId w:val="5"/>
        </w:numPr>
        <w:tabs>
          <w:tab w:val="left" w:pos="735"/>
        </w:tabs>
        <w:spacing w:before="30" w:after="0" w:line="240" w:lineRule="auto"/>
        <w:ind w:left="734" w:right="0" w:hanging="160"/>
        <w:jc w:val="left"/>
        <w:rPr>
          <w:rFonts w:hint="eastAsia" w:ascii="宋体" w:eastAsia="宋体"/>
          <w:sz w:val="21"/>
        </w:rPr>
      </w:pPr>
      <w:r>
        <w:rPr>
          <w:rFonts w:hint="eastAsia" w:ascii="宋体" w:eastAsia="宋体"/>
          <w:spacing w:val="-18"/>
          <w:sz w:val="21"/>
        </w:rPr>
        <w:t xml:space="preserve">词数 </w:t>
      </w:r>
      <w:r>
        <w:rPr>
          <w:sz w:val="21"/>
        </w:rPr>
        <w:t>150</w:t>
      </w:r>
      <w:r>
        <w:rPr>
          <w:spacing w:val="-3"/>
          <w:sz w:val="21"/>
        </w:rPr>
        <w:t xml:space="preserve"> </w:t>
      </w:r>
      <w:r>
        <w:rPr>
          <w:rFonts w:hint="eastAsia" w:ascii="宋体" w:eastAsia="宋体"/>
          <w:sz w:val="21"/>
        </w:rPr>
        <w:t>左右；</w:t>
      </w:r>
    </w:p>
    <w:p>
      <w:pPr>
        <w:pStyle w:val="8"/>
        <w:numPr>
          <w:ilvl w:val="0"/>
          <w:numId w:val="5"/>
        </w:numPr>
        <w:tabs>
          <w:tab w:val="left" w:pos="735"/>
        </w:tabs>
        <w:spacing w:before="43" w:after="22" w:line="240" w:lineRule="auto"/>
        <w:ind w:left="734" w:right="0" w:hanging="160"/>
        <w:jc w:val="left"/>
        <w:rPr>
          <w:rFonts w:hint="eastAsia" w:ascii="宋体" w:eastAsia="宋体"/>
          <w:sz w:val="21"/>
        </w:rPr>
      </w:pPr>
      <w:r>
        <w:rPr>
          <w:rFonts w:hint="eastAsia" w:ascii="宋体" w:eastAsia="宋体"/>
          <w:sz w:val="21"/>
        </w:rPr>
        <w:t>请按如下格式在答题卡的相应位置作答。</w:t>
      </w:r>
    </w:p>
    <w:p>
      <w:pPr>
        <w:pStyle w:val="3"/>
        <w:spacing w:before="0"/>
        <w:ind w:left="95"/>
        <w:rPr>
          <w:rFonts w:ascii="宋体"/>
          <w:sz w:val="20"/>
        </w:rPr>
      </w:pPr>
      <w:r>
        <w:rPr>
          <w:rFonts w:ascii="宋体"/>
          <w:sz w:val="20"/>
        </w:rPr>
        <w:pict>
          <v:shape id="_x0000_s1026" o:spid="_x0000_s1026" o:spt="202" type="#_x0000_t202" style="height:250.1pt;width:453.1pt;" filled="f" stroked="t" coordsize="21600,21600">
            <v:path/>
            <v:fill on="f" focussize="0,0"/>
            <v:stroke weight="0.48pt" color="#000000"/>
            <v:imagedata o:title=""/>
            <o:lock v:ext="edit"/>
            <v:textbox inset="0mm,0mm,0mm,0mm">
              <w:txbxContent>
                <w:p>
                  <w:pPr>
                    <w:pStyle w:val="3"/>
                    <w:spacing w:before="34"/>
                    <w:ind w:left="471"/>
                  </w:pPr>
                  <w:r>
                    <w:t>Armed with a flashlight one night, they found a big fallen tree in the park.</w:t>
                  </w:r>
                </w:p>
                <w:p>
                  <w:pPr>
                    <w:pStyle w:val="3"/>
                    <w:spacing w:before="0"/>
                    <w:ind w:left="0"/>
                    <w:rPr>
                      <w:sz w:val="22"/>
                    </w:rPr>
                  </w:pPr>
                </w:p>
                <w:p>
                  <w:pPr>
                    <w:pStyle w:val="3"/>
                    <w:spacing w:before="0"/>
                    <w:ind w:left="0"/>
                    <w:rPr>
                      <w:sz w:val="22"/>
                    </w:rPr>
                  </w:pPr>
                </w:p>
                <w:p>
                  <w:pPr>
                    <w:pStyle w:val="3"/>
                    <w:spacing w:before="0"/>
                    <w:ind w:left="0"/>
                    <w:rPr>
                      <w:sz w:val="22"/>
                    </w:rPr>
                  </w:pPr>
                </w:p>
                <w:p>
                  <w:pPr>
                    <w:pStyle w:val="3"/>
                    <w:spacing w:before="0"/>
                    <w:ind w:left="0"/>
                    <w:rPr>
                      <w:sz w:val="22"/>
                    </w:rPr>
                  </w:pPr>
                </w:p>
                <w:p>
                  <w:pPr>
                    <w:pStyle w:val="3"/>
                    <w:spacing w:before="0"/>
                    <w:ind w:left="0"/>
                    <w:rPr>
                      <w:sz w:val="22"/>
                    </w:rPr>
                  </w:pPr>
                </w:p>
                <w:p>
                  <w:pPr>
                    <w:pStyle w:val="3"/>
                    <w:spacing w:before="0"/>
                    <w:ind w:left="0"/>
                    <w:rPr>
                      <w:sz w:val="22"/>
                    </w:rPr>
                  </w:pPr>
                </w:p>
                <w:p>
                  <w:pPr>
                    <w:pStyle w:val="3"/>
                    <w:spacing w:before="0"/>
                    <w:ind w:left="0"/>
                    <w:rPr>
                      <w:sz w:val="22"/>
                    </w:rPr>
                  </w:pPr>
                </w:p>
                <w:p>
                  <w:pPr>
                    <w:pStyle w:val="3"/>
                    <w:spacing w:before="0"/>
                    <w:ind w:left="0"/>
                    <w:rPr>
                      <w:sz w:val="22"/>
                    </w:rPr>
                  </w:pPr>
                </w:p>
                <w:p>
                  <w:pPr>
                    <w:pStyle w:val="3"/>
                    <w:spacing w:before="1"/>
                    <w:ind w:left="0"/>
                    <w:rPr>
                      <w:sz w:val="20"/>
                    </w:rPr>
                  </w:pPr>
                </w:p>
                <w:p>
                  <w:pPr>
                    <w:pStyle w:val="3"/>
                    <w:spacing w:before="0"/>
                    <w:ind w:left="471"/>
                  </w:pPr>
                  <w:r>
                    <w:t>Then came the day for Tali and Anna to present their research at the fair.</w:t>
                  </w:r>
                </w:p>
              </w:txbxContent>
            </v:textbox>
            <w10:wrap type="none"/>
            <w10:anchorlock/>
          </v:shape>
        </w:pict>
      </w:r>
    </w:p>
    <w:sectPr>
      <w:pgSz w:w="11910" w:h="16840"/>
      <w:pgMar w:top="1380" w:right="1200" w:bottom="280" w:left="126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E306ED"/>
    <w:multiLevelType w:val="multilevel"/>
    <w:tmpl w:val="B5E306ED"/>
    <w:lvl w:ilvl="0" w:tentative="0">
      <w:start w:val="1"/>
      <w:numFmt w:val="decimal"/>
      <w:lvlText w:val="%1."/>
      <w:lvlJc w:val="left"/>
      <w:pPr>
        <w:ind w:left="734" w:hanging="159"/>
        <w:jc w:val="left"/>
      </w:pPr>
      <w:rPr>
        <w:rFonts w:hint="default" w:ascii="Times New Roman" w:hAnsi="Times New Roman" w:eastAsia="Times New Roman" w:cs="Times New Roman"/>
        <w:spacing w:val="0"/>
        <w:w w:val="99"/>
        <w:sz w:val="19"/>
        <w:szCs w:val="19"/>
        <w:lang w:val="en-US" w:eastAsia="zh-CN" w:bidi="ar-SA"/>
      </w:rPr>
    </w:lvl>
    <w:lvl w:ilvl="1" w:tentative="0">
      <w:start w:val="0"/>
      <w:numFmt w:val="bullet"/>
      <w:lvlText w:val="•"/>
      <w:lvlJc w:val="left"/>
      <w:pPr>
        <w:ind w:left="1610" w:hanging="159"/>
      </w:pPr>
      <w:rPr>
        <w:rFonts w:hint="default"/>
        <w:lang w:val="en-US" w:eastAsia="zh-CN" w:bidi="ar-SA"/>
      </w:rPr>
    </w:lvl>
    <w:lvl w:ilvl="2" w:tentative="0">
      <w:start w:val="0"/>
      <w:numFmt w:val="bullet"/>
      <w:lvlText w:val="•"/>
      <w:lvlJc w:val="left"/>
      <w:pPr>
        <w:ind w:left="2481" w:hanging="159"/>
      </w:pPr>
      <w:rPr>
        <w:rFonts w:hint="default"/>
        <w:lang w:val="en-US" w:eastAsia="zh-CN" w:bidi="ar-SA"/>
      </w:rPr>
    </w:lvl>
    <w:lvl w:ilvl="3" w:tentative="0">
      <w:start w:val="0"/>
      <w:numFmt w:val="bullet"/>
      <w:lvlText w:val="•"/>
      <w:lvlJc w:val="left"/>
      <w:pPr>
        <w:ind w:left="3351" w:hanging="159"/>
      </w:pPr>
      <w:rPr>
        <w:rFonts w:hint="default"/>
        <w:lang w:val="en-US" w:eastAsia="zh-CN" w:bidi="ar-SA"/>
      </w:rPr>
    </w:lvl>
    <w:lvl w:ilvl="4" w:tentative="0">
      <w:start w:val="0"/>
      <w:numFmt w:val="bullet"/>
      <w:lvlText w:val="•"/>
      <w:lvlJc w:val="left"/>
      <w:pPr>
        <w:ind w:left="4222" w:hanging="159"/>
      </w:pPr>
      <w:rPr>
        <w:rFonts w:hint="default"/>
        <w:lang w:val="en-US" w:eastAsia="zh-CN" w:bidi="ar-SA"/>
      </w:rPr>
    </w:lvl>
    <w:lvl w:ilvl="5" w:tentative="0">
      <w:start w:val="0"/>
      <w:numFmt w:val="bullet"/>
      <w:lvlText w:val="•"/>
      <w:lvlJc w:val="left"/>
      <w:pPr>
        <w:ind w:left="5093" w:hanging="159"/>
      </w:pPr>
      <w:rPr>
        <w:rFonts w:hint="default"/>
        <w:lang w:val="en-US" w:eastAsia="zh-CN" w:bidi="ar-SA"/>
      </w:rPr>
    </w:lvl>
    <w:lvl w:ilvl="6" w:tentative="0">
      <w:start w:val="0"/>
      <w:numFmt w:val="bullet"/>
      <w:lvlText w:val="•"/>
      <w:lvlJc w:val="left"/>
      <w:pPr>
        <w:ind w:left="5963" w:hanging="159"/>
      </w:pPr>
      <w:rPr>
        <w:rFonts w:hint="default"/>
        <w:lang w:val="en-US" w:eastAsia="zh-CN" w:bidi="ar-SA"/>
      </w:rPr>
    </w:lvl>
    <w:lvl w:ilvl="7" w:tentative="0">
      <w:start w:val="0"/>
      <w:numFmt w:val="bullet"/>
      <w:lvlText w:val="•"/>
      <w:lvlJc w:val="left"/>
      <w:pPr>
        <w:ind w:left="6834" w:hanging="159"/>
      </w:pPr>
      <w:rPr>
        <w:rFonts w:hint="default"/>
        <w:lang w:val="en-US" w:eastAsia="zh-CN" w:bidi="ar-SA"/>
      </w:rPr>
    </w:lvl>
    <w:lvl w:ilvl="8" w:tentative="0">
      <w:start w:val="0"/>
      <w:numFmt w:val="bullet"/>
      <w:lvlText w:val="•"/>
      <w:lvlJc w:val="left"/>
      <w:pPr>
        <w:ind w:left="7704" w:hanging="159"/>
      </w:pPr>
      <w:rPr>
        <w:rFonts w:hint="default"/>
        <w:lang w:val="en-US" w:eastAsia="zh-CN" w:bidi="ar-SA"/>
      </w:rPr>
    </w:lvl>
  </w:abstractNum>
  <w:abstractNum w:abstractNumId="1">
    <w:nsid w:val="BF205925"/>
    <w:multiLevelType w:val="multilevel"/>
    <w:tmpl w:val="BF205925"/>
    <w:lvl w:ilvl="0" w:tentative="0">
      <w:start w:val="1"/>
      <w:numFmt w:val="upperLetter"/>
      <w:lvlText w:val="%1."/>
      <w:lvlJc w:val="left"/>
      <w:pPr>
        <w:ind w:left="832" w:hanging="257"/>
        <w:jc w:val="left"/>
      </w:pPr>
      <w:rPr>
        <w:rFonts w:hint="default" w:ascii="Times New Roman" w:hAnsi="Times New Roman" w:eastAsia="Times New Roman" w:cs="Times New Roman"/>
        <w:w w:val="99"/>
        <w:sz w:val="21"/>
        <w:szCs w:val="21"/>
        <w:lang w:val="en-US" w:eastAsia="zh-CN" w:bidi="ar-SA"/>
      </w:rPr>
    </w:lvl>
    <w:lvl w:ilvl="1" w:tentative="0">
      <w:start w:val="0"/>
      <w:numFmt w:val="bullet"/>
      <w:lvlText w:val="•"/>
      <w:lvlJc w:val="left"/>
      <w:pPr>
        <w:ind w:left="1700" w:hanging="257"/>
      </w:pPr>
      <w:rPr>
        <w:rFonts w:hint="default"/>
        <w:lang w:val="en-US" w:eastAsia="zh-CN" w:bidi="ar-SA"/>
      </w:rPr>
    </w:lvl>
    <w:lvl w:ilvl="2" w:tentative="0">
      <w:start w:val="0"/>
      <w:numFmt w:val="bullet"/>
      <w:lvlText w:val="•"/>
      <w:lvlJc w:val="left"/>
      <w:pPr>
        <w:ind w:left="2561" w:hanging="257"/>
      </w:pPr>
      <w:rPr>
        <w:rFonts w:hint="default"/>
        <w:lang w:val="en-US" w:eastAsia="zh-CN" w:bidi="ar-SA"/>
      </w:rPr>
    </w:lvl>
    <w:lvl w:ilvl="3" w:tentative="0">
      <w:start w:val="0"/>
      <w:numFmt w:val="bullet"/>
      <w:lvlText w:val="•"/>
      <w:lvlJc w:val="left"/>
      <w:pPr>
        <w:ind w:left="3421" w:hanging="257"/>
      </w:pPr>
      <w:rPr>
        <w:rFonts w:hint="default"/>
        <w:lang w:val="en-US" w:eastAsia="zh-CN" w:bidi="ar-SA"/>
      </w:rPr>
    </w:lvl>
    <w:lvl w:ilvl="4" w:tentative="0">
      <w:start w:val="0"/>
      <w:numFmt w:val="bullet"/>
      <w:lvlText w:val="•"/>
      <w:lvlJc w:val="left"/>
      <w:pPr>
        <w:ind w:left="4282" w:hanging="257"/>
      </w:pPr>
      <w:rPr>
        <w:rFonts w:hint="default"/>
        <w:lang w:val="en-US" w:eastAsia="zh-CN" w:bidi="ar-SA"/>
      </w:rPr>
    </w:lvl>
    <w:lvl w:ilvl="5" w:tentative="0">
      <w:start w:val="0"/>
      <w:numFmt w:val="bullet"/>
      <w:lvlText w:val="•"/>
      <w:lvlJc w:val="left"/>
      <w:pPr>
        <w:ind w:left="5143" w:hanging="257"/>
      </w:pPr>
      <w:rPr>
        <w:rFonts w:hint="default"/>
        <w:lang w:val="en-US" w:eastAsia="zh-CN" w:bidi="ar-SA"/>
      </w:rPr>
    </w:lvl>
    <w:lvl w:ilvl="6" w:tentative="0">
      <w:start w:val="0"/>
      <w:numFmt w:val="bullet"/>
      <w:lvlText w:val="•"/>
      <w:lvlJc w:val="left"/>
      <w:pPr>
        <w:ind w:left="6003" w:hanging="257"/>
      </w:pPr>
      <w:rPr>
        <w:rFonts w:hint="default"/>
        <w:lang w:val="en-US" w:eastAsia="zh-CN" w:bidi="ar-SA"/>
      </w:rPr>
    </w:lvl>
    <w:lvl w:ilvl="7" w:tentative="0">
      <w:start w:val="0"/>
      <w:numFmt w:val="bullet"/>
      <w:lvlText w:val="•"/>
      <w:lvlJc w:val="left"/>
      <w:pPr>
        <w:ind w:left="6864" w:hanging="257"/>
      </w:pPr>
      <w:rPr>
        <w:rFonts w:hint="default"/>
        <w:lang w:val="en-US" w:eastAsia="zh-CN" w:bidi="ar-SA"/>
      </w:rPr>
    </w:lvl>
    <w:lvl w:ilvl="8" w:tentative="0">
      <w:start w:val="0"/>
      <w:numFmt w:val="bullet"/>
      <w:lvlText w:val="•"/>
      <w:lvlJc w:val="left"/>
      <w:pPr>
        <w:ind w:left="7724" w:hanging="257"/>
      </w:pPr>
      <w:rPr>
        <w:rFonts w:hint="default"/>
        <w:lang w:val="en-US" w:eastAsia="zh-CN" w:bidi="ar-SA"/>
      </w:rPr>
    </w:lvl>
  </w:abstractNum>
  <w:abstractNum w:abstractNumId="2">
    <w:nsid w:val="CF092B84"/>
    <w:multiLevelType w:val="multilevel"/>
    <w:tmpl w:val="CF092B84"/>
    <w:lvl w:ilvl="0" w:tentative="0">
      <w:start w:val="1"/>
      <w:numFmt w:val="decimal"/>
      <w:lvlText w:val="%1."/>
      <w:lvlJc w:val="left"/>
      <w:pPr>
        <w:ind w:left="367" w:hanging="212"/>
        <w:jc w:val="left"/>
      </w:pPr>
      <w:rPr>
        <w:rFonts w:hint="default" w:ascii="Times New Roman" w:hAnsi="Times New Roman" w:eastAsia="Times New Roman" w:cs="Times New Roman"/>
        <w:spacing w:val="0"/>
        <w:w w:val="99"/>
        <w:sz w:val="21"/>
        <w:szCs w:val="21"/>
        <w:lang w:val="en-US" w:eastAsia="zh-CN" w:bidi="ar-SA"/>
      </w:rPr>
    </w:lvl>
    <w:lvl w:ilvl="1" w:tentative="0">
      <w:start w:val="1"/>
      <w:numFmt w:val="upperLetter"/>
      <w:lvlText w:val="%2."/>
      <w:lvlJc w:val="left"/>
      <w:pPr>
        <w:ind w:left="412" w:hanging="257"/>
        <w:jc w:val="left"/>
      </w:pPr>
      <w:rPr>
        <w:rFonts w:hint="default" w:ascii="Times New Roman" w:hAnsi="Times New Roman" w:eastAsia="Times New Roman" w:cs="Times New Roman"/>
        <w:w w:val="99"/>
        <w:sz w:val="21"/>
        <w:szCs w:val="21"/>
        <w:lang w:val="en-US" w:eastAsia="zh-CN" w:bidi="ar-SA"/>
      </w:rPr>
    </w:lvl>
    <w:lvl w:ilvl="2" w:tentative="0">
      <w:start w:val="0"/>
      <w:numFmt w:val="bullet"/>
      <w:lvlText w:val="•"/>
      <w:lvlJc w:val="left"/>
      <w:pPr>
        <w:ind w:left="840" w:hanging="257"/>
      </w:pPr>
      <w:rPr>
        <w:rFonts w:hint="default"/>
        <w:lang w:val="en-US" w:eastAsia="zh-CN" w:bidi="ar-SA"/>
      </w:rPr>
    </w:lvl>
    <w:lvl w:ilvl="3" w:tentative="0">
      <w:start w:val="0"/>
      <w:numFmt w:val="bullet"/>
      <w:lvlText w:val="•"/>
      <w:lvlJc w:val="left"/>
      <w:pPr>
        <w:ind w:left="1915" w:hanging="257"/>
      </w:pPr>
      <w:rPr>
        <w:rFonts w:hint="default"/>
        <w:lang w:val="en-US" w:eastAsia="zh-CN" w:bidi="ar-SA"/>
      </w:rPr>
    </w:lvl>
    <w:lvl w:ilvl="4" w:tentative="0">
      <w:start w:val="0"/>
      <w:numFmt w:val="bullet"/>
      <w:lvlText w:val="•"/>
      <w:lvlJc w:val="left"/>
      <w:pPr>
        <w:ind w:left="2991" w:hanging="257"/>
      </w:pPr>
      <w:rPr>
        <w:rFonts w:hint="default"/>
        <w:lang w:val="en-US" w:eastAsia="zh-CN" w:bidi="ar-SA"/>
      </w:rPr>
    </w:lvl>
    <w:lvl w:ilvl="5" w:tentative="0">
      <w:start w:val="0"/>
      <w:numFmt w:val="bullet"/>
      <w:lvlText w:val="•"/>
      <w:lvlJc w:val="left"/>
      <w:pPr>
        <w:ind w:left="4067" w:hanging="257"/>
      </w:pPr>
      <w:rPr>
        <w:rFonts w:hint="default"/>
        <w:lang w:val="en-US" w:eastAsia="zh-CN" w:bidi="ar-SA"/>
      </w:rPr>
    </w:lvl>
    <w:lvl w:ilvl="6" w:tentative="0">
      <w:start w:val="0"/>
      <w:numFmt w:val="bullet"/>
      <w:lvlText w:val="•"/>
      <w:lvlJc w:val="left"/>
      <w:pPr>
        <w:ind w:left="5143" w:hanging="257"/>
      </w:pPr>
      <w:rPr>
        <w:rFonts w:hint="default"/>
        <w:lang w:val="en-US" w:eastAsia="zh-CN" w:bidi="ar-SA"/>
      </w:rPr>
    </w:lvl>
    <w:lvl w:ilvl="7" w:tentative="0">
      <w:start w:val="0"/>
      <w:numFmt w:val="bullet"/>
      <w:lvlText w:val="•"/>
      <w:lvlJc w:val="left"/>
      <w:pPr>
        <w:ind w:left="6218" w:hanging="257"/>
      </w:pPr>
      <w:rPr>
        <w:rFonts w:hint="default"/>
        <w:lang w:val="en-US" w:eastAsia="zh-CN" w:bidi="ar-SA"/>
      </w:rPr>
    </w:lvl>
    <w:lvl w:ilvl="8" w:tentative="0">
      <w:start w:val="0"/>
      <w:numFmt w:val="bullet"/>
      <w:lvlText w:val="•"/>
      <w:lvlJc w:val="left"/>
      <w:pPr>
        <w:ind w:left="7294" w:hanging="257"/>
      </w:pPr>
      <w:rPr>
        <w:rFonts w:hint="default"/>
        <w:lang w:val="en-US" w:eastAsia="zh-CN" w:bidi="ar-SA"/>
      </w:rPr>
    </w:lvl>
  </w:abstractNum>
  <w:abstractNum w:abstractNumId="3">
    <w:nsid w:val="0053208E"/>
    <w:multiLevelType w:val="multilevel"/>
    <w:tmpl w:val="0053208E"/>
    <w:lvl w:ilvl="0" w:tentative="0">
      <w:start w:val="1"/>
      <w:numFmt w:val="decimal"/>
      <w:lvlText w:val="%1."/>
      <w:lvlJc w:val="left"/>
      <w:pPr>
        <w:ind w:left="156" w:hanging="159"/>
        <w:jc w:val="left"/>
      </w:pPr>
      <w:rPr>
        <w:rFonts w:hint="default" w:ascii="Times New Roman" w:hAnsi="Times New Roman" w:eastAsia="Times New Roman" w:cs="Times New Roman"/>
        <w:spacing w:val="0"/>
        <w:w w:val="99"/>
        <w:sz w:val="19"/>
        <w:szCs w:val="19"/>
        <w:lang w:val="en-US" w:eastAsia="zh-CN" w:bidi="ar-SA"/>
      </w:rPr>
    </w:lvl>
    <w:lvl w:ilvl="1" w:tentative="0">
      <w:start w:val="0"/>
      <w:numFmt w:val="bullet"/>
      <w:lvlText w:val="•"/>
      <w:lvlJc w:val="left"/>
      <w:pPr>
        <w:ind w:left="1088" w:hanging="159"/>
      </w:pPr>
      <w:rPr>
        <w:rFonts w:hint="default"/>
        <w:lang w:val="en-US" w:eastAsia="zh-CN" w:bidi="ar-SA"/>
      </w:rPr>
    </w:lvl>
    <w:lvl w:ilvl="2" w:tentative="0">
      <w:start w:val="0"/>
      <w:numFmt w:val="bullet"/>
      <w:lvlText w:val="•"/>
      <w:lvlJc w:val="left"/>
      <w:pPr>
        <w:ind w:left="2017" w:hanging="159"/>
      </w:pPr>
      <w:rPr>
        <w:rFonts w:hint="default"/>
        <w:lang w:val="en-US" w:eastAsia="zh-CN" w:bidi="ar-SA"/>
      </w:rPr>
    </w:lvl>
    <w:lvl w:ilvl="3" w:tentative="0">
      <w:start w:val="0"/>
      <w:numFmt w:val="bullet"/>
      <w:lvlText w:val="•"/>
      <w:lvlJc w:val="left"/>
      <w:pPr>
        <w:ind w:left="2945" w:hanging="159"/>
      </w:pPr>
      <w:rPr>
        <w:rFonts w:hint="default"/>
        <w:lang w:val="en-US" w:eastAsia="zh-CN" w:bidi="ar-SA"/>
      </w:rPr>
    </w:lvl>
    <w:lvl w:ilvl="4" w:tentative="0">
      <w:start w:val="0"/>
      <w:numFmt w:val="bullet"/>
      <w:lvlText w:val="•"/>
      <w:lvlJc w:val="left"/>
      <w:pPr>
        <w:ind w:left="3874" w:hanging="159"/>
      </w:pPr>
      <w:rPr>
        <w:rFonts w:hint="default"/>
        <w:lang w:val="en-US" w:eastAsia="zh-CN" w:bidi="ar-SA"/>
      </w:rPr>
    </w:lvl>
    <w:lvl w:ilvl="5" w:tentative="0">
      <w:start w:val="0"/>
      <w:numFmt w:val="bullet"/>
      <w:lvlText w:val="•"/>
      <w:lvlJc w:val="left"/>
      <w:pPr>
        <w:ind w:left="4803" w:hanging="159"/>
      </w:pPr>
      <w:rPr>
        <w:rFonts w:hint="default"/>
        <w:lang w:val="en-US" w:eastAsia="zh-CN" w:bidi="ar-SA"/>
      </w:rPr>
    </w:lvl>
    <w:lvl w:ilvl="6" w:tentative="0">
      <w:start w:val="0"/>
      <w:numFmt w:val="bullet"/>
      <w:lvlText w:val="•"/>
      <w:lvlJc w:val="left"/>
      <w:pPr>
        <w:ind w:left="5731" w:hanging="159"/>
      </w:pPr>
      <w:rPr>
        <w:rFonts w:hint="default"/>
        <w:lang w:val="en-US" w:eastAsia="zh-CN" w:bidi="ar-SA"/>
      </w:rPr>
    </w:lvl>
    <w:lvl w:ilvl="7" w:tentative="0">
      <w:start w:val="0"/>
      <w:numFmt w:val="bullet"/>
      <w:lvlText w:val="•"/>
      <w:lvlJc w:val="left"/>
      <w:pPr>
        <w:ind w:left="6660" w:hanging="159"/>
      </w:pPr>
      <w:rPr>
        <w:rFonts w:hint="default"/>
        <w:lang w:val="en-US" w:eastAsia="zh-CN" w:bidi="ar-SA"/>
      </w:rPr>
    </w:lvl>
    <w:lvl w:ilvl="8" w:tentative="0">
      <w:start w:val="0"/>
      <w:numFmt w:val="bullet"/>
      <w:lvlText w:val="•"/>
      <w:lvlJc w:val="left"/>
      <w:pPr>
        <w:ind w:left="7588" w:hanging="159"/>
      </w:pPr>
      <w:rPr>
        <w:rFonts w:hint="default"/>
        <w:lang w:val="en-US" w:eastAsia="zh-CN" w:bidi="ar-SA"/>
      </w:rPr>
    </w:lvl>
  </w:abstractNum>
  <w:abstractNum w:abstractNumId="4">
    <w:nsid w:val="59ADCABA"/>
    <w:multiLevelType w:val="multilevel"/>
    <w:tmpl w:val="59ADCABA"/>
    <w:lvl w:ilvl="0" w:tentative="0">
      <w:start w:val="2"/>
      <w:numFmt w:val="upperLetter"/>
      <w:lvlText w:val="%1."/>
      <w:lvlJc w:val="left"/>
      <w:pPr>
        <w:ind w:left="820" w:hanging="245"/>
        <w:jc w:val="left"/>
      </w:pPr>
      <w:rPr>
        <w:rFonts w:hint="default" w:ascii="Times New Roman" w:hAnsi="Times New Roman" w:eastAsia="Times New Roman" w:cs="Times New Roman"/>
        <w:spacing w:val="-1"/>
        <w:w w:val="99"/>
        <w:sz w:val="21"/>
        <w:szCs w:val="21"/>
        <w:lang w:val="en-US" w:eastAsia="zh-CN" w:bidi="ar-SA"/>
      </w:rPr>
    </w:lvl>
    <w:lvl w:ilvl="1" w:tentative="0">
      <w:start w:val="0"/>
      <w:numFmt w:val="bullet"/>
      <w:lvlText w:val="•"/>
      <w:lvlJc w:val="left"/>
      <w:pPr>
        <w:ind w:left="1682" w:hanging="245"/>
      </w:pPr>
      <w:rPr>
        <w:rFonts w:hint="default"/>
        <w:lang w:val="en-US" w:eastAsia="zh-CN" w:bidi="ar-SA"/>
      </w:rPr>
    </w:lvl>
    <w:lvl w:ilvl="2" w:tentative="0">
      <w:start w:val="0"/>
      <w:numFmt w:val="bullet"/>
      <w:lvlText w:val="•"/>
      <w:lvlJc w:val="left"/>
      <w:pPr>
        <w:ind w:left="2545" w:hanging="245"/>
      </w:pPr>
      <w:rPr>
        <w:rFonts w:hint="default"/>
        <w:lang w:val="en-US" w:eastAsia="zh-CN" w:bidi="ar-SA"/>
      </w:rPr>
    </w:lvl>
    <w:lvl w:ilvl="3" w:tentative="0">
      <w:start w:val="0"/>
      <w:numFmt w:val="bullet"/>
      <w:lvlText w:val="•"/>
      <w:lvlJc w:val="left"/>
      <w:pPr>
        <w:ind w:left="3407" w:hanging="245"/>
      </w:pPr>
      <w:rPr>
        <w:rFonts w:hint="default"/>
        <w:lang w:val="en-US" w:eastAsia="zh-CN" w:bidi="ar-SA"/>
      </w:rPr>
    </w:lvl>
    <w:lvl w:ilvl="4" w:tentative="0">
      <w:start w:val="0"/>
      <w:numFmt w:val="bullet"/>
      <w:lvlText w:val="•"/>
      <w:lvlJc w:val="left"/>
      <w:pPr>
        <w:ind w:left="4270" w:hanging="245"/>
      </w:pPr>
      <w:rPr>
        <w:rFonts w:hint="default"/>
        <w:lang w:val="en-US" w:eastAsia="zh-CN" w:bidi="ar-SA"/>
      </w:rPr>
    </w:lvl>
    <w:lvl w:ilvl="5" w:tentative="0">
      <w:start w:val="0"/>
      <w:numFmt w:val="bullet"/>
      <w:lvlText w:val="•"/>
      <w:lvlJc w:val="left"/>
      <w:pPr>
        <w:ind w:left="5133" w:hanging="245"/>
      </w:pPr>
      <w:rPr>
        <w:rFonts w:hint="default"/>
        <w:lang w:val="en-US" w:eastAsia="zh-CN" w:bidi="ar-SA"/>
      </w:rPr>
    </w:lvl>
    <w:lvl w:ilvl="6" w:tentative="0">
      <w:start w:val="0"/>
      <w:numFmt w:val="bullet"/>
      <w:lvlText w:val="•"/>
      <w:lvlJc w:val="left"/>
      <w:pPr>
        <w:ind w:left="5995" w:hanging="245"/>
      </w:pPr>
      <w:rPr>
        <w:rFonts w:hint="default"/>
        <w:lang w:val="en-US" w:eastAsia="zh-CN" w:bidi="ar-SA"/>
      </w:rPr>
    </w:lvl>
    <w:lvl w:ilvl="7" w:tentative="0">
      <w:start w:val="0"/>
      <w:numFmt w:val="bullet"/>
      <w:lvlText w:val="•"/>
      <w:lvlJc w:val="left"/>
      <w:pPr>
        <w:ind w:left="6858" w:hanging="245"/>
      </w:pPr>
      <w:rPr>
        <w:rFonts w:hint="default"/>
        <w:lang w:val="en-US" w:eastAsia="zh-CN" w:bidi="ar-SA"/>
      </w:rPr>
    </w:lvl>
    <w:lvl w:ilvl="8" w:tentative="0">
      <w:start w:val="0"/>
      <w:numFmt w:val="bullet"/>
      <w:lvlText w:val="•"/>
      <w:lvlJc w:val="left"/>
      <w:pPr>
        <w:ind w:left="7720" w:hanging="245"/>
      </w:pPr>
      <w:rPr>
        <w:rFonts w:hint="default"/>
        <w:lang w:val="en-US" w:eastAsia="zh-CN" w:bidi="ar-SA"/>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
  <w:rsids>
    <w:rsidRoot w:val="00000000"/>
    <w:rsid w:val="5564469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en-US" w:eastAsia="zh-CN" w:bidi="ar-SA"/>
    </w:rPr>
  </w:style>
  <w:style w:type="paragraph" w:styleId="2">
    <w:name w:val="heading 1"/>
    <w:basedOn w:val="1"/>
    <w:next w:val="1"/>
    <w:qFormat/>
    <w:uiPriority w:val="1"/>
    <w:pPr>
      <w:ind w:left="155"/>
      <w:outlineLvl w:val="1"/>
    </w:pPr>
    <w:rPr>
      <w:rFonts w:ascii="宋体" w:hAnsi="宋体" w:eastAsia="宋体" w:cs="宋体"/>
      <w:b/>
      <w:bCs/>
      <w:sz w:val="21"/>
      <w:szCs w:val="21"/>
      <w:lang w:val="en-US" w:eastAsia="zh-CN" w:bidi="ar-SA"/>
    </w:rPr>
  </w:style>
  <w:style w:type="character" w:default="1" w:styleId="6">
    <w:name w:val="Default Paragraph Font"/>
    <w:semiHidden/>
    <w:unhideWhenUsed/>
    <w:uiPriority w:val="1"/>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qFormat/>
    <w:uiPriority w:val="1"/>
    <w:pPr>
      <w:spacing w:before="70"/>
      <w:ind w:left="155"/>
    </w:pPr>
    <w:rPr>
      <w:rFonts w:ascii="Times New Roman" w:hAnsi="Times New Roman" w:eastAsia="Times New Roman" w:cs="Times New Roman"/>
      <w:sz w:val="21"/>
      <w:szCs w:val="21"/>
      <w:lang w:val="en-US" w:eastAsia="zh-CN" w:bidi="ar-SA"/>
    </w:rPr>
  </w:style>
  <w:style w:type="paragraph" w:styleId="4">
    <w:name w:val="Title"/>
    <w:basedOn w:val="1"/>
    <w:qFormat/>
    <w:uiPriority w:val="1"/>
    <w:pPr>
      <w:spacing w:before="226" w:line="620" w:lineRule="exact"/>
      <w:ind w:left="156" w:right="38"/>
      <w:jc w:val="center"/>
    </w:pPr>
    <w:rPr>
      <w:rFonts w:ascii="宋体" w:hAnsi="宋体" w:eastAsia="宋体" w:cs="宋体"/>
      <w:b/>
      <w:bCs/>
      <w:sz w:val="28"/>
      <w:szCs w:val="28"/>
      <w:lang w:val="en-US" w:eastAsia="zh-CN" w:bidi="ar-SA"/>
    </w:rPr>
  </w:style>
  <w:style w:type="table" w:customStyle="1" w:styleId="7">
    <w:name w:val="Table Normal"/>
    <w:semiHidden/>
    <w:unhideWhenUsed/>
    <w:qFormat/>
    <w:uiPriority w:val="2"/>
    <w:tblPr>
      <w:tblLayout w:type="fixed"/>
      <w:tblCellMar>
        <w:top w:w="0" w:type="dxa"/>
        <w:left w:w="0" w:type="dxa"/>
        <w:bottom w:w="0" w:type="dxa"/>
        <w:right w:w="0" w:type="dxa"/>
      </w:tblCellMar>
    </w:tblPr>
  </w:style>
  <w:style w:type="paragraph" w:styleId="8">
    <w:name w:val="List Paragraph"/>
    <w:basedOn w:val="1"/>
    <w:qFormat/>
    <w:uiPriority w:val="1"/>
    <w:pPr>
      <w:spacing w:before="71"/>
      <w:ind w:left="472" w:hanging="258"/>
    </w:pPr>
    <w:rPr>
      <w:rFonts w:ascii="Times New Roman" w:hAnsi="Times New Roman" w:eastAsia="Times New Roman" w:cs="Times New Roman"/>
      <w:lang w:val="en-US" w:eastAsia="zh-CN" w:bidi="ar-SA"/>
    </w:rPr>
  </w:style>
  <w:style w:type="paragraph" w:customStyle="1" w:styleId="9">
    <w:name w:val="Table Paragraph"/>
    <w:basedOn w:val="1"/>
    <w:qFormat/>
    <w:uiPriority w:val="1"/>
    <w:pPr>
      <w:spacing w:before="30"/>
      <w:ind w:left="50"/>
    </w:pPr>
    <w:rPr>
      <w:rFonts w:ascii="Times New Roman" w:hAnsi="Times New Roman" w:eastAsia="Times New Roman"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ScaleCrop>false</ScaleCrop>
  <LinksUpToDate>false</LinksUpToDate>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2023-07-05T10:55:00Z</dcterms:created>
  <dc:creator>rbm.xkw.com</dc:creator>
  <cp:lastModifiedBy>24147</cp:lastModifiedBy>
  <dcterms:modified xsi:type="dcterms:W3CDTF">2023-07-05T10:58:15Z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Aspose Ltd.</vt:lpwstr>
  </property>
  <property fmtid="{D5CDD505-2E9C-101B-9397-08002B2CF9AE}" pid="3" name="LastSaved">
    <vt:filetime>2023-07-05T00:00:00Z</vt:filetime>
  </property>
  <property fmtid="{D5CDD505-2E9C-101B-9397-08002B2CF9AE}" pid="4" name="KSOProductBuildVer">
    <vt:lpwstr>2052-11.8.2.8411</vt:lpwstr>
  </property>
</Properties>
</file>