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7"/>
        <w:ind w:left="2341" w:right="2658" w:firstLine="0"/>
        <w:jc w:val="center"/>
        <w:rPr>
          <w:rFonts w:hint="eastAsia" w:ascii="黑体" w:eastAsia="黑体"/>
          <w:sz w:val="28"/>
        </w:rPr>
      </w:pPr>
      <w:r>
        <w:rPr>
          <w:rFonts w:hint="eastAsia" w:ascii="黑体" w:eastAsia="黑体"/>
          <w:sz w:val="28"/>
        </w:rPr>
        <w:t>2019 学年第一学期五校联考试题</w:t>
      </w:r>
    </w:p>
    <w:p>
      <w:pPr>
        <w:pStyle w:val="4"/>
        <w:spacing w:before="12"/>
        <w:ind w:left="0"/>
        <w:rPr>
          <w:rFonts w:ascii="黑体"/>
          <w:sz w:val="15"/>
        </w:rPr>
      </w:pPr>
    </w:p>
    <w:p>
      <w:pPr>
        <w:spacing w:before="61"/>
        <w:ind w:left="2274" w:right="2658" w:firstLine="0"/>
        <w:jc w:val="center"/>
        <w:rPr>
          <w:rFonts w:hint="eastAsia" w:ascii="黑体" w:eastAsia="黑体"/>
          <w:sz w:val="28"/>
        </w:rPr>
      </w:pPr>
      <w:r>
        <w:rPr>
          <w:rFonts w:hint="eastAsia" w:ascii="黑体" w:eastAsia="黑体"/>
          <w:sz w:val="28"/>
        </w:rPr>
        <w:t>高三年级英语学科</w:t>
      </w:r>
    </w:p>
    <w:p>
      <w:pPr>
        <w:spacing w:before="135"/>
        <w:ind w:left="2269" w:right="2658" w:firstLine="0"/>
        <w:jc w:val="center"/>
        <w:rPr>
          <w:rFonts w:hint="eastAsia" w:ascii="黑体" w:eastAsia="黑体"/>
          <w:sz w:val="24"/>
        </w:rPr>
      </w:pPr>
      <w:r>
        <w:rPr>
          <w:rFonts w:hint="eastAsia" w:ascii="黑体" w:eastAsia="黑体"/>
          <w:sz w:val="24"/>
        </w:rPr>
        <w:t>命题：杭州高级中学</w:t>
      </w:r>
    </w:p>
    <w:p>
      <w:pPr>
        <w:pStyle w:val="4"/>
        <w:spacing w:before="23"/>
        <w:ind w:left="572"/>
        <w:rPr>
          <w:rFonts w:hint="eastAsia" w:ascii="宋体" w:eastAsia="宋体"/>
        </w:rPr>
      </w:pPr>
      <w:r>
        <w:rPr>
          <w:rFonts w:hint="eastAsia" w:ascii="宋体" w:eastAsia="宋体"/>
        </w:rPr>
        <w:t>考生须知：</w:t>
      </w:r>
    </w:p>
    <w:p>
      <w:pPr>
        <w:pStyle w:val="8"/>
        <w:numPr>
          <w:ilvl w:val="0"/>
          <w:numId w:val="1"/>
        </w:numPr>
        <w:tabs>
          <w:tab w:val="left" w:pos="1309"/>
        </w:tabs>
        <w:spacing w:before="43" w:after="0" w:line="240" w:lineRule="auto"/>
        <w:ind w:left="1308" w:right="0" w:hanging="317"/>
        <w:jc w:val="left"/>
        <w:rPr>
          <w:rFonts w:hint="eastAsia" w:ascii="宋体" w:eastAsia="宋体"/>
          <w:sz w:val="21"/>
        </w:rPr>
      </w:pPr>
      <w:r>
        <w:rPr>
          <w:rFonts w:hint="eastAsia" w:ascii="宋体" w:eastAsia="宋体"/>
          <w:spacing w:val="-11"/>
          <w:sz w:val="21"/>
        </w:rPr>
        <w:t xml:space="preserve">本卷满分 </w:t>
      </w:r>
      <w:r>
        <w:rPr>
          <w:rFonts w:hint="eastAsia" w:ascii="宋体" w:eastAsia="宋体"/>
          <w:sz w:val="21"/>
        </w:rPr>
        <w:t>150</w:t>
      </w:r>
      <w:r>
        <w:rPr>
          <w:rFonts w:hint="eastAsia" w:ascii="宋体" w:eastAsia="宋体"/>
          <w:spacing w:val="-15"/>
          <w:sz w:val="21"/>
        </w:rPr>
        <w:t xml:space="preserve"> 分，考试时间 </w:t>
      </w:r>
      <w:r>
        <w:rPr>
          <w:rFonts w:hint="eastAsia" w:ascii="宋体" w:eastAsia="宋体"/>
          <w:sz w:val="21"/>
        </w:rPr>
        <w:t>120</w:t>
      </w:r>
      <w:r>
        <w:rPr>
          <w:rFonts w:hint="eastAsia" w:ascii="宋体" w:eastAsia="宋体"/>
          <w:spacing w:val="-14"/>
          <w:sz w:val="21"/>
        </w:rPr>
        <w:t xml:space="preserve"> 分钟；</w:t>
      </w:r>
    </w:p>
    <w:p>
      <w:pPr>
        <w:pStyle w:val="8"/>
        <w:numPr>
          <w:ilvl w:val="0"/>
          <w:numId w:val="1"/>
        </w:numPr>
        <w:tabs>
          <w:tab w:val="left" w:pos="1309"/>
        </w:tabs>
        <w:spacing w:before="43" w:after="0" w:line="240" w:lineRule="auto"/>
        <w:ind w:left="1308" w:right="0" w:hanging="317"/>
        <w:jc w:val="left"/>
        <w:rPr>
          <w:rFonts w:hint="eastAsia" w:ascii="宋体" w:eastAsia="宋体"/>
          <w:sz w:val="21"/>
        </w:rPr>
      </w:pPr>
      <w:r>
        <w:rPr>
          <w:rFonts w:hint="eastAsia" w:ascii="宋体" w:eastAsia="宋体"/>
          <w:sz w:val="21"/>
        </w:rPr>
        <w:t>答题前，在答题卷指定区域填写学校、班级、姓名、试场号、座位号及准考证号。</w:t>
      </w:r>
    </w:p>
    <w:p>
      <w:pPr>
        <w:pStyle w:val="8"/>
        <w:numPr>
          <w:ilvl w:val="0"/>
          <w:numId w:val="1"/>
        </w:numPr>
        <w:tabs>
          <w:tab w:val="left" w:pos="1309"/>
        </w:tabs>
        <w:spacing w:before="43" w:after="0" w:line="240" w:lineRule="auto"/>
        <w:ind w:left="1308" w:right="0" w:hanging="317"/>
        <w:jc w:val="left"/>
        <w:rPr>
          <w:rFonts w:hint="eastAsia" w:ascii="宋体" w:eastAsia="宋体"/>
          <w:sz w:val="21"/>
        </w:rPr>
      </w:pPr>
      <w:r>
        <w:rPr>
          <w:rFonts w:hint="eastAsia" w:ascii="宋体" w:eastAsia="宋体"/>
          <w:sz w:val="21"/>
        </w:rPr>
        <w:t>所有答案必须写在答题卷上，写在试卷上无效；</w:t>
      </w:r>
    </w:p>
    <w:p>
      <w:pPr>
        <w:pStyle w:val="8"/>
        <w:numPr>
          <w:ilvl w:val="0"/>
          <w:numId w:val="1"/>
        </w:numPr>
        <w:tabs>
          <w:tab w:val="left" w:pos="1309"/>
        </w:tabs>
        <w:spacing w:before="42" w:after="0" w:line="240" w:lineRule="auto"/>
        <w:ind w:left="1308" w:right="0" w:hanging="317"/>
        <w:jc w:val="left"/>
        <w:rPr>
          <w:rFonts w:hint="eastAsia" w:ascii="宋体" w:eastAsia="宋体"/>
          <w:sz w:val="21"/>
        </w:rPr>
      </w:pPr>
      <w:r>
        <w:rPr>
          <w:rFonts w:hint="eastAsia" w:ascii="宋体" w:eastAsia="宋体"/>
          <w:sz w:val="21"/>
        </w:rPr>
        <w:t>考试结束后，只需上交答题卷。</w:t>
      </w:r>
    </w:p>
    <w:p>
      <w:pPr>
        <w:pStyle w:val="4"/>
        <w:spacing w:before="4"/>
        <w:ind w:left="0"/>
        <w:rPr>
          <w:rFonts w:ascii="宋体"/>
          <w:sz w:val="26"/>
        </w:rPr>
      </w:pPr>
    </w:p>
    <w:p>
      <w:pPr>
        <w:pStyle w:val="2"/>
        <w:ind w:left="3349"/>
      </w:pPr>
      <w:r>
        <w:t>第Ⅰ卷（选择题部分）</w:t>
      </w:r>
    </w:p>
    <w:p>
      <w:pPr>
        <w:pStyle w:val="3"/>
        <w:spacing w:before="23"/>
        <w:rPr>
          <w:rFonts w:hint="eastAsia" w:ascii="新宋体" w:hAnsi="新宋体" w:eastAsia="新宋体" w:cs="新宋体"/>
        </w:rPr>
      </w:pPr>
      <w:r>
        <w:rPr>
          <w:rFonts w:hint="eastAsia" w:ascii="新宋体" w:hAnsi="新宋体" w:eastAsia="新宋体" w:cs="新宋体"/>
        </w:rPr>
        <w:t>第一部分 听力（共两节，满分 30 分）</w:t>
      </w:r>
    </w:p>
    <w:p>
      <w:pPr>
        <w:pStyle w:val="4"/>
        <w:spacing w:before="43"/>
        <w:rPr>
          <w:rFonts w:hint="eastAsia" w:ascii="新宋体" w:hAnsi="新宋体" w:eastAsia="新宋体" w:cs="新宋体"/>
        </w:rPr>
      </w:pPr>
      <w:r>
        <w:rPr>
          <w:rFonts w:hint="eastAsia" w:ascii="新宋体" w:hAnsi="新宋体" w:eastAsia="新宋体" w:cs="新宋体"/>
        </w:rPr>
        <w:t>第一节（共 5 小题；每小题 1.5 分，满分 7.5 分)</w:t>
      </w:r>
    </w:p>
    <w:p>
      <w:pPr>
        <w:pStyle w:val="4"/>
        <w:spacing w:before="43" w:line="278" w:lineRule="auto"/>
        <w:ind w:right="150" w:firstLine="420"/>
        <w:jc w:val="both"/>
        <w:rPr>
          <w:rFonts w:hint="eastAsia" w:ascii="新宋体" w:hAnsi="新宋体" w:eastAsia="新宋体" w:cs="新宋体"/>
        </w:rPr>
      </w:pPr>
      <w:r>
        <w:rPr>
          <w:rFonts w:hint="eastAsia" w:ascii="新宋体" w:hAnsi="新宋体" w:eastAsia="新宋体" w:cs="新宋体"/>
          <w:spacing w:val="-11"/>
        </w:rPr>
        <w:t xml:space="preserve">听下面 </w:t>
      </w:r>
      <w:r>
        <w:rPr>
          <w:rFonts w:hint="eastAsia" w:ascii="新宋体" w:hAnsi="新宋体" w:eastAsia="新宋体" w:cs="新宋体"/>
        </w:rPr>
        <w:t xml:space="preserve">5 </w:t>
      </w:r>
      <w:r>
        <w:rPr>
          <w:rFonts w:hint="eastAsia" w:ascii="新宋体" w:hAnsi="新宋体" w:eastAsia="新宋体" w:cs="新宋体"/>
          <w:spacing w:val="-3"/>
        </w:rPr>
        <w:t xml:space="preserve">段对话，每段对话后有一个小题，从题中所给的 </w:t>
      </w:r>
      <w:r>
        <w:rPr>
          <w:rFonts w:hint="eastAsia" w:ascii="新宋体" w:hAnsi="新宋体" w:eastAsia="新宋体" w:cs="新宋体"/>
        </w:rPr>
        <w:t>A、B、C 三个选项中选出最佳选</w:t>
      </w:r>
      <w:r>
        <w:rPr>
          <w:rFonts w:hint="eastAsia" w:ascii="新宋体" w:hAnsi="新宋体" w:eastAsia="新宋体" w:cs="新宋体"/>
          <w:spacing w:val="-3"/>
        </w:rPr>
        <w:t xml:space="preserve">项。听完每段对话后，你都有 </w:t>
      </w:r>
      <w:r>
        <w:rPr>
          <w:rFonts w:hint="eastAsia" w:ascii="新宋体" w:hAnsi="新宋体" w:eastAsia="新宋体" w:cs="新宋体"/>
        </w:rPr>
        <w:t>10 秒钟的时间来回答有关小题和阅读下一小题，每段对话仅读一遍。</w:t>
      </w:r>
    </w:p>
    <w:p>
      <w:pPr>
        <w:pStyle w:val="8"/>
        <w:numPr>
          <w:ilvl w:val="0"/>
          <w:numId w:val="2"/>
        </w:numPr>
        <w:tabs>
          <w:tab w:val="left" w:pos="360"/>
        </w:tabs>
        <w:spacing w:before="13" w:after="0" w:line="240" w:lineRule="auto"/>
        <w:ind w:left="359" w:right="0" w:hanging="208"/>
        <w:jc w:val="left"/>
        <w:rPr>
          <w:sz w:val="21"/>
        </w:rPr>
      </w:pPr>
      <w:r>
        <w:rPr>
          <w:sz w:val="21"/>
        </w:rPr>
        <w:t>What would the man like to</w:t>
      </w:r>
      <w:r>
        <w:rPr>
          <w:spacing w:val="4"/>
          <w:sz w:val="21"/>
        </w:rPr>
        <w:t xml:space="preserve"> </w:t>
      </w:r>
      <w:r>
        <w:rPr>
          <w:sz w:val="21"/>
        </w:rPr>
        <w:t>do?</w:t>
      </w:r>
    </w:p>
    <w:p>
      <w:pPr>
        <w:pStyle w:val="4"/>
        <w:tabs>
          <w:tab w:val="left" w:pos="3092"/>
          <w:tab w:val="left" w:pos="6032"/>
        </w:tabs>
        <w:spacing w:before="71"/>
        <w:ind w:left="572"/>
      </w:pPr>
      <w:r>
        <w:t xml:space="preserve">A. </w:t>
      </w:r>
      <w:r>
        <w:rPr>
          <w:spacing w:val="-6"/>
        </w:rPr>
        <w:t xml:space="preserve">To </w:t>
      </w:r>
      <w:r>
        <w:t>visit</w:t>
      </w:r>
      <w:r>
        <w:rPr>
          <w:spacing w:val="-8"/>
        </w:rPr>
        <w:t xml:space="preserve"> </w:t>
      </w:r>
      <w:r>
        <w:t>his</w:t>
      </w:r>
      <w:r>
        <w:rPr>
          <w:spacing w:val="-3"/>
        </w:rPr>
        <w:t xml:space="preserve"> </w:t>
      </w:r>
      <w:r>
        <w:t>brother.</w:t>
      </w:r>
      <w:r>
        <w:tab/>
      </w:r>
      <w:r>
        <w:t xml:space="preserve">B. </w:t>
      </w:r>
      <w:r>
        <w:rPr>
          <w:spacing w:val="-6"/>
        </w:rPr>
        <w:t xml:space="preserve">To </w:t>
      </w:r>
      <w:r>
        <w:t>have dinner</w:t>
      </w:r>
      <w:r>
        <w:rPr>
          <w:spacing w:val="-6"/>
        </w:rPr>
        <w:t xml:space="preserve"> </w:t>
      </w:r>
      <w:r>
        <w:t>with</w:t>
      </w:r>
      <w:r>
        <w:rPr>
          <w:spacing w:val="1"/>
        </w:rPr>
        <w:t xml:space="preserve"> </w:t>
      </w:r>
      <w:r>
        <w:rPr>
          <w:spacing w:val="-3"/>
        </w:rPr>
        <w:t>her.</w:t>
      </w:r>
      <w:r>
        <w:rPr>
          <w:spacing w:val="-3"/>
        </w:rPr>
        <w:tab/>
      </w:r>
      <w:r>
        <w:t xml:space="preserve">C. </w:t>
      </w:r>
      <w:r>
        <w:rPr>
          <w:spacing w:val="-6"/>
        </w:rPr>
        <w:t xml:space="preserve">To </w:t>
      </w:r>
      <w:r>
        <w:t>watch</w:t>
      </w:r>
      <w:r>
        <w:rPr>
          <w:spacing w:val="1"/>
        </w:rPr>
        <w:t xml:space="preserve"> </w:t>
      </w:r>
      <w:r>
        <w:t>films.</w:t>
      </w:r>
    </w:p>
    <w:p>
      <w:pPr>
        <w:pStyle w:val="8"/>
        <w:numPr>
          <w:ilvl w:val="0"/>
          <w:numId w:val="2"/>
        </w:numPr>
        <w:tabs>
          <w:tab w:val="left" w:pos="360"/>
        </w:tabs>
        <w:spacing w:before="70" w:after="0" w:line="240" w:lineRule="auto"/>
        <w:ind w:left="359" w:right="0" w:hanging="208"/>
        <w:jc w:val="left"/>
        <w:rPr>
          <w:sz w:val="21"/>
        </w:rPr>
      </w:pPr>
      <w:r>
        <w:rPr>
          <w:sz w:val="21"/>
        </w:rPr>
        <w:t>What time is it</w:t>
      </w:r>
      <w:r>
        <w:rPr>
          <w:spacing w:val="1"/>
          <w:sz w:val="21"/>
        </w:rPr>
        <w:t xml:space="preserve"> </w:t>
      </w:r>
      <w:r>
        <w:rPr>
          <w:sz w:val="21"/>
        </w:rPr>
        <w:t>now?</w:t>
      </w:r>
    </w:p>
    <w:p>
      <w:pPr>
        <w:pStyle w:val="4"/>
        <w:tabs>
          <w:tab w:val="left" w:pos="3092"/>
          <w:tab w:val="left" w:pos="6032"/>
        </w:tabs>
        <w:spacing w:before="71"/>
        <w:ind w:left="572"/>
      </w:pPr>
      <w:r>
        <w:t>A.</w:t>
      </w:r>
      <w:r>
        <w:rPr>
          <w:spacing w:val="-2"/>
        </w:rPr>
        <w:t xml:space="preserve"> </w:t>
      </w:r>
      <w:r>
        <w:t>4</w:t>
      </w:r>
      <w:r>
        <w:rPr>
          <w:spacing w:val="-1"/>
        </w:rPr>
        <w:t xml:space="preserve"> </w:t>
      </w:r>
      <w:r>
        <w:t>o’clock.</w:t>
      </w:r>
      <w:r>
        <w:tab/>
      </w:r>
      <w:r>
        <w:t>B.</w:t>
      </w:r>
      <w:r>
        <w:rPr>
          <w:spacing w:val="2"/>
        </w:rPr>
        <w:t xml:space="preserve"> </w:t>
      </w:r>
      <w:r>
        <w:t>5</w:t>
      </w:r>
      <w:r>
        <w:rPr>
          <w:spacing w:val="-3"/>
        </w:rPr>
        <w:t xml:space="preserve"> </w:t>
      </w:r>
      <w:r>
        <w:t>o’clock.</w:t>
      </w:r>
      <w:r>
        <w:tab/>
      </w:r>
      <w:r>
        <w:t>C. 7</w:t>
      </w:r>
      <w:r>
        <w:rPr>
          <w:spacing w:val="1"/>
        </w:rPr>
        <w:t xml:space="preserve"> </w:t>
      </w:r>
      <w:r>
        <w:t>o’clock.</w:t>
      </w:r>
    </w:p>
    <w:p>
      <w:pPr>
        <w:pStyle w:val="8"/>
        <w:numPr>
          <w:ilvl w:val="0"/>
          <w:numId w:val="2"/>
        </w:numPr>
        <w:tabs>
          <w:tab w:val="left" w:pos="360"/>
        </w:tabs>
        <w:spacing w:before="70" w:after="0" w:line="240" w:lineRule="auto"/>
        <w:ind w:left="359" w:right="0" w:hanging="208"/>
        <w:jc w:val="left"/>
        <w:rPr>
          <w:sz w:val="21"/>
        </w:rPr>
      </w:pPr>
      <w:r>
        <w:rPr>
          <w:sz w:val="21"/>
        </w:rPr>
        <w:t>Where are the</w:t>
      </w:r>
      <w:r>
        <w:rPr>
          <w:spacing w:val="2"/>
          <w:sz w:val="21"/>
        </w:rPr>
        <w:t xml:space="preserve"> </w:t>
      </w:r>
      <w:r>
        <w:rPr>
          <w:sz w:val="21"/>
        </w:rPr>
        <w:t>speakers?</w:t>
      </w:r>
    </w:p>
    <w:p>
      <w:pPr>
        <w:pStyle w:val="4"/>
        <w:tabs>
          <w:tab w:val="left" w:pos="3092"/>
          <w:tab w:val="left" w:pos="6032"/>
        </w:tabs>
        <w:spacing w:before="71"/>
        <w:ind w:left="572"/>
      </w:pPr>
      <w:r>
        <w:t>A. In a</w:t>
      </w:r>
      <w:r>
        <w:rPr>
          <w:spacing w:val="1"/>
        </w:rPr>
        <w:t xml:space="preserve"> </w:t>
      </w:r>
      <w:r>
        <w:rPr>
          <w:spacing w:val="-3"/>
        </w:rPr>
        <w:t>car.</w:t>
      </w:r>
      <w:r>
        <w:rPr>
          <w:spacing w:val="-3"/>
        </w:rPr>
        <w:tab/>
      </w:r>
      <w:r>
        <w:t>B. On</w:t>
      </w:r>
      <w:r>
        <w:rPr>
          <w:spacing w:val="-1"/>
        </w:rPr>
        <w:t xml:space="preserve"> </w:t>
      </w:r>
      <w:r>
        <w:t>a train.</w:t>
      </w:r>
      <w:r>
        <w:tab/>
      </w:r>
      <w:r>
        <w:t>C. On a</w:t>
      </w:r>
      <w:r>
        <w:rPr>
          <w:spacing w:val="2"/>
        </w:rPr>
        <w:t xml:space="preserve"> </w:t>
      </w:r>
      <w:r>
        <w:t>plane.</w:t>
      </w:r>
    </w:p>
    <w:p>
      <w:pPr>
        <w:pStyle w:val="8"/>
        <w:numPr>
          <w:ilvl w:val="0"/>
          <w:numId w:val="2"/>
        </w:numPr>
        <w:tabs>
          <w:tab w:val="left" w:pos="360"/>
        </w:tabs>
        <w:spacing w:before="70" w:after="0" w:line="240" w:lineRule="auto"/>
        <w:ind w:left="359" w:right="0" w:hanging="208"/>
        <w:jc w:val="left"/>
        <w:rPr>
          <w:sz w:val="21"/>
        </w:rPr>
      </w:pPr>
      <w:r>
        <w:rPr>
          <w:sz w:val="21"/>
        </w:rPr>
        <w:t>What does the woman</w:t>
      </w:r>
      <w:r>
        <w:rPr>
          <w:spacing w:val="2"/>
          <w:sz w:val="21"/>
        </w:rPr>
        <w:t xml:space="preserve"> </w:t>
      </w:r>
      <w:r>
        <w:rPr>
          <w:sz w:val="21"/>
        </w:rPr>
        <w:t>mean?</w:t>
      </w:r>
    </w:p>
    <w:p>
      <w:pPr>
        <w:pStyle w:val="8"/>
        <w:numPr>
          <w:ilvl w:val="1"/>
          <w:numId w:val="2"/>
        </w:numPr>
        <w:tabs>
          <w:tab w:val="left" w:pos="830"/>
        </w:tabs>
        <w:spacing w:before="71" w:after="0" w:line="240" w:lineRule="auto"/>
        <w:ind w:left="829" w:right="0" w:hanging="258"/>
        <w:jc w:val="left"/>
        <w:rPr>
          <w:sz w:val="21"/>
        </w:rPr>
      </w:pPr>
      <w:r>
        <w:rPr>
          <w:sz w:val="21"/>
        </w:rPr>
        <w:t xml:space="preserve">She doubts </w:t>
      </w:r>
      <w:r>
        <w:rPr>
          <w:spacing w:val="-5"/>
          <w:sz w:val="21"/>
        </w:rPr>
        <w:t xml:space="preserve">Tom’s </w:t>
      </w:r>
      <w:r>
        <w:rPr>
          <w:sz w:val="21"/>
        </w:rPr>
        <w:t>ability to run the</w:t>
      </w:r>
      <w:r>
        <w:rPr>
          <w:spacing w:val="4"/>
          <w:sz w:val="21"/>
        </w:rPr>
        <w:t xml:space="preserve"> </w:t>
      </w:r>
      <w:r>
        <w:rPr>
          <w:sz w:val="21"/>
        </w:rPr>
        <w:t>station.</w:t>
      </w:r>
    </w:p>
    <w:p>
      <w:pPr>
        <w:pStyle w:val="8"/>
        <w:numPr>
          <w:ilvl w:val="1"/>
          <w:numId w:val="2"/>
        </w:numPr>
        <w:tabs>
          <w:tab w:val="left" w:pos="820"/>
        </w:tabs>
        <w:spacing w:before="70" w:after="0" w:line="240" w:lineRule="auto"/>
        <w:ind w:left="820" w:right="0" w:hanging="248"/>
        <w:jc w:val="left"/>
        <w:rPr>
          <w:sz w:val="21"/>
        </w:rPr>
      </w:pPr>
      <w:r>
        <w:rPr>
          <w:sz w:val="21"/>
        </w:rPr>
        <w:t xml:space="preserve">She hopes </w:t>
      </w:r>
      <w:r>
        <w:rPr>
          <w:spacing w:val="-5"/>
          <w:sz w:val="21"/>
        </w:rPr>
        <w:t xml:space="preserve">Tom </w:t>
      </w:r>
      <w:r>
        <w:rPr>
          <w:sz w:val="21"/>
        </w:rPr>
        <w:t>can take over the</w:t>
      </w:r>
      <w:r>
        <w:rPr>
          <w:spacing w:val="-3"/>
          <w:sz w:val="21"/>
        </w:rPr>
        <w:t xml:space="preserve"> </w:t>
      </w:r>
      <w:r>
        <w:rPr>
          <w:sz w:val="21"/>
        </w:rPr>
        <w:t>station.</w:t>
      </w:r>
    </w:p>
    <w:p>
      <w:pPr>
        <w:pStyle w:val="8"/>
        <w:numPr>
          <w:ilvl w:val="1"/>
          <w:numId w:val="2"/>
        </w:numPr>
        <w:tabs>
          <w:tab w:val="left" w:pos="820"/>
        </w:tabs>
        <w:spacing w:before="71" w:after="0" w:line="240" w:lineRule="auto"/>
        <w:ind w:left="820" w:right="0" w:hanging="248"/>
        <w:jc w:val="left"/>
        <w:rPr>
          <w:sz w:val="21"/>
        </w:rPr>
      </w:pPr>
      <w:r>
        <w:rPr>
          <w:sz w:val="21"/>
        </w:rPr>
        <w:t xml:space="preserve">She believes </w:t>
      </w:r>
      <w:r>
        <w:rPr>
          <w:spacing w:val="-5"/>
          <w:sz w:val="21"/>
        </w:rPr>
        <w:t xml:space="preserve">Tom </w:t>
      </w:r>
      <w:r>
        <w:rPr>
          <w:sz w:val="21"/>
        </w:rPr>
        <w:t>can manage the station</w:t>
      </w:r>
      <w:r>
        <w:rPr>
          <w:spacing w:val="4"/>
          <w:sz w:val="21"/>
        </w:rPr>
        <w:t xml:space="preserve"> </w:t>
      </w:r>
      <w:r>
        <w:rPr>
          <w:sz w:val="21"/>
        </w:rPr>
        <w:t>better.</w:t>
      </w:r>
    </w:p>
    <w:p>
      <w:pPr>
        <w:pStyle w:val="8"/>
        <w:numPr>
          <w:ilvl w:val="0"/>
          <w:numId w:val="2"/>
        </w:numPr>
        <w:tabs>
          <w:tab w:val="left" w:pos="360"/>
        </w:tabs>
        <w:spacing w:before="70" w:after="0" w:line="240" w:lineRule="auto"/>
        <w:ind w:left="359" w:right="0" w:hanging="208"/>
        <w:jc w:val="left"/>
        <w:rPr>
          <w:sz w:val="21"/>
        </w:rPr>
      </w:pPr>
      <w:r>
        <w:rPr>
          <w:sz w:val="21"/>
        </w:rPr>
        <w:t>What do we know about the woman’s</w:t>
      </w:r>
      <w:r>
        <w:rPr>
          <w:spacing w:val="-2"/>
          <w:sz w:val="21"/>
        </w:rPr>
        <w:t xml:space="preserve"> </w:t>
      </w:r>
      <w:r>
        <w:rPr>
          <w:sz w:val="21"/>
        </w:rPr>
        <w:t>notes?</w:t>
      </w:r>
    </w:p>
    <w:p>
      <w:pPr>
        <w:pStyle w:val="8"/>
        <w:numPr>
          <w:ilvl w:val="1"/>
          <w:numId w:val="2"/>
        </w:numPr>
        <w:tabs>
          <w:tab w:val="left" w:pos="830"/>
        </w:tabs>
        <w:spacing w:before="71" w:after="0" w:line="240" w:lineRule="auto"/>
        <w:ind w:left="829" w:right="0" w:hanging="258"/>
        <w:jc w:val="left"/>
        <w:rPr>
          <w:sz w:val="21"/>
        </w:rPr>
      </w:pPr>
      <w:r>
        <w:rPr>
          <w:sz w:val="21"/>
        </w:rPr>
        <w:t>She lost her</w:t>
      </w:r>
      <w:r>
        <w:rPr>
          <w:spacing w:val="-1"/>
          <w:sz w:val="21"/>
        </w:rPr>
        <w:t xml:space="preserve"> </w:t>
      </w:r>
      <w:r>
        <w:rPr>
          <w:sz w:val="21"/>
        </w:rPr>
        <w:t>notes.</w:t>
      </w:r>
    </w:p>
    <w:p>
      <w:pPr>
        <w:pStyle w:val="8"/>
        <w:numPr>
          <w:ilvl w:val="1"/>
          <w:numId w:val="2"/>
        </w:numPr>
        <w:tabs>
          <w:tab w:val="left" w:pos="816"/>
        </w:tabs>
        <w:spacing w:before="70" w:after="0" w:line="240" w:lineRule="auto"/>
        <w:ind w:left="815" w:right="0" w:hanging="244"/>
        <w:jc w:val="left"/>
        <w:rPr>
          <w:sz w:val="21"/>
        </w:rPr>
      </w:pPr>
      <w:r>
        <w:rPr>
          <w:sz w:val="21"/>
        </w:rPr>
        <w:t>The notes are not</w:t>
      </w:r>
      <w:r>
        <w:rPr>
          <w:spacing w:val="-2"/>
          <w:sz w:val="21"/>
        </w:rPr>
        <w:t xml:space="preserve"> </w:t>
      </w:r>
      <w:r>
        <w:rPr>
          <w:sz w:val="21"/>
        </w:rPr>
        <w:t>hers.</w:t>
      </w:r>
    </w:p>
    <w:p>
      <w:pPr>
        <w:pStyle w:val="8"/>
        <w:numPr>
          <w:ilvl w:val="1"/>
          <w:numId w:val="2"/>
        </w:numPr>
        <w:tabs>
          <w:tab w:val="left" w:pos="820"/>
        </w:tabs>
        <w:spacing w:before="71" w:after="0" w:line="240" w:lineRule="auto"/>
        <w:ind w:left="820" w:right="0" w:hanging="248"/>
        <w:jc w:val="left"/>
        <w:rPr>
          <w:sz w:val="21"/>
        </w:rPr>
      </w:pPr>
      <w:r>
        <w:rPr>
          <w:sz w:val="21"/>
        </w:rPr>
        <w:t>Someone has borrowed her</w:t>
      </w:r>
      <w:r>
        <w:rPr>
          <w:spacing w:val="-6"/>
          <w:sz w:val="21"/>
        </w:rPr>
        <w:t xml:space="preserve"> </w:t>
      </w:r>
      <w:r>
        <w:rPr>
          <w:sz w:val="21"/>
        </w:rPr>
        <w:t>notes.</w:t>
      </w:r>
    </w:p>
    <w:p>
      <w:pPr>
        <w:pStyle w:val="4"/>
        <w:spacing w:before="57"/>
        <w:rPr>
          <w:rFonts w:hint="eastAsia" w:ascii="新宋体" w:hAnsi="新宋体" w:eastAsia="新宋体" w:cs="新宋体"/>
        </w:rPr>
      </w:pPr>
      <w:r>
        <w:rPr>
          <w:rFonts w:hint="eastAsia" w:ascii="新宋体" w:hAnsi="新宋体" w:eastAsia="新宋体" w:cs="新宋体"/>
        </w:rPr>
        <w:t>第二节（共15小题；每小题1.5分，满分22.5分）</w:t>
      </w:r>
    </w:p>
    <w:p>
      <w:pPr>
        <w:pStyle w:val="4"/>
        <w:spacing w:before="43" w:line="278" w:lineRule="auto"/>
        <w:ind w:right="150" w:firstLine="420"/>
        <w:jc w:val="both"/>
        <w:rPr>
          <w:rFonts w:hint="eastAsia" w:ascii="新宋体" w:hAnsi="新宋体" w:eastAsia="新宋体" w:cs="新宋体"/>
          <w:spacing w:val="-11"/>
        </w:rPr>
      </w:pPr>
      <w:r>
        <w:rPr>
          <w:rFonts w:hint="eastAsia" w:ascii="新宋体" w:hAnsi="新宋体" w:eastAsia="新宋体" w:cs="新宋体"/>
          <w:spacing w:val="-11"/>
        </w:rPr>
        <w:t>听下面5段对话或独白。每段对话或独白后有几个小题，从题中所给的A、B、C三个选项中   选出最佳选项。听每段对话或独白前，你将有时间阅读各个小题，每小题5秒钟；听完后，各小题将给出5秒钟的作答时间。每段对话或独白读两遍。</w:t>
      </w:r>
    </w:p>
    <w:p>
      <w:pPr>
        <w:pStyle w:val="4"/>
        <w:spacing w:before="0" w:line="269" w:lineRule="exact"/>
        <w:ind w:left="469"/>
        <w:jc w:val="both"/>
        <w:rPr>
          <w:rFonts w:hint="eastAsia" w:ascii="新宋体" w:hAnsi="新宋体" w:eastAsia="新宋体" w:cs="新宋体"/>
        </w:rPr>
      </w:pPr>
      <w:r>
        <w:rPr>
          <w:rFonts w:hint="eastAsia" w:ascii="新宋体" w:hAnsi="新宋体" w:eastAsia="新宋体" w:cs="新宋体"/>
        </w:rPr>
        <w:t>听第 6 段材料，回答第 6, 7 题。</w:t>
      </w:r>
    </w:p>
    <w:p>
      <w:pPr>
        <w:pStyle w:val="8"/>
        <w:numPr>
          <w:ilvl w:val="0"/>
          <w:numId w:val="2"/>
        </w:numPr>
        <w:tabs>
          <w:tab w:val="left" w:pos="360"/>
        </w:tabs>
        <w:spacing w:before="56" w:after="0" w:line="240" w:lineRule="auto"/>
        <w:ind w:left="359" w:right="0" w:hanging="208"/>
        <w:jc w:val="left"/>
        <w:rPr>
          <w:sz w:val="21"/>
        </w:rPr>
      </w:pPr>
      <w:r>
        <w:rPr>
          <w:sz w:val="21"/>
        </w:rPr>
        <w:t>What are the speakers talking</w:t>
      </w:r>
      <w:r>
        <w:rPr>
          <w:spacing w:val="1"/>
          <w:sz w:val="21"/>
        </w:rPr>
        <w:t xml:space="preserve"> </w:t>
      </w:r>
      <w:r>
        <w:rPr>
          <w:sz w:val="21"/>
        </w:rPr>
        <w:t>about?</w:t>
      </w:r>
    </w:p>
    <w:p>
      <w:pPr>
        <w:pStyle w:val="8"/>
        <w:numPr>
          <w:ilvl w:val="1"/>
          <w:numId w:val="2"/>
        </w:numPr>
        <w:tabs>
          <w:tab w:val="left" w:pos="820"/>
        </w:tabs>
        <w:spacing w:before="71" w:after="0" w:line="240" w:lineRule="auto"/>
        <w:ind w:left="820" w:right="0" w:hanging="248"/>
        <w:jc w:val="left"/>
        <w:rPr>
          <w:sz w:val="21"/>
        </w:rPr>
      </w:pPr>
      <w:r>
        <w:rPr>
          <w:sz w:val="21"/>
        </w:rPr>
        <w:t>A famous athlete and his</w:t>
      </w:r>
      <w:r>
        <w:rPr>
          <w:spacing w:val="-13"/>
          <w:sz w:val="21"/>
        </w:rPr>
        <w:t xml:space="preserve"> </w:t>
      </w:r>
      <w:r>
        <w:rPr>
          <w:sz w:val="21"/>
        </w:rPr>
        <w:t>fans.</w:t>
      </w:r>
    </w:p>
    <w:p>
      <w:pPr>
        <w:pStyle w:val="8"/>
        <w:numPr>
          <w:ilvl w:val="1"/>
          <w:numId w:val="2"/>
        </w:numPr>
        <w:tabs>
          <w:tab w:val="left" w:pos="816"/>
        </w:tabs>
        <w:spacing w:before="70" w:after="0" w:line="240" w:lineRule="auto"/>
        <w:ind w:left="815" w:right="0" w:hanging="244"/>
        <w:jc w:val="left"/>
        <w:rPr>
          <w:sz w:val="21"/>
        </w:rPr>
      </w:pPr>
      <w:r>
        <w:rPr>
          <w:sz w:val="21"/>
        </w:rPr>
        <w:t>The woman’s unusual experience last</w:t>
      </w:r>
      <w:r>
        <w:rPr>
          <w:spacing w:val="1"/>
          <w:sz w:val="21"/>
        </w:rPr>
        <w:t xml:space="preserve"> </w:t>
      </w:r>
      <w:r>
        <w:rPr>
          <w:sz w:val="21"/>
        </w:rPr>
        <w:t>night.</w:t>
      </w:r>
    </w:p>
    <w:p>
      <w:pPr>
        <w:pStyle w:val="8"/>
        <w:numPr>
          <w:ilvl w:val="1"/>
          <w:numId w:val="2"/>
        </w:numPr>
        <w:tabs>
          <w:tab w:val="left" w:pos="820"/>
        </w:tabs>
        <w:spacing w:before="71" w:after="0" w:line="240" w:lineRule="auto"/>
        <w:ind w:left="820" w:right="0" w:hanging="248"/>
        <w:jc w:val="left"/>
        <w:rPr>
          <w:sz w:val="21"/>
        </w:rPr>
      </w:pPr>
      <w:r>
        <w:rPr>
          <w:sz w:val="21"/>
        </w:rPr>
        <w:t>How the woman saved the life of a famous writer.</w:t>
      </w:r>
    </w:p>
    <w:p>
      <w:pPr>
        <w:pStyle w:val="8"/>
        <w:numPr>
          <w:ilvl w:val="0"/>
          <w:numId w:val="2"/>
        </w:numPr>
        <w:tabs>
          <w:tab w:val="left" w:pos="360"/>
        </w:tabs>
        <w:spacing w:before="70" w:after="0" w:line="240" w:lineRule="auto"/>
        <w:ind w:left="359" w:right="0" w:hanging="208"/>
        <w:jc w:val="left"/>
        <w:rPr>
          <w:sz w:val="21"/>
        </w:rPr>
      </w:pPr>
      <w:r>
        <w:rPr>
          <w:sz w:val="21"/>
        </w:rPr>
        <w:t xml:space="preserve">What did </w:t>
      </w:r>
      <w:r>
        <w:rPr>
          <w:spacing w:val="-5"/>
          <w:sz w:val="21"/>
        </w:rPr>
        <w:t xml:space="preserve">Tom </w:t>
      </w:r>
      <w:r>
        <w:rPr>
          <w:sz w:val="21"/>
        </w:rPr>
        <w:t>Clancy do in the</w:t>
      </w:r>
      <w:r>
        <w:rPr>
          <w:spacing w:val="-1"/>
          <w:sz w:val="21"/>
        </w:rPr>
        <w:t xml:space="preserve"> </w:t>
      </w:r>
      <w:r>
        <w:rPr>
          <w:sz w:val="21"/>
        </w:rPr>
        <w:t>end?</w:t>
      </w:r>
    </w:p>
    <w:p>
      <w:pPr>
        <w:spacing w:after="0" w:line="240" w:lineRule="auto"/>
        <w:jc w:val="left"/>
        <w:rPr>
          <w:sz w:val="21"/>
        </w:rPr>
        <w:sectPr>
          <w:footerReference r:id="rId3" w:type="default"/>
          <w:type w:val="continuous"/>
          <w:pgSz w:w="11060" w:h="15310"/>
          <w:pgMar w:top="1220" w:right="980" w:bottom="1320" w:left="980" w:header="720" w:footer="1140" w:gutter="0"/>
          <w:pgNumType w:start="1"/>
        </w:sectPr>
      </w:pPr>
    </w:p>
    <w:p>
      <w:pPr>
        <w:pStyle w:val="8"/>
        <w:numPr>
          <w:ilvl w:val="1"/>
          <w:numId w:val="2"/>
        </w:numPr>
        <w:tabs>
          <w:tab w:val="left" w:pos="830"/>
        </w:tabs>
        <w:spacing w:before="79" w:after="0" w:line="240" w:lineRule="auto"/>
        <w:ind w:left="829" w:right="0" w:hanging="258"/>
        <w:jc w:val="left"/>
        <w:rPr>
          <w:sz w:val="21"/>
        </w:rPr>
      </w:pPr>
      <w:r>
        <w:rPr>
          <w:sz w:val="21"/>
        </w:rPr>
        <w:t>He took a picture with his</w:t>
      </w:r>
      <w:r>
        <w:rPr>
          <w:spacing w:val="2"/>
          <w:sz w:val="21"/>
        </w:rPr>
        <w:t xml:space="preserve"> </w:t>
      </w:r>
      <w:r>
        <w:rPr>
          <w:sz w:val="21"/>
        </w:rPr>
        <w:t>readers.</w:t>
      </w:r>
    </w:p>
    <w:p>
      <w:pPr>
        <w:pStyle w:val="8"/>
        <w:numPr>
          <w:ilvl w:val="1"/>
          <w:numId w:val="2"/>
        </w:numPr>
        <w:tabs>
          <w:tab w:val="left" w:pos="820"/>
        </w:tabs>
        <w:spacing w:before="70" w:after="0" w:line="240" w:lineRule="auto"/>
        <w:ind w:left="820" w:right="0" w:hanging="248"/>
        <w:jc w:val="left"/>
        <w:rPr>
          <w:sz w:val="21"/>
        </w:rPr>
      </w:pPr>
      <w:r>
        <w:rPr>
          <w:sz w:val="21"/>
        </w:rPr>
        <w:t>He gave autographs till midnight.</w:t>
      </w:r>
    </w:p>
    <w:p>
      <w:pPr>
        <w:pStyle w:val="8"/>
        <w:numPr>
          <w:ilvl w:val="1"/>
          <w:numId w:val="2"/>
        </w:numPr>
        <w:tabs>
          <w:tab w:val="left" w:pos="820"/>
        </w:tabs>
        <w:spacing w:before="71" w:after="0" w:line="240" w:lineRule="auto"/>
        <w:ind w:left="820" w:right="0" w:hanging="248"/>
        <w:jc w:val="left"/>
        <w:rPr>
          <w:sz w:val="21"/>
        </w:rPr>
      </w:pPr>
      <w:r>
        <w:rPr>
          <w:sz w:val="21"/>
        </w:rPr>
        <w:t>He left the restaurant</w:t>
      </w:r>
      <w:r>
        <w:rPr>
          <w:spacing w:val="-4"/>
          <w:sz w:val="21"/>
        </w:rPr>
        <w:t xml:space="preserve"> </w:t>
      </w:r>
      <w:r>
        <w:rPr>
          <w:sz w:val="21"/>
        </w:rPr>
        <w:t>secretly.</w:t>
      </w:r>
    </w:p>
    <w:p>
      <w:pPr>
        <w:pStyle w:val="4"/>
        <w:spacing w:before="56"/>
        <w:ind w:left="469"/>
        <w:rPr>
          <w:rFonts w:hint="eastAsia" w:ascii="新宋体" w:hAnsi="新宋体" w:eastAsia="新宋体" w:cs="新宋体"/>
        </w:rPr>
      </w:pPr>
      <w:r>
        <w:rPr>
          <w:rFonts w:hint="eastAsia" w:ascii="新宋体" w:hAnsi="新宋体" w:eastAsia="新宋体" w:cs="新宋体"/>
        </w:rPr>
        <w:t>听第 7 段材料，回答第 8 至 10 题。</w:t>
      </w:r>
    </w:p>
    <w:p>
      <w:pPr>
        <w:pStyle w:val="8"/>
        <w:numPr>
          <w:ilvl w:val="0"/>
          <w:numId w:val="2"/>
        </w:numPr>
        <w:tabs>
          <w:tab w:val="left" w:pos="360"/>
        </w:tabs>
        <w:spacing w:before="57" w:after="0" w:line="240" w:lineRule="auto"/>
        <w:ind w:left="359" w:right="0" w:hanging="208"/>
        <w:jc w:val="left"/>
        <w:rPr>
          <w:sz w:val="21"/>
        </w:rPr>
      </w:pPr>
      <w:r>
        <w:rPr>
          <w:sz w:val="21"/>
        </w:rPr>
        <w:t>Where did the speakers finally agree to go for</w:t>
      </w:r>
      <w:r>
        <w:rPr>
          <w:spacing w:val="6"/>
          <w:sz w:val="21"/>
        </w:rPr>
        <w:t xml:space="preserve"> </w:t>
      </w:r>
      <w:r>
        <w:rPr>
          <w:sz w:val="21"/>
        </w:rPr>
        <w:t>dinner?</w:t>
      </w:r>
    </w:p>
    <w:p>
      <w:pPr>
        <w:pStyle w:val="4"/>
        <w:tabs>
          <w:tab w:val="left" w:pos="3198"/>
          <w:tab w:val="left" w:pos="6138"/>
        </w:tabs>
        <w:spacing w:before="71"/>
        <w:ind w:left="572"/>
      </w:pPr>
      <w:r>
        <w:t xml:space="preserve">A. </w:t>
      </w:r>
      <w:r>
        <w:rPr>
          <w:spacing w:val="-6"/>
        </w:rPr>
        <w:t>To</w:t>
      </w:r>
      <w:r>
        <w:rPr>
          <w:spacing w:val="-11"/>
        </w:rPr>
        <w:t xml:space="preserve"> </w:t>
      </w:r>
      <w:r>
        <w:t>a cafeteria.</w:t>
      </w:r>
      <w:r>
        <w:tab/>
      </w:r>
      <w:r>
        <w:t>B.</w:t>
      </w:r>
      <w:r>
        <w:rPr>
          <w:spacing w:val="-7"/>
        </w:rPr>
        <w:t xml:space="preserve"> </w:t>
      </w:r>
      <w:r>
        <w:rPr>
          <w:spacing w:val="-6"/>
        </w:rPr>
        <w:t>To</w:t>
      </w:r>
      <w:r>
        <w:rPr>
          <w:spacing w:val="-9"/>
        </w:rPr>
        <w:t xml:space="preserve"> </w:t>
      </w:r>
      <w:r>
        <w:t>McDonald’s.</w:t>
      </w:r>
      <w:r>
        <w:tab/>
      </w:r>
      <w:r>
        <w:t xml:space="preserve">C. </w:t>
      </w:r>
      <w:r>
        <w:rPr>
          <w:spacing w:val="-6"/>
        </w:rPr>
        <w:t xml:space="preserve">To </w:t>
      </w:r>
      <w:r>
        <w:t>KFC.</w:t>
      </w:r>
    </w:p>
    <w:p>
      <w:pPr>
        <w:pStyle w:val="8"/>
        <w:numPr>
          <w:ilvl w:val="0"/>
          <w:numId w:val="2"/>
        </w:numPr>
        <w:tabs>
          <w:tab w:val="left" w:pos="360"/>
        </w:tabs>
        <w:spacing w:before="70" w:after="0" w:line="240" w:lineRule="auto"/>
        <w:ind w:left="359" w:right="0" w:hanging="208"/>
        <w:jc w:val="left"/>
        <w:rPr>
          <w:sz w:val="21"/>
        </w:rPr>
      </w:pPr>
      <w:r>
        <w:rPr>
          <w:sz w:val="21"/>
        </w:rPr>
        <w:t>Why didn’t the girl</w:t>
      </w:r>
      <w:r>
        <w:rPr>
          <w:spacing w:val="2"/>
          <w:sz w:val="21"/>
        </w:rPr>
        <w:t xml:space="preserve"> </w:t>
      </w:r>
      <w:r>
        <w:rPr>
          <w:sz w:val="21"/>
        </w:rPr>
        <w:t>drive?</w:t>
      </w:r>
    </w:p>
    <w:p>
      <w:pPr>
        <w:pStyle w:val="4"/>
        <w:tabs>
          <w:tab w:val="left" w:pos="3210"/>
          <w:tab w:val="left" w:pos="6138"/>
        </w:tabs>
        <w:spacing w:before="71"/>
        <w:ind w:left="572"/>
      </w:pPr>
      <w:r>
        <w:t>A. She was</w:t>
      </w:r>
      <w:r>
        <w:rPr>
          <w:spacing w:val="-4"/>
        </w:rPr>
        <w:t xml:space="preserve"> </w:t>
      </w:r>
      <w:r>
        <w:t>too</w:t>
      </w:r>
      <w:r>
        <w:rPr>
          <w:spacing w:val="-1"/>
        </w:rPr>
        <w:t xml:space="preserve"> </w:t>
      </w:r>
      <w:r>
        <w:t>young.</w:t>
      </w:r>
      <w:r>
        <w:tab/>
      </w:r>
      <w:r>
        <w:t>B. She was a</w:t>
      </w:r>
      <w:r>
        <w:rPr>
          <w:spacing w:val="-4"/>
        </w:rPr>
        <w:t xml:space="preserve"> </w:t>
      </w:r>
      <w:r>
        <w:t>bit</w:t>
      </w:r>
      <w:r>
        <w:rPr>
          <w:spacing w:val="-2"/>
        </w:rPr>
        <w:t xml:space="preserve"> </w:t>
      </w:r>
      <w:r>
        <w:t>tired.</w:t>
      </w:r>
      <w:r>
        <w:tab/>
      </w:r>
      <w:r>
        <w:t>C. She didn’t know the</w:t>
      </w:r>
      <w:r>
        <w:rPr>
          <w:spacing w:val="-2"/>
        </w:rPr>
        <w:t xml:space="preserve"> </w:t>
      </w:r>
      <w:r>
        <w:rPr>
          <w:spacing w:val="-3"/>
        </w:rPr>
        <w:t>way.</w:t>
      </w:r>
    </w:p>
    <w:p>
      <w:pPr>
        <w:pStyle w:val="8"/>
        <w:numPr>
          <w:ilvl w:val="0"/>
          <w:numId w:val="2"/>
        </w:numPr>
        <w:tabs>
          <w:tab w:val="left" w:pos="465"/>
        </w:tabs>
        <w:spacing w:before="70" w:after="0" w:line="240" w:lineRule="auto"/>
        <w:ind w:left="464" w:right="0" w:hanging="313"/>
        <w:jc w:val="left"/>
        <w:rPr>
          <w:sz w:val="21"/>
        </w:rPr>
      </w:pPr>
      <w:r>
        <w:rPr>
          <w:sz w:val="21"/>
        </w:rPr>
        <w:t>What can we learn from the</w:t>
      </w:r>
      <w:r>
        <w:rPr>
          <w:spacing w:val="-1"/>
          <w:sz w:val="21"/>
        </w:rPr>
        <w:t xml:space="preserve"> </w:t>
      </w:r>
      <w:r>
        <w:rPr>
          <w:sz w:val="21"/>
        </w:rPr>
        <w:t>conversation?</w:t>
      </w:r>
    </w:p>
    <w:p>
      <w:pPr>
        <w:pStyle w:val="8"/>
        <w:numPr>
          <w:ilvl w:val="1"/>
          <w:numId w:val="2"/>
        </w:numPr>
        <w:tabs>
          <w:tab w:val="left" w:pos="825"/>
        </w:tabs>
        <w:spacing w:before="71" w:after="0" w:line="240" w:lineRule="auto"/>
        <w:ind w:left="824" w:right="0" w:hanging="253"/>
        <w:jc w:val="left"/>
        <w:rPr>
          <w:sz w:val="21"/>
        </w:rPr>
      </w:pPr>
      <w:r>
        <w:rPr>
          <w:sz w:val="21"/>
        </w:rPr>
        <w:t>The mother is a good</w:t>
      </w:r>
      <w:r>
        <w:rPr>
          <w:spacing w:val="2"/>
          <w:sz w:val="21"/>
        </w:rPr>
        <w:t xml:space="preserve"> </w:t>
      </w:r>
      <w:r>
        <w:rPr>
          <w:sz w:val="21"/>
        </w:rPr>
        <w:t>cook.</w:t>
      </w:r>
    </w:p>
    <w:p>
      <w:pPr>
        <w:pStyle w:val="8"/>
        <w:numPr>
          <w:ilvl w:val="1"/>
          <w:numId w:val="2"/>
        </w:numPr>
        <w:tabs>
          <w:tab w:val="left" w:pos="816"/>
        </w:tabs>
        <w:spacing w:before="70" w:after="0" w:line="240" w:lineRule="auto"/>
        <w:ind w:left="815" w:right="0" w:hanging="244"/>
        <w:jc w:val="left"/>
        <w:rPr>
          <w:sz w:val="21"/>
        </w:rPr>
      </w:pPr>
      <w:r>
        <w:rPr>
          <w:sz w:val="21"/>
        </w:rPr>
        <w:t>The girl likes fried chicken very</w:t>
      </w:r>
      <w:r>
        <w:rPr>
          <w:spacing w:val="3"/>
          <w:sz w:val="21"/>
        </w:rPr>
        <w:t xml:space="preserve"> </w:t>
      </w:r>
      <w:r>
        <w:rPr>
          <w:sz w:val="21"/>
        </w:rPr>
        <w:t>much.</w:t>
      </w:r>
    </w:p>
    <w:p>
      <w:pPr>
        <w:pStyle w:val="8"/>
        <w:numPr>
          <w:ilvl w:val="1"/>
          <w:numId w:val="2"/>
        </w:numPr>
        <w:tabs>
          <w:tab w:val="left" w:pos="816"/>
        </w:tabs>
        <w:spacing w:before="71" w:after="0" w:line="240" w:lineRule="auto"/>
        <w:ind w:left="815" w:right="0" w:hanging="244"/>
        <w:jc w:val="left"/>
        <w:rPr>
          <w:sz w:val="21"/>
        </w:rPr>
      </w:pPr>
      <w:r>
        <w:rPr>
          <w:sz w:val="21"/>
        </w:rPr>
        <w:t>The father will go to find the</w:t>
      </w:r>
      <w:r>
        <w:rPr>
          <w:spacing w:val="2"/>
          <w:sz w:val="21"/>
        </w:rPr>
        <w:t xml:space="preserve"> </w:t>
      </w:r>
      <w:r>
        <w:rPr>
          <w:sz w:val="21"/>
        </w:rPr>
        <w:t>seats.</w:t>
      </w:r>
    </w:p>
    <w:p>
      <w:pPr>
        <w:pStyle w:val="4"/>
        <w:spacing w:before="57"/>
        <w:ind w:left="469"/>
        <w:rPr>
          <w:rFonts w:hint="eastAsia" w:ascii="新宋体" w:hAnsi="新宋体" w:eastAsia="新宋体" w:cs="新宋体"/>
        </w:rPr>
      </w:pPr>
      <w:r>
        <w:rPr>
          <w:rFonts w:hint="eastAsia" w:ascii="新宋体" w:hAnsi="新宋体" w:eastAsia="新宋体" w:cs="新宋体"/>
        </w:rPr>
        <w:t>听第 8 段材料，回答第 11 至 13 题。</w:t>
      </w:r>
    </w:p>
    <w:p>
      <w:pPr>
        <w:pStyle w:val="8"/>
        <w:numPr>
          <w:ilvl w:val="0"/>
          <w:numId w:val="2"/>
        </w:numPr>
        <w:tabs>
          <w:tab w:val="left" w:pos="458"/>
        </w:tabs>
        <w:spacing w:before="56" w:after="0" w:line="240" w:lineRule="auto"/>
        <w:ind w:left="457" w:right="0" w:hanging="306"/>
        <w:jc w:val="left"/>
        <w:rPr>
          <w:sz w:val="21"/>
        </w:rPr>
      </w:pPr>
      <w:r>
        <w:rPr>
          <w:sz w:val="21"/>
        </w:rPr>
        <w:t>What kind of clothing does Amy like</w:t>
      </w:r>
      <w:r>
        <w:rPr>
          <w:spacing w:val="-14"/>
          <w:sz w:val="21"/>
        </w:rPr>
        <w:t xml:space="preserve"> </w:t>
      </w:r>
      <w:r>
        <w:rPr>
          <w:sz w:val="21"/>
        </w:rPr>
        <w:t>most?</w:t>
      </w:r>
    </w:p>
    <w:p>
      <w:pPr>
        <w:pStyle w:val="4"/>
        <w:tabs>
          <w:tab w:val="left" w:pos="3198"/>
          <w:tab w:val="left" w:pos="6243"/>
        </w:tabs>
        <w:spacing w:before="71"/>
        <w:ind w:left="572"/>
      </w:pPr>
      <w:r>
        <w:t>A.</w:t>
      </w:r>
      <w:r>
        <w:rPr>
          <w:spacing w:val="-3"/>
        </w:rPr>
        <w:t xml:space="preserve"> </w:t>
      </w:r>
      <w:r>
        <w:t>Fashionable</w:t>
      </w:r>
      <w:r>
        <w:rPr>
          <w:spacing w:val="-1"/>
        </w:rPr>
        <w:t xml:space="preserve"> </w:t>
      </w:r>
      <w:r>
        <w:t>clothes.</w:t>
      </w:r>
      <w:r>
        <w:tab/>
      </w:r>
      <w:r>
        <w:t>B.</w:t>
      </w:r>
      <w:r>
        <w:rPr>
          <w:spacing w:val="-2"/>
        </w:rPr>
        <w:t xml:space="preserve"> </w:t>
      </w:r>
      <w:r>
        <w:t>Expensive</w:t>
      </w:r>
      <w:r>
        <w:rPr>
          <w:spacing w:val="1"/>
        </w:rPr>
        <w:t xml:space="preserve"> </w:t>
      </w:r>
      <w:r>
        <w:t>clothes.</w:t>
      </w:r>
      <w:r>
        <w:tab/>
      </w:r>
      <w:r>
        <w:t>C. Comfortable</w:t>
      </w:r>
      <w:r>
        <w:rPr>
          <w:spacing w:val="-1"/>
        </w:rPr>
        <w:t xml:space="preserve"> </w:t>
      </w:r>
      <w:r>
        <w:t>clothes.</w:t>
      </w:r>
    </w:p>
    <w:p>
      <w:pPr>
        <w:pStyle w:val="8"/>
        <w:numPr>
          <w:ilvl w:val="0"/>
          <w:numId w:val="2"/>
        </w:numPr>
        <w:tabs>
          <w:tab w:val="left" w:pos="465"/>
        </w:tabs>
        <w:spacing w:before="70" w:after="0" w:line="240" w:lineRule="auto"/>
        <w:ind w:left="464" w:right="0" w:hanging="313"/>
        <w:jc w:val="left"/>
        <w:rPr>
          <w:sz w:val="21"/>
        </w:rPr>
      </w:pPr>
      <w:r>
        <w:rPr>
          <w:sz w:val="21"/>
        </w:rPr>
        <w:t>Why does she like to go shopping at the local</w:t>
      </w:r>
      <w:r>
        <w:rPr>
          <w:spacing w:val="-2"/>
          <w:sz w:val="21"/>
        </w:rPr>
        <w:t xml:space="preserve"> </w:t>
      </w:r>
      <w:r>
        <w:rPr>
          <w:sz w:val="21"/>
        </w:rPr>
        <w:t>market?</w:t>
      </w:r>
    </w:p>
    <w:p>
      <w:pPr>
        <w:pStyle w:val="8"/>
        <w:numPr>
          <w:ilvl w:val="1"/>
          <w:numId w:val="2"/>
        </w:numPr>
        <w:tabs>
          <w:tab w:val="left" w:pos="830"/>
        </w:tabs>
        <w:spacing w:before="71" w:after="0" w:line="240" w:lineRule="auto"/>
        <w:ind w:left="829" w:right="0" w:hanging="258"/>
        <w:jc w:val="left"/>
        <w:rPr>
          <w:sz w:val="21"/>
        </w:rPr>
      </w:pPr>
      <w:r>
        <w:rPr>
          <w:sz w:val="21"/>
        </w:rPr>
        <w:t>She can buy second-hand clothes</w:t>
      </w:r>
      <w:r>
        <w:rPr>
          <w:spacing w:val="-1"/>
          <w:sz w:val="21"/>
        </w:rPr>
        <w:t xml:space="preserve"> </w:t>
      </w:r>
      <w:r>
        <w:rPr>
          <w:sz w:val="21"/>
        </w:rPr>
        <w:t>there.</w:t>
      </w:r>
    </w:p>
    <w:p>
      <w:pPr>
        <w:pStyle w:val="8"/>
        <w:numPr>
          <w:ilvl w:val="1"/>
          <w:numId w:val="2"/>
        </w:numPr>
        <w:tabs>
          <w:tab w:val="left" w:pos="820"/>
        </w:tabs>
        <w:spacing w:before="71" w:after="0" w:line="240" w:lineRule="auto"/>
        <w:ind w:left="820" w:right="0" w:hanging="248"/>
        <w:jc w:val="left"/>
        <w:rPr>
          <w:sz w:val="21"/>
        </w:rPr>
      </w:pPr>
      <w:r>
        <w:rPr>
          <w:sz w:val="21"/>
        </w:rPr>
        <w:t>She can find good and cheap things</w:t>
      </w:r>
      <w:r>
        <w:rPr>
          <w:spacing w:val="-3"/>
          <w:sz w:val="21"/>
        </w:rPr>
        <w:t xml:space="preserve"> </w:t>
      </w:r>
      <w:r>
        <w:rPr>
          <w:sz w:val="21"/>
        </w:rPr>
        <w:t>there.</w:t>
      </w:r>
    </w:p>
    <w:p>
      <w:pPr>
        <w:pStyle w:val="8"/>
        <w:numPr>
          <w:ilvl w:val="1"/>
          <w:numId w:val="2"/>
        </w:numPr>
        <w:tabs>
          <w:tab w:val="left" w:pos="820"/>
        </w:tabs>
        <w:spacing w:before="70" w:after="0" w:line="240" w:lineRule="auto"/>
        <w:ind w:left="820" w:right="0" w:hanging="248"/>
        <w:jc w:val="left"/>
        <w:rPr>
          <w:sz w:val="21"/>
        </w:rPr>
      </w:pPr>
      <w:r>
        <w:rPr>
          <w:sz w:val="21"/>
        </w:rPr>
        <w:t>She enjoys talking with people</w:t>
      </w:r>
      <w:r>
        <w:rPr>
          <w:spacing w:val="-17"/>
          <w:sz w:val="21"/>
        </w:rPr>
        <w:t xml:space="preserve"> </w:t>
      </w:r>
      <w:r>
        <w:rPr>
          <w:sz w:val="21"/>
        </w:rPr>
        <w:t>there.</w:t>
      </w:r>
    </w:p>
    <w:p>
      <w:pPr>
        <w:pStyle w:val="8"/>
        <w:numPr>
          <w:ilvl w:val="0"/>
          <w:numId w:val="2"/>
        </w:numPr>
        <w:tabs>
          <w:tab w:val="left" w:pos="465"/>
        </w:tabs>
        <w:spacing w:before="71" w:after="0" w:line="240" w:lineRule="auto"/>
        <w:ind w:left="464" w:right="0" w:hanging="313"/>
        <w:jc w:val="left"/>
        <w:rPr>
          <w:sz w:val="21"/>
        </w:rPr>
      </w:pPr>
      <w:r>
        <w:rPr>
          <w:sz w:val="21"/>
        </w:rPr>
        <w:t>What does she think of second-hand</w:t>
      </w:r>
      <w:r>
        <w:rPr>
          <w:spacing w:val="-14"/>
          <w:sz w:val="21"/>
        </w:rPr>
        <w:t xml:space="preserve"> </w:t>
      </w:r>
      <w:r>
        <w:rPr>
          <w:sz w:val="21"/>
        </w:rPr>
        <w:t>clothes?</w:t>
      </w:r>
    </w:p>
    <w:p>
      <w:pPr>
        <w:pStyle w:val="8"/>
        <w:numPr>
          <w:ilvl w:val="1"/>
          <w:numId w:val="2"/>
        </w:numPr>
        <w:tabs>
          <w:tab w:val="left" w:pos="830"/>
        </w:tabs>
        <w:spacing w:before="70" w:after="0" w:line="240" w:lineRule="auto"/>
        <w:ind w:left="829" w:right="0" w:hanging="258"/>
        <w:jc w:val="left"/>
        <w:rPr>
          <w:sz w:val="21"/>
        </w:rPr>
      </w:pPr>
      <w:r>
        <w:rPr>
          <w:sz w:val="21"/>
        </w:rPr>
        <w:t>She likes looking at them but never buys</w:t>
      </w:r>
      <w:r>
        <w:rPr>
          <w:spacing w:val="-2"/>
          <w:sz w:val="21"/>
        </w:rPr>
        <w:t xml:space="preserve"> </w:t>
      </w:r>
      <w:r>
        <w:rPr>
          <w:sz w:val="21"/>
        </w:rPr>
        <w:t>them.</w:t>
      </w:r>
    </w:p>
    <w:p>
      <w:pPr>
        <w:pStyle w:val="8"/>
        <w:numPr>
          <w:ilvl w:val="1"/>
          <w:numId w:val="2"/>
        </w:numPr>
        <w:tabs>
          <w:tab w:val="left" w:pos="820"/>
        </w:tabs>
        <w:spacing w:before="71" w:after="0" w:line="240" w:lineRule="auto"/>
        <w:ind w:left="820" w:right="0" w:hanging="248"/>
        <w:jc w:val="left"/>
        <w:rPr>
          <w:sz w:val="21"/>
        </w:rPr>
      </w:pPr>
      <w:r>
        <w:rPr>
          <w:sz w:val="21"/>
        </w:rPr>
        <w:t>She thinks they are real</w:t>
      </w:r>
      <w:r>
        <w:rPr>
          <w:spacing w:val="-2"/>
          <w:sz w:val="21"/>
        </w:rPr>
        <w:t xml:space="preserve"> </w:t>
      </w:r>
      <w:r>
        <w:rPr>
          <w:sz w:val="21"/>
        </w:rPr>
        <w:t>bargains.</w:t>
      </w:r>
    </w:p>
    <w:p>
      <w:pPr>
        <w:pStyle w:val="8"/>
        <w:numPr>
          <w:ilvl w:val="1"/>
          <w:numId w:val="2"/>
        </w:numPr>
        <w:tabs>
          <w:tab w:val="left" w:pos="820"/>
        </w:tabs>
        <w:spacing w:before="70" w:after="0" w:line="240" w:lineRule="auto"/>
        <w:ind w:left="820" w:right="0" w:hanging="248"/>
        <w:jc w:val="left"/>
        <w:rPr>
          <w:sz w:val="21"/>
        </w:rPr>
      </w:pPr>
      <w:r>
        <w:rPr>
          <w:sz w:val="21"/>
        </w:rPr>
        <w:t>She seldom goes to those</w:t>
      </w:r>
      <w:r>
        <w:rPr>
          <w:spacing w:val="-1"/>
          <w:sz w:val="21"/>
        </w:rPr>
        <w:t xml:space="preserve"> </w:t>
      </w:r>
      <w:r>
        <w:rPr>
          <w:sz w:val="21"/>
        </w:rPr>
        <w:t>shops.</w:t>
      </w:r>
    </w:p>
    <w:p>
      <w:pPr>
        <w:pStyle w:val="4"/>
        <w:spacing w:before="57"/>
        <w:ind w:left="469"/>
        <w:rPr>
          <w:rFonts w:hint="eastAsia" w:ascii="新宋体" w:hAnsi="新宋体" w:eastAsia="新宋体" w:cs="新宋体"/>
        </w:rPr>
      </w:pPr>
      <w:r>
        <w:rPr>
          <w:rFonts w:hint="eastAsia" w:ascii="新宋体" w:hAnsi="新宋体" w:eastAsia="新宋体" w:cs="新宋体"/>
        </w:rPr>
        <w:t>听第 9 段材料，回答第 14 至 17 题。</w:t>
      </w:r>
    </w:p>
    <w:p>
      <w:pPr>
        <w:pStyle w:val="8"/>
        <w:numPr>
          <w:ilvl w:val="0"/>
          <w:numId w:val="2"/>
        </w:numPr>
        <w:tabs>
          <w:tab w:val="left" w:pos="465"/>
        </w:tabs>
        <w:spacing w:before="57" w:after="0" w:line="240" w:lineRule="auto"/>
        <w:ind w:left="464" w:right="0" w:hanging="313"/>
        <w:jc w:val="left"/>
        <w:rPr>
          <w:sz w:val="21"/>
        </w:rPr>
      </w:pPr>
      <w:r>
        <w:rPr>
          <w:sz w:val="21"/>
        </w:rPr>
        <w:t>Why couldn’t Mark play basketball with the</w:t>
      </w:r>
      <w:r>
        <w:rPr>
          <w:spacing w:val="-1"/>
          <w:sz w:val="21"/>
        </w:rPr>
        <w:t xml:space="preserve"> </w:t>
      </w:r>
      <w:r>
        <w:rPr>
          <w:sz w:val="21"/>
        </w:rPr>
        <w:t>man?</w:t>
      </w:r>
    </w:p>
    <w:p>
      <w:pPr>
        <w:pStyle w:val="8"/>
        <w:numPr>
          <w:ilvl w:val="1"/>
          <w:numId w:val="2"/>
        </w:numPr>
        <w:tabs>
          <w:tab w:val="left" w:pos="830"/>
        </w:tabs>
        <w:spacing w:before="70" w:after="0" w:line="240" w:lineRule="auto"/>
        <w:ind w:left="829" w:right="0" w:hanging="258"/>
        <w:jc w:val="left"/>
        <w:rPr>
          <w:sz w:val="21"/>
        </w:rPr>
      </w:pPr>
      <w:r>
        <w:rPr>
          <w:sz w:val="21"/>
        </w:rPr>
        <w:t>He had to study.</w:t>
      </w:r>
    </w:p>
    <w:p>
      <w:pPr>
        <w:pStyle w:val="8"/>
        <w:numPr>
          <w:ilvl w:val="1"/>
          <w:numId w:val="2"/>
        </w:numPr>
        <w:tabs>
          <w:tab w:val="left" w:pos="820"/>
        </w:tabs>
        <w:spacing w:before="71" w:after="0" w:line="240" w:lineRule="auto"/>
        <w:ind w:left="820" w:right="0" w:hanging="248"/>
        <w:jc w:val="left"/>
        <w:rPr>
          <w:sz w:val="21"/>
        </w:rPr>
      </w:pPr>
      <w:r>
        <w:rPr>
          <w:sz w:val="21"/>
        </w:rPr>
        <w:t>He needed to go out with his</w:t>
      </w:r>
      <w:r>
        <w:rPr>
          <w:spacing w:val="-2"/>
          <w:sz w:val="21"/>
        </w:rPr>
        <w:t xml:space="preserve"> </w:t>
      </w:r>
      <w:r>
        <w:rPr>
          <w:sz w:val="21"/>
        </w:rPr>
        <w:t>girlfriend.</w:t>
      </w:r>
    </w:p>
    <w:p>
      <w:pPr>
        <w:pStyle w:val="8"/>
        <w:numPr>
          <w:ilvl w:val="1"/>
          <w:numId w:val="2"/>
        </w:numPr>
        <w:tabs>
          <w:tab w:val="left" w:pos="820"/>
        </w:tabs>
        <w:spacing w:before="70" w:after="0" w:line="240" w:lineRule="auto"/>
        <w:ind w:left="820" w:right="0" w:hanging="248"/>
        <w:jc w:val="left"/>
        <w:rPr>
          <w:sz w:val="21"/>
        </w:rPr>
      </w:pPr>
      <w:r>
        <w:rPr>
          <w:sz w:val="21"/>
        </w:rPr>
        <w:t>He didn’t like basketball any</w:t>
      </w:r>
      <w:r>
        <w:rPr>
          <w:spacing w:val="-3"/>
          <w:sz w:val="21"/>
        </w:rPr>
        <w:t xml:space="preserve"> </w:t>
      </w:r>
      <w:r>
        <w:rPr>
          <w:sz w:val="21"/>
        </w:rPr>
        <w:t>more.</w:t>
      </w:r>
    </w:p>
    <w:p>
      <w:pPr>
        <w:pStyle w:val="8"/>
        <w:numPr>
          <w:ilvl w:val="0"/>
          <w:numId w:val="2"/>
        </w:numPr>
        <w:tabs>
          <w:tab w:val="left" w:pos="465"/>
        </w:tabs>
        <w:spacing w:before="71" w:after="0" w:line="240" w:lineRule="auto"/>
        <w:ind w:left="464" w:right="0" w:hanging="313"/>
        <w:jc w:val="left"/>
        <w:rPr>
          <w:sz w:val="21"/>
        </w:rPr>
      </w:pPr>
      <w:r>
        <w:rPr>
          <w:sz w:val="21"/>
        </w:rPr>
        <w:t>What should Mark do according to the man?</w:t>
      </w:r>
    </w:p>
    <w:p>
      <w:pPr>
        <w:pStyle w:val="8"/>
        <w:numPr>
          <w:ilvl w:val="1"/>
          <w:numId w:val="2"/>
        </w:numPr>
        <w:tabs>
          <w:tab w:val="left" w:pos="830"/>
        </w:tabs>
        <w:spacing w:before="70" w:after="0" w:line="240" w:lineRule="auto"/>
        <w:ind w:left="829" w:right="0" w:hanging="258"/>
        <w:jc w:val="left"/>
        <w:rPr>
          <w:sz w:val="21"/>
        </w:rPr>
      </w:pPr>
      <w:r>
        <w:rPr>
          <w:sz w:val="21"/>
        </w:rPr>
        <w:t>Be honest with him.</w:t>
      </w:r>
    </w:p>
    <w:p>
      <w:pPr>
        <w:pStyle w:val="8"/>
        <w:numPr>
          <w:ilvl w:val="1"/>
          <w:numId w:val="2"/>
        </w:numPr>
        <w:tabs>
          <w:tab w:val="left" w:pos="820"/>
        </w:tabs>
        <w:spacing w:before="71" w:after="0" w:line="240" w:lineRule="auto"/>
        <w:ind w:left="820" w:right="0" w:hanging="248"/>
        <w:jc w:val="left"/>
        <w:rPr>
          <w:sz w:val="21"/>
        </w:rPr>
      </w:pPr>
      <w:r>
        <w:rPr>
          <w:sz w:val="21"/>
        </w:rPr>
        <w:t>Spend more time studying.</w:t>
      </w:r>
    </w:p>
    <w:p>
      <w:pPr>
        <w:pStyle w:val="8"/>
        <w:numPr>
          <w:ilvl w:val="1"/>
          <w:numId w:val="2"/>
        </w:numPr>
        <w:tabs>
          <w:tab w:val="left" w:pos="820"/>
        </w:tabs>
        <w:spacing w:before="70" w:after="0" w:line="240" w:lineRule="auto"/>
        <w:ind w:left="820" w:right="0" w:hanging="248"/>
        <w:jc w:val="left"/>
        <w:rPr>
          <w:sz w:val="21"/>
        </w:rPr>
      </w:pPr>
      <w:r>
        <w:rPr>
          <w:sz w:val="21"/>
        </w:rPr>
        <w:t>End the relationship with his</w:t>
      </w:r>
      <w:r>
        <w:rPr>
          <w:spacing w:val="1"/>
          <w:sz w:val="21"/>
        </w:rPr>
        <w:t xml:space="preserve"> </w:t>
      </w:r>
      <w:r>
        <w:rPr>
          <w:sz w:val="21"/>
        </w:rPr>
        <w:t>girlfriend.</w:t>
      </w:r>
    </w:p>
    <w:p>
      <w:pPr>
        <w:pStyle w:val="8"/>
        <w:numPr>
          <w:ilvl w:val="0"/>
          <w:numId w:val="2"/>
        </w:numPr>
        <w:tabs>
          <w:tab w:val="left" w:pos="465"/>
        </w:tabs>
        <w:spacing w:before="71" w:after="0" w:line="240" w:lineRule="auto"/>
        <w:ind w:left="464" w:right="0" w:hanging="313"/>
        <w:jc w:val="left"/>
        <w:rPr>
          <w:sz w:val="21"/>
        </w:rPr>
      </w:pPr>
      <w:r>
        <w:rPr>
          <w:sz w:val="21"/>
        </w:rPr>
        <w:t>What does the man decide to</w:t>
      </w:r>
      <w:r>
        <w:rPr>
          <w:spacing w:val="-3"/>
          <w:sz w:val="21"/>
        </w:rPr>
        <w:t xml:space="preserve"> </w:t>
      </w:r>
      <w:r>
        <w:rPr>
          <w:sz w:val="21"/>
        </w:rPr>
        <w:t>do?</w:t>
      </w:r>
    </w:p>
    <w:p>
      <w:pPr>
        <w:pStyle w:val="8"/>
        <w:numPr>
          <w:ilvl w:val="1"/>
          <w:numId w:val="2"/>
        </w:numPr>
        <w:tabs>
          <w:tab w:val="left" w:pos="820"/>
        </w:tabs>
        <w:spacing w:before="70" w:after="0" w:line="240" w:lineRule="auto"/>
        <w:ind w:left="820" w:right="0" w:hanging="248"/>
        <w:jc w:val="left"/>
        <w:rPr>
          <w:sz w:val="21"/>
        </w:rPr>
      </w:pPr>
      <w:r>
        <w:rPr>
          <w:sz w:val="21"/>
        </w:rPr>
        <w:t>Ask Mary to talk to</w:t>
      </w:r>
      <w:r>
        <w:rPr>
          <w:spacing w:val="4"/>
          <w:sz w:val="21"/>
        </w:rPr>
        <w:t xml:space="preserve"> </w:t>
      </w:r>
      <w:r>
        <w:rPr>
          <w:sz w:val="21"/>
        </w:rPr>
        <w:t>Mark.</w:t>
      </w:r>
    </w:p>
    <w:p>
      <w:pPr>
        <w:pStyle w:val="8"/>
        <w:numPr>
          <w:ilvl w:val="1"/>
          <w:numId w:val="2"/>
        </w:numPr>
        <w:tabs>
          <w:tab w:val="left" w:pos="820"/>
        </w:tabs>
        <w:spacing w:before="71" w:after="0" w:line="240" w:lineRule="auto"/>
        <w:ind w:left="820" w:right="0" w:hanging="248"/>
        <w:jc w:val="left"/>
        <w:rPr>
          <w:sz w:val="21"/>
        </w:rPr>
      </w:pPr>
      <w:r>
        <w:rPr>
          <w:sz w:val="21"/>
        </w:rPr>
        <w:t>End the friendship with</w:t>
      </w:r>
      <w:r>
        <w:rPr>
          <w:spacing w:val="1"/>
          <w:sz w:val="21"/>
        </w:rPr>
        <w:t xml:space="preserve"> </w:t>
      </w:r>
      <w:r>
        <w:rPr>
          <w:sz w:val="21"/>
        </w:rPr>
        <w:t>Mark.</w:t>
      </w:r>
    </w:p>
    <w:p>
      <w:pPr>
        <w:pStyle w:val="8"/>
        <w:numPr>
          <w:ilvl w:val="1"/>
          <w:numId w:val="2"/>
        </w:numPr>
        <w:tabs>
          <w:tab w:val="left" w:pos="816"/>
        </w:tabs>
        <w:spacing w:before="70" w:after="0" w:line="240" w:lineRule="auto"/>
        <w:ind w:left="815" w:right="0" w:hanging="244"/>
        <w:jc w:val="left"/>
        <w:rPr>
          <w:sz w:val="21"/>
        </w:rPr>
      </w:pPr>
      <w:r>
        <w:rPr>
          <w:spacing w:val="-4"/>
          <w:sz w:val="21"/>
        </w:rPr>
        <w:t xml:space="preserve">Talk </w:t>
      </w:r>
      <w:r>
        <w:rPr>
          <w:sz w:val="21"/>
        </w:rPr>
        <w:t>with</w:t>
      </w:r>
      <w:r>
        <w:rPr>
          <w:spacing w:val="3"/>
          <w:sz w:val="21"/>
        </w:rPr>
        <w:t xml:space="preserve"> </w:t>
      </w:r>
      <w:r>
        <w:rPr>
          <w:sz w:val="21"/>
        </w:rPr>
        <w:t>Mark.</w:t>
      </w:r>
    </w:p>
    <w:p>
      <w:pPr>
        <w:pStyle w:val="8"/>
        <w:numPr>
          <w:ilvl w:val="0"/>
          <w:numId w:val="2"/>
        </w:numPr>
        <w:tabs>
          <w:tab w:val="left" w:pos="465"/>
        </w:tabs>
        <w:spacing w:before="71" w:after="0" w:line="240" w:lineRule="auto"/>
        <w:ind w:left="464" w:right="0" w:hanging="313"/>
        <w:jc w:val="left"/>
        <w:rPr>
          <w:sz w:val="21"/>
        </w:rPr>
      </w:pPr>
      <w:r>
        <w:rPr>
          <w:sz w:val="21"/>
        </w:rPr>
        <w:t>What does the woman think of Mark’s</w:t>
      </w:r>
      <w:r>
        <w:rPr>
          <w:spacing w:val="-2"/>
          <w:sz w:val="21"/>
        </w:rPr>
        <w:t xml:space="preserve"> </w:t>
      </w:r>
      <w:r>
        <w:rPr>
          <w:sz w:val="21"/>
        </w:rPr>
        <w:t>lies?</w:t>
      </w:r>
    </w:p>
    <w:p>
      <w:pPr>
        <w:pStyle w:val="8"/>
        <w:numPr>
          <w:ilvl w:val="1"/>
          <w:numId w:val="2"/>
        </w:numPr>
        <w:tabs>
          <w:tab w:val="left" w:pos="825"/>
        </w:tabs>
        <w:spacing w:before="70" w:after="0" w:line="240" w:lineRule="auto"/>
        <w:ind w:left="824" w:right="0" w:hanging="253"/>
        <w:jc w:val="left"/>
        <w:rPr>
          <w:sz w:val="21"/>
        </w:rPr>
      </w:pPr>
      <w:r>
        <w:rPr>
          <w:sz w:val="21"/>
        </w:rPr>
        <w:t>They’re</w:t>
      </w:r>
      <w:r>
        <w:rPr>
          <w:spacing w:val="-3"/>
          <w:sz w:val="21"/>
        </w:rPr>
        <w:t xml:space="preserve"> </w:t>
      </w:r>
      <w:r>
        <w:rPr>
          <w:sz w:val="21"/>
        </w:rPr>
        <w:t>harmless.</w:t>
      </w:r>
    </w:p>
    <w:p>
      <w:pPr>
        <w:pStyle w:val="8"/>
        <w:numPr>
          <w:ilvl w:val="1"/>
          <w:numId w:val="2"/>
        </w:numPr>
        <w:tabs>
          <w:tab w:val="left" w:pos="816"/>
        </w:tabs>
        <w:spacing w:before="71" w:after="0" w:line="240" w:lineRule="auto"/>
        <w:ind w:left="815" w:right="0" w:hanging="244"/>
        <w:jc w:val="left"/>
        <w:rPr>
          <w:sz w:val="21"/>
        </w:rPr>
      </w:pPr>
      <w:r>
        <w:rPr>
          <w:sz w:val="21"/>
        </w:rPr>
        <w:t>They’re harmful to</w:t>
      </w:r>
      <w:r>
        <w:rPr>
          <w:spacing w:val="-10"/>
          <w:sz w:val="21"/>
        </w:rPr>
        <w:t xml:space="preserve"> </w:t>
      </w:r>
      <w:r>
        <w:rPr>
          <w:sz w:val="21"/>
        </w:rPr>
        <w:t>friendship.</w:t>
      </w:r>
    </w:p>
    <w:p>
      <w:pPr>
        <w:pStyle w:val="8"/>
        <w:numPr>
          <w:ilvl w:val="1"/>
          <w:numId w:val="2"/>
        </w:numPr>
        <w:tabs>
          <w:tab w:val="left" w:pos="820"/>
        </w:tabs>
        <w:spacing w:before="70" w:after="0" w:line="240" w:lineRule="auto"/>
        <w:ind w:left="820" w:right="0" w:hanging="248"/>
        <w:jc w:val="left"/>
        <w:rPr>
          <w:sz w:val="21"/>
        </w:rPr>
      </w:pPr>
      <w:r>
        <w:rPr>
          <w:sz w:val="21"/>
        </w:rPr>
        <w:t>Mark made a serious</w:t>
      </w:r>
      <w:r>
        <w:rPr>
          <w:spacing w:val="-13"/>
          <w:sz w:val="21"/>
        </w:rPr>
        <w:t xml:space="preserve"> </w:t>
      </w:r>
      <w:r>
        <w:rPr>
          <w:sz w:val="21"/>
        </w:rPr>
        <w:t>mistake.</w:t>
      </w:r>
    </w:p>
    <w:p>
      <w:pPr>
        <w:spacing w:after="0" w:line="240" w:lineRule="auto"/>
        <w:jc w:val="left"/>
        <w:rPr>
          <w:sz w:val="21"/>
        </w:rPr>
        <w:sectPr>
          <w:pgSz w:w="11060" w:h="15310"/>
          <w:pgMar w:top="1080" w:right="980" w:bottom="1380" w:left="980" w:header="0" w:footer="1140" w:gutter="0"/>
        </w:sectPr>
      </w:pPr>
    </w:p>
    <w:p>
      <w:pPr>
        <w:pStyle w:val="4"/>
        <w:spacing w:before="65"/>
        <w:ind w:left="572"/>
        <w:rPr>
          <w:rFonts w:hint="eastAsia" w:ascii="新宋体" w:hAnsi="新宋体" w:eastAsia="新宋体" w:cs="新宋体"/>
        </w:rPr>
      </w:pPr>
      <w:r>
        <w:rPr>
          <w:rFonts w:hint="eastAsia" w:ascii="新宋体" w:hAnsi="新宋体" w:eastAsia="新宋体" w:cs="新宋体"/>
        </w:rPr>
        <w:t>听第 10 段材料，回答第 18 至 20 题。</w:t>
      </w:r>
    </w:p>
    <w:p>
      <w:pPr>
        <w:pStyle w:val="8"/>
        <w:numPr>
          <w:ilvl w:val="0"/>
          <w:numId w:val="2"/>
        </w:numPr>
        <w:tabs>
          <w:tab w:val="left" w:pos="465"/>
        </w:tabs>
        <w:spacing w:before="57" w:after="0" w:line="240" w:lineRule="auto"/>
        <w:ind w:left="464" w:right="0" w:hanging="313"/>
        <w:jc w:val="left"/>
        <w:rPr>
          <w:sz w:val="21"/>
        </w:rPr>
      </w:pPr>
      <w:r>
        <w:rPr>
          <w:sz w:val="21"/>
        </w:rPr>
        <w:t>What are some of the problems brought about by global</w:t>
      </w:r>
      <w:r>
        <w:rPr>
          <w:spacing w:val="-1"/>
          <w:sz w:val="21"/>
        </w:rPr>
        <w:t xml:space="preserve"> </w:t>
      </w:r>
      <w:r>
        <w:rPr>
          <w:sz w:val="21"/>
        </w:rPr>
        <w:t>warming?</w:t>
      </w:r>
    </w:p>
    <w:p>
      <w:pPr>
        <w:pStyle w:val="8"/>
        <w:numPr>
          <w:ilvl w:val="1"/>
          <w:numId w:val="2"/>
        </w:numPr>
        <w:tabs>
          <w:tab w:val="left" w:pos="825"/>
        </w:tabs>
        <w:spacing w:before="70" w:after="0" w:line="240" w:lineRule="auto"/>
        <w:ind w:left="824" w:right="0" w:hanging="253"/>
        <w:jc w:val="left"/>
        <w:rPr>
          <w:sz w:val="21"/>
        </w:rPr>
      </w:pPr>
      <w:r>
        <w:rPr>
          <w:sz w:val="21"/>
        </w:rPr>
        <w:t>The reduction of sea</w:t>
      </w:r>
      <w:r>
        <w:rPr>
          <w:spacing w:val="-1"/>
          <w:sz w:val="21"/>
        </w:rPr>
        <w:t xml:space="preserve"> </w:t>
      </w:r>
      <w:r>
        <w:rPr>
          <w:sz w:val="21"/>
        </w:rPr>
        <w:t>water.</w:t>
      </w:r>
    </w:p>
    <w:p>
      <w:pPr>
        <w:pStyle w:val="8"/>
        <w:numPr>
          <w:ilvl w:val="1"/>
          <w:numId w:val="2"/>
        </w:numPr>
        <w:tabs>
          <w:tab w:val="left" w:pos="820"/>
        </w:tabs>
        <w:spacing w:before="71" w:after="0" w:line="240" w:lineRule="auto"/>
        <w:ind w:left="820" w:right="0" w:hanging="248"/>
        <w:jc w:val="left"/>
        <w:rPr>
          <w:sz w:val="21"/>
        </w:rPr>
      </w:pPr>
      <w:r>
        <w:rPr>
          <w:sz w:val="21"/>
        </w:rPr>
        <w:t>More serious</w:t>
      </w:r>
      <w:r>
        <w:rPr>
          <w:spacing w:val="-2"/>
          <w:sz w:val="21"/>
        </w:rPr>
        <w:t xml:space="preserve"> </w:t>
      </w:r>
      <w:r>
        <w:rPr>
          <w:sz w:val="21"/>
        </w:rPr>
        <w:t>earthquakes.</w:t>
      </w:r>
    </w:p>
    <w:p>
      <w:pPr>
        <w:pStyle w:val="8"/>
        <w:numPr>
          <w:ilvl w:val="1"/>
          <w:numId w:val="2"/>
        </w:numPr>
        <w:tabs>
          <w:tab w:val="left" w:pos="808"/>
        </w:tabs>
        <w:spacing w:before="70" w:after="0" w:line="240" w:lineRule="auto"/>
        <w:ind w:left="808" w:right="0" w:hanging="236"/>
        <w:jc w:val="left"/>
        <w:rPr>
          <w:sz w:val="21"/>
        </w:rPr>
      </w:pPr>
      <w:r>
        <w:rPr>
          <w:sz w:val="21"/>
        </w:rPr>
        <w:t>Animal and plant species</w:t>
      </w:r>
      <w:r>
        <w:rPr>
          <w:spacing w:val="-3"/>
          <w:sz w:val="21"/>
        </w:rPr>
        <w:t xml:space="preserve"> </w:t>
      </w:r>
      <w:r>
        <w:rPr>
          <w:sz w:val="21"/>
        </w:rPr>
        <w:t>disappearing.</w:t>
      </w:r>
    </w:p>
    <w:p>
      <w:pPr>
        <w:pStyle w:val="8"/>
        <w:numPr>
          <w:ilvl w:val="0"/>
          <w:numId w:val="2"/>
        </w:numPr>
        <w:tabs>
          <w:tab w:val="left" w:pos="465"/>
        </w:tabs>
        <w:spacing w:before="71" w:after="0" w:line="240" w:lineRule="auto"/>
        <w:ind w:left="464" w:right="0" w:hanging="313"/>
        <w:jc w:val="left"/>
        <w:rPr>
          <w:sz w:val="21"/>
        </w:rPr>
      </w:pPr>
      <w:r>
        <w:rPr>
          <w:sz w:val="21"/>
        </w:rPr>
        <w:t>What can people do to slow down global</w:t>
      </w:r>
      <w:r>
        <w:rPr>
          <w:spacing w:val="-1"/>
          <w:sz w:val="21"/>
        </w:rPr>
        <w:t xml:space="preserve"> </w:t>
      </w:r>
      <w:r>
        <w:rPr>
          <w:sz w:val="21"/>
        </w:rPr>
        <w:t>warming?</w:t>
      </w:r>
    </w:p>
    <w:p>
      <w:pPr>
        <w:pStyle w:val="8"/>
        <w:numPr>
          <w:ilvl w:val="1"/>
          <w:numId w:val="2"/>
        </w:numPr>
        <w:tabs>
          <w:tab w:val="left" w:pos="830"/>
        </w:tabs>
        <w:spacing w:before="70" w:after="0" w:line="240" w:lineRule="auto"/>
        <w:ind w:left="829" w:right="0" w:hanging="258"/>
        <w:jc w:val="left"/>
        <w:rPr>
          <w:sz w:val="21"/>
        </w:rPr>
      </w:pPr>
      <w:r>
        <w:rPr>
          <w:sz w:val="21"/>
        </w:rPr>
        <w:t>Use clean</w:t>
      </w:r>
      <w:r>
        <w:rPr>
          <w:spacing w:val="1"/>
          <w:sz w:val="21"/>
        </w:rPr>
        <w:t xml:space="preserve"> </w:t>
      </w:r>
      <w:r>
        <w:rPr>
          <w:spacing w:val="-3"/>
          <w:sz w:val="21"/>
        </w:rPr>
        <w:t>energy.</w:t>
      </w:r>
    </w:p>
    <w:p>
      <w:pPr>
        <w:pStyle w:val="8"/>
        <w:numPr>
          <w:ilvl w:val="1"/>
          <w:numId w:val="2"/>
        </w:numPr>
        <w:tabs>
          <w:tab w:val="left" w:pos="820"/>
        </w:tabs>
        <w:spacing w:before="71" w:after="0" w:line="240" w:lineRule="auto"/>
        <w:ind w:left="820" w:right="0" w:hanging="248"/>
        <w:jc w:val="left"/>
        <w:rPr>
          <w:sz w:val="21"/>
        </w:rPr>
      </w:pPr>
      <w:r>
        <w:rPr>
          <w:sz w:val="21"/>
        </w:rPr>
        <w:t>Control population</w:t>
      </w:r>
      <w:r>
        <w:rPr>
          <w:spacing w:val="-1"/>
          <w:sz w:val="21"/>
        </w:rPr>
        <w:t xml:space="preserve"> </w:t>
      </w:r>
      <w:r>
        <w:rPr>
          <w:sz w:val="21"/>
        </w:rPr>
        <w:t>growth.</w:t>
      </w:r>
    </w:p>
    <w:p>
      <w:pPr>
        <w:pStyle w:val="8"/>
        <w:numPr>
          <w:ilvl w:val="1"/>
          <w:numId w:val="2"/>
        </w:numPr>
        <w:tabs>
          <w:tab w:val="left" w:pos="820"/>
        </w:tabs>
        <w:spacing w:before="70" w:after="0" w:line="240" w:lineRule="auto"/>
        <w:ind w:left="820" w:right="0" w:hanging="248"/>
        <w:jc w:val="left"/>
        <w:rPr>
          <w:sz w:val="21"/>
        </w:rPr>
      </w:pPr>
      <w:r>
        <w:rPr>
          <w:sz w:val="21"/>
        </w:rPr>
        <w:t>Close down</w:t>
      </w:r>
      <w:r>
        <w:rPr>
          <w:spacing w:val="-2"/>
          <w:sz w:val="21"/>
        </w:rPr>
        <w:t xml:space="preserve"> </w:t>
      </w:r>
      <w:r>
        <w:rPr>
          <w:sz w:val="21"/>
        </w:rPr>
        <w:t>factories.</w:t>
      </w:r>
    </w:p>
    <w:p>
      <w:pPr>
        <w:pStyle w:val="8"/>
        <w:numPr>
          <w:ilvl w:val="0"/>
          <w:numId w:val="2"/>
        </w:numPr>
        <w:tabs>
          <w:tab w:val="left" w:pos="465"/>
        </w:tabs>
        <w:spacing w:before="71" w:after="0" w:line="240" w:lineRule="auto"/>
        <w:ind w:left="464" w:right="0" w:hanging="313"/>
        <w:jc w:val="left"/>
        <w:rPr>
          <w:sz w:val="21"/>
        </w:rPr>
      </w:pPr>
      <w:r>
        <w:rPr>
          <w:sz w:val="21"/>
        </w:rPr>
        <w:t>Why is it hard to get governments to pass new</w:t>
      </w:r>
      <w:r>
        <w:rPr>
          <w:spacing w:val="4"/>
          <w:sz w:val="21"/>
        </w:rPr>
        <w:t xml:space="preserve"> </w:t>
      </w:r>
      <w:r>
        <w:rPr>
          <w:sz w:val="21"/>
        </w:rPr>
        <w:t>laws?</w:t>
      </w:r>
    </w:p>
    <w:p>
      <w:pPr>
        <w:pStyle w:val="8"/>
        <w:numPr>
          <w:ilvl w:val="1"/>
          <w:numId w:val="2"/>
        </w:numPr>
        <w:tabs>
          <w:tab w:val="left" w:pos="825"/>
        </w:tabs>
        <w:spacing w:before="70" w:after="0" w:line="240" w:lineRule="auto"/>
        <w:ind w:left="824" w:right="0" w:hanging="253"/>
        <w:jc w:val="left"/>
        <w:rPr>
          <w:sz w:val="21"/>
        </w:rPr>
      </w:pPr>
      <w:r>
        <w:rPr>
          <w:sz w:val="21"/>
        </w:rPr>
        <w:t>They don’t care about the environment.</w:t>
      </w:r>
    </w:p>
    <w:p>
      <w:pPr>
        <w:pStyle w:val="8"/>
        <w:numPr>
          <w:ilvl w:val="1"/>
          <w:numId w:val="2"/>
        </w:numPr>
        <w:tabs>
          <w:tab w:val="left" w:pos="816"/>
        </w:tabs>
        <w:spacing w:before="71" w:after="0" w:line="240" w:lineRule="auto"/>
        <w:ind w:left="815" w:right="0" w:hanging="244"/>
        <w:jc w:val="left"/>
        <w:rPr>
          <w:sz w:val="21"/>
        </w:rPr>
      </w:pPr>
      <w:r>
        <w:rPr>
          <w:sz w:val="21"/>
        </w:rPr>
        <w:t>They don’t want to hurt their</w:t>
      </w:r>
      <w:r>
        <w:rPr>
          <w:spacing w:val="-2"/>
          <w:sz w:val="21"/>
        </w:rPr>
        <w:t xml:space="preserve"> </w:t>
      </w:r>
      <w:r>
        <w:rPr>
          <w:sz w:val="21"/>
        </w:rPr>
        <w:t>economies.</w:t>
      </w:r>
    </w:p>
    <w:p>
      <w:pPr>
        <w:pStyle w:val="8"/>
        <w:numPr>
          <w:ilvl w:val="1"/>
          <w:numId w:val="2"/>
        </w:numPr>
        <w:tabs>
          <w:tab w:val="left" w:pos="816"/>
        </w:tabs>
        <w:spacing w:before="70" w:after="0" w:line="240" w:lineRule="auto"/>
        <w:ind w:left="815" w:right="0" w:hanging="244"/>
        <w:jc w:val="left"/>
        <w:rPr>
          <w:sz w:val="21"/>
        </w:rPr>
      </w:pPr>
      <w:r>
        <w:rPr>
          <w:sz w:val="21"/>
        </w:rPr>
        <w:t>They can’t get their people’s</w:t>
      </w:r>
      <w:r>
        <w:rPr>
          <w:spacing w:val="2"/>
          <w:sz w:val="21"/>
        </w:rPr>
        <w:t xml:space="preserve"> </w:t>
      </w:r>
      <w:r>
        <w:rPr>
          <w:sz w:val="21"/>
        </w:rPr>
        <w:t>support.</w:t>
      </w:r>
    </w:p>
    <w:p>
      <w:pPr>
        <w:pStyle w:val="4"/>
        <w:spacing w:before="1"/>
        <w:ind w:left="0"/>
        <w:rPr>
          <w:sz w:val="32"/>
        </w:rPr>
      </w:pPr>
    </w:p>
    <w:p>
      <w:pPr>
        <w:pStyle w:val="3"/>
        <w:rPr>
          <w:rFonts w:hint="eastAsia" w:ascii="新宋体" w:hAnsi="新宋体" w:eastAsia="新宋体" w:cs="新宋体"/>
        </w:rPr>
      </w:pPr>
      <w:r>
        <w:rPr>
          <w:rFonts w:hint="eastAsia" w:ascii="新宋体" w:hAnsi="新宋体" w:eastAsia="新宋体" w:cs="新宋体"/>
        </w:rPr>
        <w:t>第二部分 阅读理解（共两节，满分 35 分）</w:t>
      </w:r>
    </w:p>
    <w:p>
      <w:pPr>
        <w:pStyle w:val="4"/>
        <w:spacing w:before="43"/>
        <w:rPr>
          <w:rFonts w:hint="eastAsia" w:ascii="新宋体" w:hAnsi="新宋体" w:eastAsia="新宋体" w:cs="新宋体"/>
        </w:rPr>
      </w:pPr>
      <w:r>
        <w:rPr>
          <w:rFonts w:hint="eastAsia" w:ascii="新宋体" w:hAnsi="新宋体" w:eastAsia="新宋体" w:cs="新宋体"/>
        </w:rPr>
        <w:t>第一节（共 10 小题；每小题 2.5 分，满分 25 分）</w:t>
      </w:r>
    </w:p>
    <w:p>
      <w:pPr>
        <w:pStyle w:val="4"/>
        <w:spacing w:before="43" w:line="278" w:lineRule="auto"/>
        <w:ind w:right="150" w:firstLine="420"/>
        <w:rPr>
          <w:rFonts w:hint="eastAsia" w:ascii="新宋体" w:hAnsi="新宋体" w:eastAsia="新宋体" w:cs="新宋体"/>
        </w:rPr>
      </w:pPr>
      <w:r>
        <w:rPr>
          <w:rFonts w:hint="eastAsia" w:ascii="新宋体" w:hAnsi="新宋体" w:eastAsia="新宋体" w:cs="新宋体"/>
          <w:spacing w:val="-4"/>
        </w:rPr>
        <w:t xml:space="preserve">阅读下列短文，从每题所给的 </w:t>
      </w:r>
      <w:r>
        <w:rPr>
          <w:rFonts w:hint="eastAsia" w:ascii="新宋体" w:hAnsi="新宋体" w:eastAsia="新宋体" w:cs="新宋体"/>
        </w:rPr>
        <w:t xml:space="preserve">A、B、C </w:t>
      </w:r>
      <w:r>
        <w:rPr>
          <w:rFonts w:hint="eastAsia" w:ascii="新宋体" w:hAnsi="新宋体" w:eastAsia="新宋体" w:cs="新宋体"/>
          <w:spacing w:val="-25"/>
        </w:rPr>
        <w:t xml:space="preserve">和 </w:t>
      </w:r>
      <w:r>
        <w:rPr>
          <w:rFonts w:hint="eastAsia" w:ascii="新宋体" w:hAnsi="新宋体" w:eastAsia="新宋体" w:cs="新宋体"/>
        </w:rPr>
        <w:t>D 四个选项中，选出最佳选项，并在答题纸上将该项涂黑。</w:t>
      </w:r>
    </w:p>
    <w:p>
      <w:pPr>
        <w:pStyle w:val="3"/>
        <w:spacing w:before="14"/>
        <w:ind w:left="0"/>
        <w:jc w:val="center"/>
        <w:rPr>
          <w:rFonts w:ascii="Times New Roman"/>
        </w:rPr>
      </w:pPr>
      <w:r>
        <w:rPr>
          <w:rFonts w:ascii="Times New Roman"/>
          <w:w w:val="99"/>
        </w:rPr>
        <w:t>A</w:t>
      </w:r>
    </w:p>
    <w:p>
      <w:pPr>
        <w:pStyle w:val="4"/>
        <w:spacing w:line="309" w:lineRule="auto"/>
        <w:ind w:right="120" w:firstLine="420"/>
        <w:jc w:val="both"/>
      </w:pPr>
      <w:r>
        <w:rPr>
          <w:spacing w:val="-5"/>
        </w:rPr>
        <w:t xml:space="preserve">Two </w:t>
      </w:r>
      <w:r>
        <w:t xml:space="preserve">blocks. </w:t>
      </w:r>
      <w:r>
        <w:rPr>
          <w:spacing w:val="-5"/>
        </w:rPr>
        <w:t xml:space="preserve">Two </w:t>
      </w:r>
      <w:r>
        <w:rPr>
          <w:spacing w:val="-3"/>
        </w:rPr>
        <w:t xml:space="preserve">very, </w:t>
      </w:r>
      <w:r>
        <w:t>very long blocks beyond in deep darkness. It is 1953, and I have walked these blocks many times on my way to the room I rent off campus. I get off the bus after leaving the library at ten o’clock in the evening clutching books in my arms, with a purse hanging from a strap on my shoulder.</w:t>
      </w:r>
    </w:p>
    <w:p>
      <w:pPr>
        <w:pStyle w:val="4"/>
        <w:spacing w:before="2" w:line="309" w:lineRule="auto"/>
        <w:ind w:right="118" w:firstLine="420"/>
        <w:jc w:val="both"/>
      </w:pPr>
      <w:r>
        <w:t xml:space="preserve">My landlady works the night shift at the hospital, so at this hour, the house will be as dark and blank as the others on this street. Everything is quiet and closed. Far ahead is a streetlight. I am thinking about a paper due in a few days. What theme should I explore? </w:t>
      </w:r>
      <w:r>
        <w:rPr>
          <w:spacing w:val="-3"/>
        </w:rPr>
        <w:t xml:space="preserve">Will </w:t>
      </w:r>
      <w:r>
        <w:t>the professor admire or dismiss it? Why are we reading Dreiser</w:t>
      </w:r>
      <w:r>
        <w:rPr>
          <w:spacing w:val="1"/>
        </w:rPr>
        <w:t xml:space="preserve"> </w:t>
      </w:r>
      <w:r>
        <w:t>anyway?</w:t>
      </w:r>
    </w:p>
    <w:p>
      <w:pPr>
        <w:pStyle w:val="4"/>
        <w:spacing w:before="2" w:line="309" w:lineRule="auto"/>
        <w:ind w:right="117" w:firstLine="420"/>
        <w:jc w:val="both"/>
      </w:pPr>
      <w:r>
        <w:t>I notice headlights coming toward me. A car is driving slowly down the street on the other side. As it passes, I glance at the driver—male, blond. I keep walking. The car slows down and stops. I hear its door slam shut. A few seconds later, I hear footsteps behind me. I keep walking; I do not speed up, because I don’t want to call attention to myself. The walker may be going to a house nearby, visiting a friend. Besides, what would be the point of hurrying, running?</w:t>
      </w:r>
    </w:p>
    <w:p>
      <w:pPr>
        <w:pStyle w:val="4"/>
        <w:spacing w:before="3" w:line="309" w:lineRule="auto"/>
        <w:ind w:right="120" w:firstLine="420"/>
        <w:jc w:val="both"/>
      </w:pPr>
      <w:r>
        <w:t xml:space="preserve">I still have to get my door key from my purse. When I reach my house, I will have to walk upstairs to the porch, and </w:t>
      </w:r>
      <w:r>
        <w:rPr>
          <w:u w:val="single"/>
        </w:rPr>
        <w:t>fumble</w:t>
      </w:r>
      <w:r>
        <w:t xml:space="preserve"> in the dark for my </w:t>
      </w:r>
      <w:r>
        <w:rPr>
          <w:spacing w:val="-3"/>
        </w:rPr>
        <w:t xml:space="preserve">key. </w:t>
      </w:r>
      <w:r>
        <w:t xml:space="preserve">Then he will climb the steps behind me, put his right hand over my mouth, knock me down on the porch floor, scattering my books and the contents of my purse. There is no one to see. He will hold me down with one hand squeezing my throat, search my  body for any valuables with the other, and </w:t>
      </w:r>
      <w:r>
        <w:rPr>
          <w:spacing w:val="-3"/>
        </w:rPr>
        <w:t xml:space="preserve">say, </w:t>
      </w:r>
      <w:r>
        <w:t>“Don’t fight me; don’t</w:t>
      </w:r>
      <w:r>
        <w:rPr>
          <w:spacing w:val="-11"/>
        </w:rPr>
        <w:t xml:space="preserve"> </w:t>
      </w:r>
      <w:r>
        <w:t>fight.”</w:t>
      </w:r>
    </w:p>
    <w:p>
      <w:pPr>
        <w:pStyle w:val="4"/>
        <w:spacing w:before="2" w:line="309" w:lineRule="auto"/>
        <w:ind w:right="127" w:firstLine="420"/>
        <w:jc w:val="both"/>
      </w:pPr>
      <w:r>
        <w:t>I am exhausted. The scene I have imagined is detailed, brutal, and unbearable. I cannot live  through what I</w:t>
      </w:r>
      <w:r>
        <w:rPr>
          <w:spacing w:val="-1"/>
        </w:rPr>
        <w:t xml:space="preserve"> </w:t>
      </w:r>
      <w:r>
        <w:t>expect.</w:t>
      </w:r>
    </w:p>
    <w:p>
      <w:pPr>
        <w:pStyle w:val="4"/>
        <w:spacing w:before="1" w:line="309" w:lineRule="auto"/>
        <w:ind w:right="120" w:firstLine="420"/>
        <w:jc w:val="both"/>
      </w:pPr>
      <w:r>
        <w:t>I stop. I turn around and wait for him. I wait and wait until he catches up to where I stand, with nothing to defend myself but the urgency to escape not what might happen but what has already</w:t>
      </w:r>
    </w:p>
    <w:p>
      <w:pPr>
        <w:spacing w:after="0" w:line="309" w:lineRule="auto"/>
        <w:jc w:val="both"/>
        <w:sectPr>
          <w:pgSz w:w="11060" w:h="15310"/>
          <w:pgMar w:top="1080" w:right="980" w:bottom="1320" w:left="980" w:header="0" w:footer="1140" w:gutter="0"/>
        </w:sectPr>
      </w:pPr>
    </w:p>
    <w:p>
      <w:pPr>
        <w:pStyle w:val="4"/>
        <w:spacing w:before="79"/>
      </w:pPr>
      <w:r>
        <w:t>happened in my mind.</w:t>
      </w:r>
    </w:p>
    <w:p>
      <w:pPr>
        <w:pStyle w:val="4"/>
        <w:ind w:left="572"/>
      </w:pPr>
      <w:r>
        <w:t>He comes close, closer. I can see his eyes (or I think I can).</w:t>
      </w:r>
    </w:p>
    <w:p>
      <w:pPr>
        <w:pStyle w:val="4"/>
        <w:spacing w:before="71" w:line="309" w:lineRule="auto"/>
        <w:ind w:firstLine="420"/>
      </w:pPr>
      <w:r>
        <w:t>“Will you please leave me alone.” It is neither a question nor a scream. My voice is low, conversational. Nothing can be worse than what I have imagined.</w:t>
      </w:r>
    </w:p>
    <w:p>
      <w:pPr>
        <w:pStyle w:val="4"/>
        <w:spacing w:before="1"/>
        <w:ind w:left="572"/>
      </w:pPr>
      <w:r>
        <w:t>He pauses. “I’m not going to bother you,” he whispers, then turns around and walks back to his car.</w:t>
      </w:r>
    </w:p>
    <w:p>
      <w:pPr>
        <w:pStyle w:val="8"/>
        <w:numPr>
          <w:ilvl w:val="0"/>
          <w:numId w:val="2"/>
        </w:numPr>
        <w:tabs>
          <w:tab w:val="left" w:pos="465"/>
        </w:tabs>
        <w:spacing w:before="70" w:after="0" w:line="240" w:lineRule="auto"/>
        <w:ind w:left="464" w:right="0" w:hanging="313"/>
        <w:jc w:val="left"/>
        <w:rPr>
          <w:sz w:val="21"/>
        </w:rPr>
      </w:pPr>
      <w:r>
        <w:rPr>
          <w:sz w:val="21"/>
        </w:rPr>
        <w:t>What is on the author’s mind before she notices the</w:t>
      </w:r>
      <w:r>
        <w:rPr>
          <w:spacing w:val="-3"/>
          <w:sz w:val="21"/>
        </w:rPr>
        <w:t xml:space="preserve"> </w:t>
      </w:r>
      <w:r>
        <w:rPr>
          <w:sz w:val="21"/>
        </w:rPr>
        <w:t>car?</w:t>
      </w:r>
    </w:p>
    <w:p>
      <w:pPr>
        <w:pStyle w:val="8"/>
        <w:numPr>
          <w:ilvl w:val="1"/>
          <w:numId w:val="2"/>
        </w:numPr>
        <w:tabs>
          <w:tab w:val="left" w:pos="933"/>
        </w:tabs>
        <w:spacing w:before="71" w:after="0" w:line="240" w:lineRule="auto"/>
        <w:ind w:left="932" w:right="0" w:hanging="361"/>
        <w:jc w:val="left"/>
        <w:rPr>
          <w:sz w:val="21"/>
        </w:rPr>
      </w:pPr>
      <w:r>
        <w:rPr>
          <w:sz w:val="21"/>
        </w:rPr>
        <w:t>The long way home.</w:t>
      </w:r>
    </w:p>
    <w:p>
      <w:pPr>
        <w:pStyle w:val="8"/>
        <w:numPr>
          <w:ilvl w:val="1"/>
          <w:numId w:val="2"/>
        </w:numPr>
        <w:tabs>
          <w:tab w:val="left" w:pos="933"/>
        </w:tabs>
        <w:spacing w:before="70" w:after="0" w:line="240" w:lineRule="auto"/>
        <w:ind w:left="932" w:right="0" w:hanging="361"/>
        <w:jc w:val="left"/>
        <w:rPr>
          <w:sz w:val="21"/>
        </w:rPr>
      </w:pPr>
      <w:r>
        <w:rPr>
          <w:sz w:val="21"/>
        </w:rPr>
        <w:t>The dark and blank</w:t>
      </w:r>
      <w:r>
        <w:rPr>
          <w:spacing w:val="-1"/>
          <w:sz w:val="21"/>
        </w:rPr>
        <w:t xml:space="preserve"> </w:t>
      </w:r>
      <w:r>
        <w:rPr>
          <w:sz w:val="21"/>
        </w:rPr>
        <w:t>street.</w:t>
      </w:r>
    </w:p>
    <w:p>
      <w:pPr>
        <w:pStyle w:val="8"/>
        <w:numPr>
          <w:ilvl w:val="1"/>
          <w:numId w:val="2"/>
        </w:numPr>
        <w:tabs>
          <w:tab w:val="left" w:pos="933"/>
        </w:tabs>
        <w:spacing w:before="71" w:after="0" w:line="240" w:lineRule="auto"/>
        <w:ind w:left="932" w:right="0" w:hanging="361"/>
        <w:jc w:val="left"/>
        <w:rPr>
          <w:sz w:val="21"/>
        </w:rPr>
      </w:pPr>
      <w:r>
        <w:rPr>
          <w:sz w:val="21"/>
        </w:rPr>
        <w:t>Her landlady’s</w:t>
      </w:r>
      <w:r>
        <w:rPr>
          <w:spacing w:val="-21"/>
          <w:sz w:val="21"/>
        </w:rPr>
        <w:t xml:space="preserve"> </w:t>
      </w:r>
      <w:r>
        <w:rPr>
          <w:sz w:val="21"/>
        </w:rPr>
        <w:t>absence.</w:t>
      </w:r>
    </w:p>
    <w:p>
      <w:pPr>
        <w:pStyle w:val="8"/>
        <w:numPr>
          <w:ilvl w:val="1"/>
          <w:numId w:val="2"/>
        </w:numPr>
        <w:tabs>
          <w:tab w:val="left" w:pos="933"/>
        </w:tabs>
        <w:spacing w:before="70" w:after="0" w:line="240" w:lineRule="auto"/>
        <w:ind w:left="932" w:right="0" w:hanging="361"/>
        <w:jc w:val="left"/>
        <w:rPr>
          <w:sz w:val="21"/>
        </w:rPr>
      </w:pPr>
      <w:r>
        <w:rPr>
          <w:sz w:val="21"/>
        </w:rPr>
        <w:t>The theme of her</w:t>
      </w:r>
      <w:r>
        <w:rPr>
          <w:spacing w:val="-16"/>
          <w:sz w:val="21"/>
        </w:rPr>
        <w:t xml:space="preserve"> </w:t>
      </w:r>
      <w:r>
        <w:rPr>
          <w:sz w:val="21"/>
        </w:rPr>
        <w:t>paper.</w:t>
      </w:r>
    </w:p>
    <w:p>
      <w:pPr>
        <w:pStyle w:val="8"/>
        <w:numPr>
          <w:ilvl w:val="0"/>
          <w:numId w:val="2"/>
        </w:numPr>
        <w:tabs>
          <w:tab w:val="left" w:pos="312"/>
          <w:tab w:val="left" w:pos="5198"/>
        </w:tabs>
        <w:spacing w:before="71" w:after="0" w:line="240" w:lineRule="auto"/>
        <w:ind w:left="464" w:right="2753" w:hanging="465"/>
        <w:jc w:val="right"/>
        <w:rPr>
          <w:sz w:val="21"/>
        </w:rPr>
      </w:pPr>
      <w:r>
        <w:rPr>
          <w:sz w:val="21"/>
        </w:rPr>
        <w:t>The underlined word “fumble” is</w:t>
      </w:r>
      <w:r>
        <w:rPr>
          <w:spacing w:val="-8"/>
          <w:sz w:val="21"/>
        </w:rPr>
        <w:t xml:space="preserve"> </w:t>
      </w:r>
      <w:r>
        <w:rPr>
          <w:sz w:val="21"/>
        </w:rPr>
        <w:t>closest</w:t>
      </w:r>
      <w:r>
        <w:rPr>
          <w:spacing w:val="-3"/>
          <w:sz w:val="21"/>
        </w:rPr>
        <w:t xml:space="preserve"> </w:t>
      </w:r>
      <w:r>
        <w:rPr>
          <w:sz w:val="21"/>
        </w:rPr>
        <w:t>to</w:t>
      </w:r>
      <w:r>
        <w:rPr>
          <w:sz w:val="21"/>
          <w:u w:val="single"/>
        </w:rPr>
        <w:t xml:space="preserve"> </w:t>
      </w:r>
      <w:r>
        <w:rPr>
          <w:sz w:val="21"/>
          <w:u w:val="single"/>
        </w:rPr>
        <w:tab/>
      </w:r>
      <w:r>
        <w:rPr>
          <w:sz w:val="21"/>
        </w:rPr>
        <w:t>in</w:t>
      </w:r>
      <w:r>
        <w:rPr>
          <w:spacing w:val="-5"/>
          <w:sz w:val="21"/>
        </w:rPr>
        <w:t xml:space="preserve"> </w:t>
      </w:r>
      <w:r>
        <w:rPr>
          <w:sz w:val="21"/>
        </w:rPr>
        <w:t>meaning.</w:t>
      </w:r>
    </w:p>
    <w:p>
      <w:pPr>
        <w:pStyle w:val="4"/>
        <w:tabs>
          <w:tab w:val="left" w:pos="1679"/>
          <w:tab w:val="left" w:pos="3465"/>
          <w:tab w:val="left" w:pos="5039"/>
        </w:tabs>
        <w:ind w:left="0" w:right="2758"/>
        <w:jc w:val="right"/>
      </w:pPr>
      <w:r>
        <w:t>A.</w:t>
      </w:r>
      <w:r>
        <w:rPr>
          <w:spacing w:val="-1"/>
        </w:rPr>
        <w:t xml:space="preserve"> </w:t>
      </w:r>
      <w:r>
        <w:t>reach</w:t>
      </w:r>
      <w:r>
        <w:tab/>
      </w:r>
      <w:r>
        <w:t>B.</w:t>
      </w:r>
      <w:r>
        <w:rPr>
          <w:spacing w:val="1"/>
        </w:rPr>
        <w:t xml:space="preserve"> </w:t>
      </w:r>
      <w:r>
        <w:t>search</w:t>
      </w:r>
      <w:r>
        <w:tab/>
      </w:r>
      <w:r>
        <w:t>C.</w:t>
      </w:r>
      <w:r>
        <w:rPr>
          <w:spacing w:val="-1"/>
        </w:rPr>
        <w:t xml:space="preserve"> </w:t>
      </w:r>
      <w:r>
        <w:t>find</w:t>
      </w:r>
      <w:r>
        <w:tab/>
      </w:r>
      <w:r>
        <w:t>D.</w:t>
      </w:r>
      <w:r>
        <w:rPr>
          <w:spacing w:val="-2"/>
        </w:rPr>
        <w:t xml:space="preserve"> </w:t>
      </w:r>
      <w:r>
        <w:t>touch</w:t>
      </w:r>
    </w:p>
    <w:p>
      <w:pPr>
        <w:pStyle w:val="8"/>
        <w:numPr>
          <w:ilvl w:val="0"/>
          <w:numId w:val="2"/>
        </w:numPr>
        <w:tabs>
          <w:tab w:val="left" w:pos="312"/>
        </w:tabs>
        <w:spacing w:before="71" w:after="0" w:line="240" w:lineRule="auto"/>
        <w:ind w:left="464" w:right="3977" w:hanging="465"/>
        <w:jc w:val="right"/>
        <w:rPr>
          <w:sz w:val="21"/>
        </w:rPr>
      </w:pPr>
      <w:r>
        <w:rPr>
          <w:sz w:val="21"/>
        </w:rPr>
        <w:t>Why does the author turn around and wait for the</w:t>
      </w:r>
      <w:r>
        <w:rPr>
          <w:spacing w:val="-15"/>
          <w:sz w:val="21"/>
        </w:rPr>
        <w:t xml:space="preserve"> </w:t>
      </w:r>
      <w:r>
        <w:rPr>
          <w:sz w:val="21"/>
        </w:rPr>
        <w:t>man?</w:t>
      </w:r>
    </w:p>
    <w:p>
      <w:pPr>
        <w:pStyle w:val="8"/>
        <w:numPr>
          <w:ilvl w:val="1"/>
          <w:numId w:val="2"/>
        </w:numPr>
        <w:tabs>
          <w:tab w:val="left" w:pos="360"/>
        </w:tabs>
        <w:spacing w:before="71" w:after="0" w:line="240" w:lineRule="auto"/>
        <w:ind w:left="932" w:right="3881" w:hanging="933"/>
        <w:jc w:val="right"/>
        <w:rPr>
          <w:sz w:val="21"/>
        </w:rPr>
      </w:pPr>
      <w:r>
        <w:rPr>
          <w:sz w:val="21"/>
        </w:rPr>
        <w:t>She tries to escape what has happened in her</w:t>
      </w:r>
      <w:r>
        <w:rPr>
          <w:spacing w:val="-18"/>
          <w:sz w:val="21"/>
        </w:rPr>
        <w:t xml:space="preserve"> </w:t>
      </w:r>
      <w:r>
        <w:rPr>
          <w:sz w:val="21"/>
        </w:rPr>
        <w:t>mind.</w:t>
      </w:r>
    </w:p>
    <w:p>
      <w:pPr>
        <w:pStyle w:val="8"/>
        <w:numPr>
          <w:ilvl w:val="1"/>
          <w:numId w:val="2"/>
        </w:numPr>
        <w:tabs>
          <w:tab w:val="left" w:pos="933"/>
        </w:tabs>
        <w:spacing w:before="70" w:after="0" w:line="240" w:lineRule="auto"/>
        <w:ind w:left="932" w:right="0" w:hanging="361"/>
        <w:jc w:val="left"/>
        <w:rPr>
          <w:sz w:val="21"/>
        </w:rPr>
      </w:pPr>
      <w:r>
        <w:rPr>
          <w:sz w:val="21"/>
        </w:rPr>
        <w:t>She wants to ask him whether he will leave her</w:t>
      </w:r>
      <w:r>
        <w:rPr>
          <w:spacing w:val="1"/>
          <w:sz w:val="21"/>
        </w:rPr>
        <w:t xml:space="preserve"> </w:t>
      </w:r>
      <w:r>
        <w:rPr>
          <w:sz w:val="21"/>
        </w:rPr>
        <w:t>alone.</w:t>
      </w:r>
    </w:p>
    <w:p>
      <w:pPr>
        <w:pStyle w:val="8"/>
        <w:numPr>
          <w:ilvl w:val="1"/>
          <w:numId w:val="2"/>
        </w:numPr>
        <w:tabs>
          <w:tab w:val="left" w:pos="933"/>
        </w:tabs>
        <w:spacing w:before="71" w:after="0" w:line="240" w:lineRule="auto"/>
        <w:ind w:left="932" w:right="0" w:hanging="361"/>
        <w:jc w:val="left"/>
        <w:rPr>
          <w:sz w:val="21"/>
        </w:rPr>
      </w:pPr>
      <w:r>
        <w:rPr>
          <w:sz w:val="21"/>
        </w:rPr>
        <w:t>She knows she will be safe after talking with</w:t>
      </w:r>
      <w:r>
        <w:rPr>
          <w:spacing w:val="-18"/>
          <w:sz w:val="21"/>
        </w:rPr>
        <w:t xml:space="preserve"> </w:t>
      </w:r>
      <w:r>
        <w:rPr>
          <w:sz w:val="21"/>
        </w:rPr>
        <w:t>him.</w:t>
      </w:r>
    </w:p>
    <w:p>
      <w:pPr>
        <w:pStyle w:val="8"/>
        <w:numPr>
          <w:ilvl w:val="1"/>
          <w:numId w:val="2"/>
        </w:numPr>
        <w:tabs>
          <w:tab w:val="left" w:pos="933"/>
        </w:tabs>
        <w:spacing w:before="70" w:after="0" w:line="240" w:lineRule="auto"/>
        <w:ind w:left="932" w:right="0" w:hanging="361"/>
        <w:jc w:val="left"/>
        <w:rPr>
          <w:sz w:val="21"/>
        </w:rPr>
      </w:pPr>
      <w:r>
        <w:rPr>
          <w:sz w:val="21"/>
        </w:rPr>
        <w:t>She is so terrified of what is going to happen</w:t>
      </w:r>
      <w:r>
        <w:rPr>
          <w:spacing w:val="-26"/>
          <w:sz w:val="21"/>
        </w:rPr>
        <w:t xml:space="preserve"> </w:t>
      </w:r>
      <w:r>
        <w:rPr>
          <w:sz w:val="21"/>
        </w:rPr>
        <w:t>later.</w:t>
      </w:r>
    </w:p>
    <w:p>
      <w:pPr>
        <w:pStyle w:val="4"/>
        <w:spacing w:before="0"/>
        <w:ind w:left="0"/>
        <w:rPr>
          <w:sz w:val="22"/>
        </w:rPr>
      </w:pPr>
    </w:p>
    <w:p>
      <w:pPr>
        <w:pStyle w:val="3"/>
        <w:spacing w:before="130"/>
        <w:ind w:left="0"/>
        <w:jc w:val="center"/>
        <w:rPr>
          <w:rFonts w:ascii="Times New Roman"/>
        </w:rPr>
      </w:pPr>
      <w:r>
        <w:rPr>
          <w:rFonts w:ascii="Times New Roman"/>
          <w:w w:val="99"/>
        </w:rPr>
        <w:t>B</w:t>
      </w:r>
    </w:p>
    <w:p>
      <w:pPr>
        <w:pStyle w:val="4"/>
        <w:spacing w:line="309" w:lineRule="auto"/>
        <w:ind w:right="128" w:firstLine="420"/>
        <w:jc w:val="both"/>
      </w:pPr>
      <w:r>
        <w:t>If you don’t know about jackfruit, pay attention, because you’re about to meet your new protein substitute.</w:t>
      </w:r>
    </w:p>
    <w:p>
      <w:pPr>
        <w:pStyle w:val="4"/>
        <w:spacing w:before="1" w:line="302" w:lineRule="auto"/>
        <w:ind w:right="116" w:firstLine="420"/>
        <w:jc w:val="both"/>
      </w:pPr>
      <w:r>
        <w:rPr>
          <w:spacing w:val="-4"/>
        </w:rPr>
        <w:t xml:space="preserve">Take </w:t>
      </w:r>
      <w:r>
        <w:t>a walk down the produce aisle and you may spot a light green, oval-shaped, nubby fruit. While every fruit is distinctive, this one in particular is hard to ignore. The jackfruit, which is native to Southeast Asia, parts of India, Jamaica, and South America, is fast becoming the latest popular meat substitute in vegetarian meals. From pulled “pork” sandwiches to desserts, jackfruit has proven to be a versatile(</w:t>
      </w:r>
      <w:r>
        <w:rPr>
          <w:rFonts w:hint="eastAsia" w:ascii="宋体" w:hAnsi="宋体" w:eastAsia="宋体"/>
          <w:spacing w:val="7"/>
        </w:rPr>
        <w:t>多用的</w:t>
      </w:r>
      <w:r>
        <w:rPr>
          <w:spacing w:val="2"/>
        </w:rPr>
        <w:t xml:space="preserve">) </w:t>
      </w:r>
      <w:r>
        <w:t>plant</w:t>
      </w:r>
      <w:r>
        <w:rPr>
          <w:spacing w:val="4"/>
        </w:rPr>
        <w:t xml:space="preserve"> </w:t>
      </w:r>
      <w:r>
        <w:t>that</w:t>
      </w:r>
      <w:r>
        <w:rPr>
          <w:spacing w:val="4"/>
        </w:rPr>
        <w:t xml:space="preserve"> </w:t>
      </w:r>
      <w:r>
        <w:t>both</w:t>
      </w:r>
      <w:r>
        <w:rPr>
          <w:spacing w:val="3"/>
        </w:rPr>
        <w:t xml:space="preserve"> </w:t>
      </w:r>
      <w:r>
        <w:t>meat</w:t>
      </w:r>
      <w:r>
        <w:rPr>
          <w:spacing w:val="4"/>
        </w:rPr>
        <w:t xml:space="preserve"> </w:t>
      </w:r>
      <w:r>
        <w:t>eaters</w:t>
      </w:r>
      <w:r>
        <w:rPr>
          <w:spacing w:val="4"/>
        </w:rPr>
        <w:t xml:space="preserve"> </w:t>
      </w:r>
      <w:r>
        <w:t>and</w:t>
      </w:r>
      <w:r>
        <w:rPr>
          <w:spacing w:val="3"/>
        </w:rPr>
        <w:t xml:space="preserve"> </w:t>
      </w:r>
      <w:r>
        <w:t>non-meat</w:t>
      </w:r>
      <w:r>
        <w:rPr>
          <w:spacing w:val="4"/>
        </w:rPr>
        <w:t xml:space="preserve"> </w:t>
      </w:r>
      <w:r>
        <w:t>eaters</w:t>
      </w:r>
      <w:r>
        <w:rPr>
          <w:spacing w:val="4"/>
        </w:rPr>
        <w:t xml:space="preserve"> </w:t>
      </w:r>
      <w:r>
        <w:t>alike</w:t>
      </w:r>
      <w:r>
        <w:rPr>
          <w:spacing w:val="5"/>
        </w:rPr>
        <w:t xml:space="preserve"> </w:t>
      </w:r>
      <w:r>
        <w:t>can</w:t>
      </w:r>
      <w:r>
        <w:rPr>
          <w:spacing w:val="3"/>
        </w:rPr>
        <w:t xml:space="preserve"> </w:t>
      </w:r>
      <w:r>
        <w:t>appreciate.</w:t>
      </w:r>
      <w:r>
        <w:rPr>
          <w:spacing w:val="2"/>
        </w:rPr>
        <w:t xml:space="preserve"> </w:t>
      </w:r>
      <w:r>
        <w:t>Here’s</w:t>
      </w:r>
      <w:r>
        <w:rPr>
          <w:spacing w:val="7"/>
        </w:rPr>
        <w:t xml:space="preserve"> </w:t>
      </w:r>
      <w:r>
        <w:t>what</w:t>
      </w:r>
      <w:r>
        <w:rPr>
          <w:spacing w:val="1"/>
        </w:rPr>
        <w:t xml:space="preserve"> </w:t>
      </w:r>
      <w:r>
        <w:t>you need to know about this trending tropical</w:t>
      </w:r>
      <w:r>
        <w:rPr>
          <w:spacing w:val="-3"/>
        </w:rPr>
        <w:t xml:space="preserve"> </w:t>
      </w:r>
      <w:r>
        <w:t>fruit.</w:t>
      </w:r>
    </w:p>
    <w:p>
      <w:pPr>
        <w:pStyle w:val="4"/>
        <w:spacing w:before="12" w:line="302" w:lineRule="auto"/>
        <w:ind w:right="117" w:firstLine="420"/>
        <w:jc w:val="both"/>
      </w:pPr>
      <w:r>
        <w:t>Jackfruits pack in a lot of nutrition. They’re high in protein (with 2.8 grams per cup of sliced fruit, which is 5 percent of your daily value for protein), plus calcium, vitamins, and carbohydrates. They’re also rich in energy and dietary fiber, and free from saturated fats(</w:t>
      </w:r>
      <w:r>
        <w:rPr>
          <w:rFonts w:hint="eastAsia" w:ascii="宋体" w:hAnsi="宋体" w:eastAsia="宋体"/>
        </w:rPr>
        <w:t>饱和脂肪</w:t>
      </w:r>
      <w:r>
        <w:t>) or cholesterol(</w:t>
      </w:r>
      <w:r>
        <w:rPr>
          <w:rFonts w:hint="eastAsia" w:ascii="宋体" w:hAnsi="宋体" w:eastAsia="宋体"/>
        </w:rPr>
        <w:t>胆固醇</w:t>
      </w:r>
      <w:r>
        <w:t xml:space="preserve">). In some regions, jackfruits are even being used to </w:t>
      </w:r>
      <w:r>
        <w:fldChar w:fldCharType="begin"/>
      </w:r>
      <w:r>
        <w:instrText xml:space="preserve"> HYPERLINK "https://www.researchgate.net/publication/304605177_CHEMISTRY_AND_MEDICINAL_PROPERTIES_OF_JACKFRUIT_ARTOCARPUS_HETEROPHYLLUS_A_REVIEW_ON_CURRENT_STATUS_OF_KNOWLEDGE" \h </w:instrText>
      </w:r>
      <w:r>
        <w:fldChar w:fldCharType="separate"/>
      </w:r>
      <w:r>
        <w:t xml:space="preserve">treat conditions </w:t>
      </w:r>
      <w:r>
        <w:fldChar w:fldCharType="end"/>
      </w:r>
      <w:r>
        <w:t>such as hypertension, diabetes, diarrhea, tuberculosis, fever, and liver cirrhosis.</w:t>
      </w:r>
    </w:p>
    <w:p>
      <w:pPr>
        <w:pStyle w:val="4"/>
        <w:spacing w:before="4" w:line="309" w:lineRule="auto"/>
        <w:ind w:right="120" w:firstLine="420"/>
        <w:jc w:val="both"/>
      </w:pPr>
      <w:r>
        <w:t>And because the fruit is so easy to grow—a jackfruit tree can produce 200 jackfruits a year—there are efforts being made right now to plant them throughout the world as a way to combat food shortages in Third World countries.</w:t>
      </w:r>
    </w:p>
    <w:p>
      <w:pPr>
        <w:pStyle w:val="4"/>
        <w:spacing w:before="1" w:line="309" w:lineRule="auto"/>
        <w:ind w:right="120" w:firstLine="420"/>
        <w:jc w:val="both"/>
      </w:pPr>
      <w:r>
        <w:t>At the market, you may see two seemingly different types of jackfruit, but it’s the same fruit—only one is mature and the other is young. The young jackfruit is sweet and crunchy, and the older version is usually softer and tastes less sweet.</w:t>
      </w:r>
    </w:p>
    <w:p>
      <w:pPr>
        <w:pStyle w:val="4"/>
        <w:spacing w:before="2" w:line="309" w:lineRule="auto"/>
        <w:ind w:right="116" w:firstLine="420"/>
        <w:jc w:val="both"/>
      </w:pPr>
      <w:r>
        <w:t>Unlike some fruits, jackfruits are entirely edible. The seeds can be boiled, roasted, or ground into flour, depending on the dish you’re making. The flesh, which looks like orange-yellow color bulbs, is what makes this fruit so versatile. It can be made into ice cream, chips, jam, soup, candy, and more. You</w:t>
      </w:r>
    </w:p>
    <w:p>
      <w:pPr>
        <w:spacing w:after="0" w:line="309" w:lineRule="auto"/>
        <w:jc w:val="both"/>
        <w:sectPr>
          <w:pgSz w:w="11060" w:h="15310"/>
          <w:pgMar w:top="1080" w:right="980" w:bottom="1320" w:left="980" w:header="0" w:footer="1140" w:gutter="0"/>
        </w:sectPr>
      </w:pPr>
    </w:p>
    <w:p>
      <w:pPr>
        <w:pStyle w:val="4"/>
        <w:spacing w:before="79"/>
      </w:pPr>
      <w:r>
        <w:t>can slice it into a fruit salad or use it in a jam or jelly.</w:t>
      </w:r>
    </w:p>
    <w:p>
      <w:pPr>
        <w:pStyle w:val="4"/>
        <w:spacing w:line="309" w:lineRule="auto"/>
        <w:ind w:firstLine="420"/>
      </w:pPr>
      <w:r>
        <w:t>If you’re vegetarian, you know that it can be a challenge to get adequate protein. Consider buying jackfruits to meet your daily quota for good health.</w:t>
      </w:r>
    </w:p>
    <w:p>
      <w:pPr>
        <w:pStyle w:val="8"/>
        <w:numPr>
          <w:ilvl w:val="0"/>
          <w:numId w:val="2"/>
        </w:numPr>
        <w:tabs>
          <w:tab w:val="left" w:pos="465"/>
        </w:tabs>
        <w:spacing w:before="1" w:after="0" w:line="240" w:lineRule="auto"/>
        <w:ind w:left="464" w:right="0" w:hanging="313"/>
        <w:jc w:val="left"/>
        <w:rPr>
          <w:sz w:val="21"/>
        </w:rPr>
      </w:pPr>
      <w:r>
        <w:rPr>
          <w:sz w:val="21"/>
        </w:rPr>
        <w:t>What makes jackfruit the latest popular meat substitute?</w:t>
      </w:r>
    </w:p>
    <w:p>
      <w:pPr>
        <w:pStyle w:val="8"/>
        <w:numPr>
          <w:ilvl w:val="1"/>
          <w:numId w:val="2"/>
        </w:numPr>
        <w:tabs>
          <w:tab w:val="left" w:pos="933"/>
        </w:tabs>
        <w:spacing w:before="71" w:after="0" w:line="240" w:lineRule="auto"/>
        <w:ind w:left="932" w:right="0" w:hanging="361"/>
        <w:jc w:val="left"/>
        <w:rPr>
          <w:sz w:val="21"/>
        </w:rPr>
      </w:pPr>
      <w:r>
        <w:rPr>
          <w:sz w:val="21"/>
        </w:rPr>
        <w:t>Its</w:t>
      </w:r>
      <w:r>
        <w:rPr>
          <w:spacing w:val="1"/>
          <w:sz w:val="21"/>
        </w:rPr>
        <w:t xml:space="preserve"> </w:t>
      </w:r>
      <w:r>
        <w:rPr>
          <w:sz w:val="21"/>
        </w:rPr>
        <w:t>versatility.</w:t>
      </w:r>
    </w:p>
    <w:p>
      <w:pPr>
        <w:pStyle w:val="8"/>
        <w:numPr>
          <w:ilvl w:val="1"/>
          <w:numId w:val="2"/>
        </w:numPr>
        <w:tabs>
          <w:tab w:val="left" w:pos="933"/>
        </w:tabs>
        <w:spacing w:before="70" w:after="0" w:line="240" w:lineRule="auto"/>
        <w:ind w:left="932" w:right="0" w:hanging="361"/>
        <w:jc w:val="left"/>
        <w:rPr>
          <w:sz w:val="21"/>
        </w:rPr>
      </w:pPr>
      <w:r>
        <w:rPr>
          <w:sz w:val="21"/>
        </w:rPr>
        <w:t>Its</w:t>
      </w:r>
      <w:r>
        <w:rPr>
          <w:spacing w:val="1"/>
          <w:sz w:val="21"/>
        </w:rPr>
        <w:t xml:space="preserve"> </w:t>
      </w:r>
      <w:r>
        <w:rPr>
          <w:sz w:val="21"/>
        </w:rPr>
        <w:t>distinctiveness.</w:t>
      </w:r>
    </w:p>
    <w:p>
      <w:pPr>
        <w:pStyle w:val="8"/>
        <w:numPr>
          <w:ilvl w:val="1"/>
          <w:numId w:val="2"/>
        </w:numPr>
        <w:tabs>
          <w:tab w:val="left" w:pos="933"/>
        </w:tabs>
        <w:spacing w:before="71" w:after="0" w:line="240" w:lineRule="auto"/>
        <w:ind w:left="932" w:right="0" w:hanging="361"/>
        <w:jc w:val="left"/>
        <w:rPr>
          <w:sz w:val="21"/>
        </w:rPr>
      </w:pPr>
      <w:r>
        <w:rPr>
          <w:sz w:val="21"/>
        </w:rPr>
        <w:t>Its richness in fiber.</w:t>
      </w:r>
    </w:p>
    <w:p>
      <w:pPr>
        <w:pStyle w:val="8"/>
        <w:numPr>
          <w:ilvl w:val="1"/>
          <w:numId w:val="2"/>
        </w:numPr>
        <w:tabs>
          <w:tab w:val="left" w:pos="933"/>
        </w:tabs>
        <w:spacing w:before="70" w:after="0" w:line="240" w:lineRule="auto"/>
        <w:ind w:left="932" w:right="0" w:hanging="361"/>
        <w:jc w:val="left"/>
        <w:rPr>
          <w:sz w:val="21"/>
        </w:rPr>
      </w:pPr>
      <w:r>
        <w:rPr>
          <w:sz w:val="21"/>
        </w:rPr>
        <w:t>Its richness in protein.</w:t>
      </w:r>
    </w:p>
    <w:p>
      <w:pPr>
        <w:pStyle w:val="8"/>
        <w:numPr>
          <w:ilvl w:val="0"/>
          <w:numId w:val="2"/>
        </w:numPr>
        <w:tabs>
          <w:tab w:val="left" w:pos="465"/>
        </w:tabs>
        <w:spacing w:before="57" w:after="0" w:line="240" w:lineRule="auto"/>
        <w:ind w:left="464" w:right="0" w:hanging="313"/>
        <w:jc w:val="left"/>
        <w:rPr>
          <w:rFonts w:hint="default" w:ascii="Times New Roman" w:hAnsi="Times New Roman" w:eastAsia="宋体" w:cs="Times New Roman"/>
          <w:sz w:val="21"/>
        </w:rPr>
      </w:pPr>
      <w:r>
        <w:rPr>
          <w:sz w:val="21"/>
        </w:rPr>
        <w:t>Why is jackfruit quite important in the fight against food shortages</w:t>
      </w:r>
      <w:r>
        <w:rPr>
          <w:rFonts w:hint="eastAsia" w:eastAsia="宋体"/>
          <w:sz w:val="21"/>
          <w:lang w:val="en-US" w:eastAsia="zh-CN"/>
        </w:rPr>
        <w:t>?</w:t>
      </w:r>
    </w:p>
    <w:p>
      <w:pPr>
        <w:pStyle w:val="8"/>
        <w:numPr>
          <w:ilvl w:val="1"/>
          <w:numId w:val="2"/>
        </w:numPr>
        <w:tabs>
          <w:tab w:val="left" w:pos="933"/>
        </w:tabs>
        <w:spacing w:before="57" w:after="0" w:line="240" w:lineRule="auto"/>
        <w:ind w:left="932" w:right="0" w:hanging="361"/>
        <w:jc w:val="left"/>
        <w:rPr>
          <w:sz w:val="21"/>
        </w:rPr>
      </w:pPr>
      <w:r>
        <w:rPr>
          <w:sz w:val="21"/>
        </w:rPr>
        <w:t>Because it promises high outputs.</w:t>
      </w:r>
    </w:p>
    <w:p>
      <w:pPr>
        <w:pStyle w:val="8"/>
        <w:numPr>
          <w:ilvl w:val="1"/>
          <w:numId w:val="2"/>
        </w:numPr>
        <w:tabs>
          <w:tab w:val="left" w:pos="933"/>
        </w:tabs>
        <w:spacing w:before="70" w:after="0" w:line="240" w:lineRule="auto"/>
        <w:ind w:left="932" w:right="0" w:hanging="361"/>
        <w:jc w:val="left"/>
        <w:rPr>
          <w:sz w:val="21"/>
        </w:rPr>
      </w:pPr>
      <w:r>
        <w:rPr>
          <w:sz w:val="21"/>
        </w:rPr>
        <w:t>Because it can be made into various</w:t>
      </w:r>
      <w:r>
        <w:rPr>
          <w:spacing w:val="-1"/>
          <w:sz w:val="21"/>
        </w:rPr>
        <w:t xml:space="preserve"> </w:t>
      </w:r>
      <w:r>
        <w:rPr>
          <w:sz w:val="21"/>
        </w:rPr>
        <w:t>products.</w:t>
      </w:r>
    </w:p>
    <w:p>
      <w:pPr>
        <w:pStyle w:val="8"/>
        <w:numPr>
          <w:ilvl w:val="1"/>
          <w:numId w:val="2"/>
        </w:numPr>
        <w:tabs>
          <w:tab w:val="left" w:pos="933"/>
        </w:tabs>
        <w:spacing w:before="71" w:after="0" w:line="240" w:lineRule="auto"/>
        <w:ind w:left="932" w:right="0" w:hanging="361"/>
        <w:jc w:val="left"/>
        <w:rPr>
          <w:sz w:val="21"/>
        </w:rPr>
      </w:pPr>
      <w:r>
        <w:rPr>
          <w:sz w:val="21"/>
        </w:rPr>
        <w:t>Because it is easy to grow throughout the world.</w:t>
      </w:r>
    </w:p>
    <w:p>
      <w:pPr>
        <w:pStyle w:val="8"/>
        <w:numPr>
          <w:ilvl w:val="1"/>
          <w:numId w:val="2"/>
        </w:numPr>
        <w:tabs>
          <w:tab w:val="left" w:pos="933"/>
        </w:tabs>
        <w:spacing w:before="70" w:after="0" w:line="240" w:lineRule="auto"/>
        <w:ind w:left="932" w:right="0" w:hanging="361"/>
        <w:jc w:val="left"/>
        <w:rPr>
          <w:sz w:val="21"/>
        </w:rPr>
      </w:pPr>
      <w:r>
        <w:rPr>
          <w:sz w:val="21"/>
        </w:rPr>
        <w:t>Because both young and mature jackfruits are</w:t>
      </w:r>
      <w:r>
        <w:rPr>
          <w:spacing w:val="-1"/>
          <w:sz w:val="21"/>
        </w:rPr>
        <w:t xml:space="preserve"> </w:t>
      </w:r>
      <w:r>
        <w:rPr>
          <w:sz w:val="21"/>
        </w:rPr>
        <w:t>tasty.</w:t>
      </w:r>
    </w:p>
    <w:p>
      <w:pPr>
        <w:pStyle w:val="8"/>
        <w:numPr>
          <w:ilvl w:val="0"/>
          <w:numId w:val="2"/>
        </w:numPr>
        <w:tabs>
          <w:tab w:val="left" w:pos="465"/>
        </w:tabs>
        <w:spacing w:before="71" w:after="0" w:line="240" w:lineRule="auto"/>
        <w:ind w:left="464" w:right="0" w:hanging="313"/>
        <w:jc w:val="left"/>
        <w:rPr>
          <w:sz w:val="21"/>
        </w:rPr>
      </w:pPr>
      <w:r>
        <w:rPr>
          <w:sz w:val="21"/>
        </w:rPr>
        <w:t>What can be a suitable title for the</w:t>
      </w:r>
      <w:r>
        <w:rPr>
          <w:spacing w:val="-3"/>
          <w:sz w:val="21"/>
        </w:rPr>
        <w:t xml:space="preserve"> </w:t>
      </w:r>
      <w:r>
        <w:rPr>
          <w:sz w:val="21"/>
        </w:rPr>
        <w:t>text?</w:t>
      </w:r>
    </w:p>
    <w:p>
      <w:pPr>
        <w:pStyle w:val="8"/>
        <w:numPr>
          <w:ilvl w:val="1"/>
          <w:numId w:val="2"/>
        </w:numPr>
        <w:tabs>
          <w:tab w:val="left" w:pos="933"/>
        </w:tabs>
        <w:spacing w:before="70" w:after="0" w:line="240" w:lineRule="auto"/>
        <w:ind w:left="932" w:right="0" w:hanging="361"/>
        <w:jc w:val="left"/>
        <w:rPr>
          <w:sz w:val="21"/>
        </w:rPr>
      </w:pPr>
      <w:r>
        <w:rPr>
          <w:sz w:val="21"/>
        </w:rPr>
        <w:t>A New</w:t>
      </w:r>
      <w:r>
        <w:rPr>
          <w:spacing w:val="-11"/>
          <w:sz w:val="21"/>
        </w:rPr>
        <w:t xml:space="preserve"> </w:t>
      </w:r>
      <w:r>
        <w:rPr>
          <w:sz w:val="21"/>
        </w:rPr>
        <w:t>Ingredient</w:t>
      </w:r>
    </w:p>
    <w:p>
      <w:pPr>
        <w:pStyle w:val="8"/>
        <w:numPr>
          <w:ilvl w:val="1"/>
          <w:numId w:val="2"/>
        </w:numPr>
        <w:tabs>
          <w:tab w:val="left" w:pos="933"/>
        </w:tabs>
        <w:spacing w:before="71" w:after="0" w:line="240" w:lineRule="auto"/>
        <w:ind w:left="932" w:right="0" w:hanging="361"/>
        <w:jc w:val="left"/>
        <w:rPr>
          <w:sz w:val="21"/>
        </w:rPr>
      </w:pPr>
      <w:r>
        <w:rPr>
          <w:sz w:val="21"/>
        </w:rPr>
        <w:t xml:space="preserve">Here Comes </w:t>
      </w:r>
      <w:r>
        <w:rPr>
          <w:spacing w:val="-6"/>
          <w:sz w:val="21"/>
        </w:rPr>
        <w:t xml:space="preserve">Your </w:t>
      </w:r>
      <w:r>
        <w:rPr>
          <w:sz w:val="21"/>
        </w:rPr>
        <w:t>Nutrition Bank</w:t>
      </w:r>
    </w:p>
    <w:p>
      <w:pPr>
        <w:pStyle w:val="8"/>
        <w:numPr>
          <w:ilvl w:val="1"/>
          <w:numId w:val="2"/>
        </w:numPr>
        <w:tabs>
          <w:tab w:val="left" w:pos="933"/>
        </w:tabs>
        <w:spacing w:before="71" w:after="0" w:line="240" w:lineRule="auto"/>
        <w:ind w:left="932" w:right="0" w:hanging="361"/>
        <w:jc w:val="left"/>
        <w:rPr>
          <w:sz w:val="21"/>
        </w:rPr>
      </w:pPr>
      <w:r>
        <w:rPr>
          <w:sz w:val="21"/>
        </w:rPr>
        <w:t xml:space="preserve">Meet </w:t>
      </w:r>
      <w:r>
        <w:rPr>
          <w:spacing w:val="-6"/>
          <w:sz w:val="21"/>
        </w:rPr>
        <w:t xml:space="preserve">Your </w:t>
      </w:r>
      <w:r>
        <w:rPr>
          <w:sz w:val="21"/>
        </w:rPr>
        <w:t>New Protein</w:t>
      </w:r>
      <w:r>
        <w:rPr>
          <w:spacing w:val="1"/>
          <w:sz w:val="21"/>
        </w:rPr>
        <w:t xml:space="preserve"> </w:t>
      </w:r>
      <w:r>
        <w:rPr>
          <w:sz w:val="21"/>
        </w:rPr>
        <w:t>Replacement</w:t>
      </w:r>
    </w:p>
    <w:p>
      <w:pPr>
        <w:pStyle w:val="8"/>
        <w:numPr>
          <w:ilvl w:val="1"/>
          <w:numId w:val="2"/>
        </w:numPr>
        <w:tabs>
          <w:tab w:val="left" w:pos="933"/>
        </w:tabs>
        <w:spacing w:before="70" w:after="0" w:line="240" w:lineRule="auto"/>
        <w:ind w:left="932" w:right="0" w:hanging="361"/>
        <w:jc w:val="left"/>
        <w:rPr>
          <w:sz w:val="21"/>
        </w:rPr>
      </w:pPr>
      <w:r>
        <w:rPr>
          <w:sz w:val="21"/>
        </w:rPr>
        <w:t>A Good Daily</w:t>
      </w:r>
      <w:r>
        <w:rPr>
          <w:spacing w:val="-11"/>
          <w:sz w:val="21"/>
        </w:rPr>
        <w:t xml:space="preserve"> </w:t>
      </w:r>
      <w:r>
        <w:rPr>
          <w:sz w:val="21"/>
        </w:rPr>
        <w:t>Companion</w:t>
      </w:r>
    </w:p>
    <w:p>
      <w:pPr>
        <w:pStyle w:val="4"/>
        <w:spacing w:before="0"/>
        <w:ind w:left="0"/>
        <w:rPr>
          <w:sz w:val="22"/>
        </w:rPr>
      </w:pPr>
    </w:p>
    <w:p>
      <w:pPr>
        <w:pStyle w:val="3"/>
        <w:spacing w:before="130"/>
        <w:ind w:left="421"/>
        <w:jc w:val="center"/>
        <w:rPr>
          <w:rFonts w:ascii="Times New Roman"/>
        </w:rPr>
      </w:pPr>
      <w:r>
        <w:rPr>
          <w:rFonts w:ascii="Times New Roman"/>
          <w:w w:val="99"/>
        </w:rPr>
        <w:t>C</w:t>
      </w:r>
    </w:p>
    <w:p>
      <w:pPr>
        <w:pStyle w:val="4"/>
        <w:spacing w:line="309" w:lineRule="auto"/>
        <w:ind w:right="120" w:firstLine="420"/>
        <w:jc w:val="both"/>
      </w:pPr>
      <w:r>
        <w:t xml:space="preserve">Many of you may have used Siri, a voice assistant of US tech company Apple. </w:t>
      </w:r>
      <w:r>
        <w:rPr>
          <w:spacing w:val="-7"/>
        </w:rPr>
        <w:t xml:space="preserve">You </w:t>
      </w:r>
      <w:r>
        <w:t>only have to say “hey Siri” and it will answer to your command. However, we may be sacrificing our privacy to enjoy this convenience.</w:t>
      </w:r>
    </w:p>
    <w:p>
      <w:pPr>
        <w:pStyle w:val="4"/>
        <w:spacing w:before="2" w:line="309" w:lineRule="auto"/>
        <w:ind w:right="118" w:firstLine="420"/>
        <w:jc w:val="both"/>
      </w:pPr>
      <w:r>
        <w:t>According to a recent report by the Guardian, Siri can be accidentally triggered and start recording private conversations, such as discussions between doctors and patients. Some of these recordings are then given to workers outside the company to review.</w:t>
      </w:r>
    </w:p>
    <w:p>
      <w:pPr>
        <w:pStyle w:val="4"/>
        <w:spacing w:before="1" w:line="309" w:lineRule="auto"/>
        <w:ind w:right="118" w:firstLine="420"/>
        <w:jc w:val="both"/>
      </w:pPr>
      <w:r>
        <w:t>Apple claimed the data was used to help Siri improve, but users were not informed of this measure in the first place.</w:t>
      </w:r>
    </w:p>
    <w:p>
      <w:pPr>
        <w:pStyle w:val="4"/>
        <w:spacing w:before="1"/>
        <w:ind w:left="572"/>
        <w:jc w:val="both"/>
      </w:pPr>
      <w:r>
        <w:rPr>
          <w:u w:val="single"/>
        </w:rPr>
        <w:t>Apple’s Siri is not the only voice assistant to come under fire</w:t>
      </w:r>
      <w:r>
        <w:t>.</w:t>
      </w:r>
    </w:p>
    <w:p>
      <w:pPr>
        <w:pStyle w:val="4"/>
        <w:spacing w:before="71" w:line="309" w:lineRule="auto"/>
        <w:ind w:right="127" w:firstLine="420"/>
        <w:jc w:val="both"/>
      </w:pPr>
      <w:r>
        <w:t>In 2018, Alexa, a voice assistant developed by US tech company Amazon, recorded a private conversation between a couple and sent it to a stranger without their permission.</w:t>
      </w:r>
    </w:p>
    <w:p>
      <w:pPr>
        <w:pStyle w:val="4"/>
        <w:spacing w:before="1"/>
        <w:ind w:left="572"/>
        <w:jc w:val="both"/>
      </w:pPr>
      <w:r>
        <w:t>These issues deepened concerns that tech companies are infringing users’ rights of privacy.</w:t>
      </w:r>
    </w:p>
    <w:p>
      <w:pPr>
        <w:pStyle w:val="4"/>
        <w:spacing w:line="309" w:lineRule="auto"/>
        <w:ind w:right="118" w:firstLine="420"/>
        <w:jc w:val="both"/>
      </w:pPr>
      <w:r>
        <w:t>Many people have long feared that tech companies are listening and collecting data from private conversations, reported Forbes. Using this data, third party companies could then paint an accurate picture of users’ habits and preferences in order to serve them more targeted advertisements, or even worse, sell this private data.</w:t>
      </w:r>
    </w:p>
    <w:p>
      <w:pPr>
        <w:pStyle w:val="4"/>
        <w:spacing w:before="2"/>
        <w:ind w:left="572"/>
        <w:jc w:val="both"/>
      </w:pPr>
      <w:r>
        <w:t>Despite this risk, the popularity of voice assistant seems to be unstoppable.</w:t>
      </w:r>
    </w:p>
    <w:p>
      <w:pPr>
        <w:pStyle w:val="4"/>
        <w:spacing w:before="71" w:line="309" w:lineRule="auto"/>
        <w:ind w:right="122" w:firstLine="420"/>
        <w:jc w:val="both"/>
      </w:pPr>
      <w:r>
        <w:t>“In the near future, everything from your lighting to your air-conditioning to your refrigerator, your coffee maker, and even your toilet could be wired to a system controlled by voice,” commented The Atlantic.</w:t>
      </w:r>
    </w:p>
    <w:p>
      <w:pPr>
        <w:spacing w:after="0" w:line="309" w:lineRule="auto"/>
        <w:jc w:val="both"/>
        <w:sectPr>
          <w:pgSz w:w="11060" w:h="15310"/>
          <w:pgMar w:top="1080" w:right="980" w:bottom="1380" w:left="980" w:header="0" w:footer="1140" w:gutter="0"/>
        </w:sectPr>
      </w:pPr>
    </w:p>
    <w:p>
      <w:pPr>
        <w:pStyle w:val="4"/>
        <w:spacing w:before="79" w:line="309" w:lineRule="auto"/>
        <w:ind w:right="256" w:firstLine="420"/>
      </w:pPr>
      <w:r>
        <w:t>Colin Horgan wrote on the blog site Medium that he believed people’s daily lives will soon  become a source of</w:t>
      </w:r>
      <w:r>
        <w:rPr>
          <w:spacing w:val="-1"/>
        </w:rPr>
        <w:t xml:space="preserve"> </w:t>
      </w:r>
      <w:r>
        <w:t>data.</w:t>
      </w:r>
    </w:p>
    <w:p>
      <w:pPr>
        <w:pStyle w:val="4"/>
        <w:spacing w:before="1" w:line="309" w:lineRule="auto"/>
        <w:ind w:firstLine="420"/>
      </w:pPr>
      <w:r>
        <w:t>“The sounds of our homes, the symphony of life – laughing, crying, talking, shouting, sitting in silence – will no longer be considered memories, but data,” he wrote.</w:t>
      </w:r>
    </w:p>
    <w:p>
      <w:pPr>
        <w:pStyle w:val="4"/>
        <w:spacing w:before="1" w:line="309" w:lineRule="auto"/>
        <w:ind w:firstLine="420"/>
      </w:pPr>
      <w:r>
        <w:t>To deal with the issue, Blake Morgan, reporter for The Atlantic, believed that the answer is transparency.</w:t>
      </w:r>
    </w:p>
    <w:p>
      <w:pPr>
        <w:pStyle w:val="4"/>
        <w:spacing w:before="1" w:line="309" w:lineRule="auto"/>
        <w:ind w:firstLine="420"/>
      </w:pPr>
      <w:r>
        <w:t>“All companies need to have messaging ready to explain to customers what they do with private data,” she wrote on The Atlantic.</w:t>
      </w:r>
    </w:p>
    <w:p>
      <w:pPr>
        <w:pStyle w:val="8"/>
        <w:numPr>
          <w:ilvl w:val="0"/>
          <w:numId w:val="2"/>
        </w:numPr>
        <w:tabs>
          <w:tab w:val="left" w:pos="465"/>
        </w:tabs>
        <w:spacing w:before="1" w:after="0" w:line="240" w:lineRule="auto"/>
        <w:ind w:left="464" w:right="0" w:hanging="313"/>
        <w:jc w:val="left"/>
        <w:rPr>
          <w:sz w:val="21"/>
        </w:rPr>
      </w:pPr>
      <w:r>
        <w:rPr>
          <w:sz w:val="21"/>
        </w:rPr>
        <w:t>What does the underlined sentence</w:t>
      </w:r>
      <w:r>
        <w:rPr>
          <w:spacing w:val="-6"/>
          <w:sz w:val="21"/>
        </w:rPr>
        <w:t xml:space="preserve"> </w:t>
      </w:r>
      <w:r>
        <w:rPr>
          <w:sz w:val="21"/>
        </w:rPr>
        <w:t>mean?</w:t>
      </w:r>
    </w:p>
    <w:p>
      <w:pPr>
        <w:pStyle w:val="8"/>
        <w:numPr>
          <w:ilvl w:val="1"/>
          <w:numId w:val="2"/>
        </w:numPr>
        <w:tabs>
          <w:tab w:val="left" w:pos="933"/>
        </w:tabs>
        <w:spacing w:before="70" w:after="0" w:line="240" w:lineRule="auto"/>
        <w:ind w:left="932" w:right="0" w:hanging="361"/>
        <w:jc w:val="left"/>
        <w:rPr>
          <w:sz w:val="21"/>
        </w:rPr>
      </w:pPr>
      <w:r>
        <w:rPr>
          <w:sz w:val="21"/>
        </w:rPr>
        <w:t>There are other fire-proof voice</w:t>
      </w:r>
      <w:r>
        <w:rPr>
          <w:spacing w:val="1"/>
          <w:sz w:val="21"/>
        </w:rPr>
        <w:t xml:space="preserve"> </w:t>
      </w:r>
      <w:r>
        <w:rPr>
          <w:sz w:val="21"/>
        </w:rPr>
        <w:t>assistants.</w:t>
      </w:r>
    </w:p>
    <w:p>
      <w:pPr>
        <w:pStyle w:val="8"/>
        <w:numPr>
          <w:ilvl w:val="1"/>
          <w:numId w:val="2"/>
        </w:numPr>
        <w:tabs>
          <w:tab w:val="left" w:pos="933"/>
        </w:tabs>
        <w:spacing w:before="71" w:after="0" w:line="240" w:lineRule="auto"/>
        <w:ind w:left="932" w:right="0" w:hanging="361"/>
        <w:jc w:val="left"/>
        <w:rPr>
          <w:sz w:val="21"/>
        </w:rPr>
      </w:pPr>
      <w:r>
        <w:rPr>
          <w:sz w:val="21"/>
        </w:rPr>
        <w:t>Other voice assistants are also being</w:t>
      </w:r>
      <w:r>
        <w:rPr>
          <w:spacing w:val="-17"/>
          <w:sz w:val="21"/>
        </w:rPr>
        <w:t xml:space="preserve"> </w:t>
      </w:r>
      <w:r>
        <w:rPr>
          <w:sz w:val="21"/>
        </w:rPr>
        <w:t>developed.</w:t>
      </w:r>
    </w:p>
    <w:p>
      <w:pPr>
        <w:pStyle w:val="8"/>
        <w:numPr>
          <w:ilvl w:val="1"/>
          <w:numId w:val="2"/>
        </w:numPr>
        <w:tabs>
          <w:tab w:val="left" w:pos="933"/>
        </w:tabs>
        <w:spacing w:before="70" w:after="0" w:line="240" w:lineRule="auto"/>
        <w:ind w:left="932" w:right="0" w:hanging="361"/>
        <w:jc w:val="left"/>
        <w:rPr>
          <w:sz w:val="21"/>
        </w:rPr>
      </w:pPr>
      <w:r>
        <w:rPr>
          <w:sz w:val="21"/>
        </w:rPr>
        <w:t>There are other voice assistants being</w:t>
      </w:r>
      <w:r>
        <w:rPr>
          <w:spacing w:val="-20"/>
          <w:sz w:val="21"/>
        </w:rPr>
        <w:t xml:space="preserve"> </w:t>
      </w:r>
      <w:r>
        <w:rPr>
          <w:sz w:val="21"/>
        </w:rPr>
        <w:t>criticized.</w:t>
      </w:r>
    </w:p>
    <w:p>
      <w:pPr>
        <w:pStyle w:val="8"/>
        <w:numPr>
          <w:ilvl w:val="1"/>
          <w:numId w:val="2"/>
        </w:numPr>
        <w:tabs>
          <w:tab w:val="left" w:pos="933"/>
        </w:tabs>
        <w:spacing w:before="71" w:after="0" w:line="240" w:lineRule="auto"/>
        <w:ind w:left="932" w:right="0" w:hanging="361"/>
        <w:jc w:val="left"/>
        <w:rPr>
          <w:sz w:val="21"/>
        </w:rPr>
      </w:pPr>
      <w:r>
        <w:rPr>
          <w:sz w:val="21"/>
        </w:rPr>
        <w:t>Other voice assistants also need</w:t>
      </w:r>
      <w:r>
        <w:rPr>
          <w:spacing w:val="1"/>
          <w:sz w:val="21"/>
        </w:rPr>
        <w:t xml:space="preserve"> </w:t>
      </w:r>
      <w:r>
        <w:rPr>
          <w:sz w:val="21"/>
        </w:rPr>
        <w:t>improvements.</w:t>
      </w:r>
    </w:p>
    <w:p>
      <w:pPr>
        <w:pStyle w:val="8"/>
        <w:numPr>
          <w:ilvl w:val="0"/>
          <w:numId w:val="2"/>
        </w:numPr>
        <w:tabs>
          <w:tab w:val="left" w:pos="465"/>
        </w:tabs>
        <w:spacing w:before="70" w:after="0" w:line="240" w:lineRule="auto"/>
        <w:ind w:left="464" w:right="0" w:hanging="313"/>
        <w:jc w:val="left"/>
        <w:rPr>
          <w:sz w:val="21"/>
        </w:rPr>
      </w:pPr>
      <w:r>
        <w:rPr>
          <w:sz w:val="21"/>
        </w:rPr>
        <w:t>What seems to be people’s biggest concern about voice</w:t>
      </w:r>
      <w:r>
        <w:rPr>
          <w:spacing w:val="-4"/>
          <w:sz w:val="21"/>
        </w:rPr>
        <w:t xml:space="preserve"> </w:t>
      </w:r>
      <w:r>
        <w:rPr>
          <w:sz w:val="21"/>
        </w:rPr>
        <w:t>assistants?</w:t>
      </w:r>
    </w:p>
    <w:p>
      <w:pPr>
        <w:pStyle w:val="8"/>
        <w:numPr>
          <w:ilvl w:val="1"/>
          <w:numId w:val="2"/>
        </w:numPr>
        <w:tabs>
          <w:tab w:val="left" w:pos="933"/>
        </w:tabs>
        <w:spacing w:before="71" w:after="0" w:line="240" w:lineRule="auto"/>
        <w:ind w:left="932" w:right="0" w:hanging="361"/>
        <w:jc w:val="left"/>
        <w:rPr>
          <w:sz w:val="21"/>
        </w:rPr>
      </w:pPr>
      <w:r>
        <w:rPr>
          <w:sz w:val="21"/>
        </w:rPr>
        <w:t>Invading their</w:t>
      </w:r>
      <w:r>
        <w:rPr>
          <w:spacing w:val="-20"/>
          <w:sz w:val="21"/>
        </w:rPr>
        <w:t xml:space="preserve"> </w:t>
      </w:r>
      <w:r>
        <w:rPr>
          <w:sz w:val="21"/>
        </w:rPr>
        <w:t>privacy.</w:t>
      </w:r>
    </w:p>
    <w:p>
      <w:pPr>
        <w:pStyle w:val="8"/>
        <w:numPr>
          <w:ilvl w:val="1"/>
          <w:numId w:val="2"/>
        </w:numPr>
        <w:tabs>
          <w:tab w:val="left" w:pos="933"/>
        </w:tabs>
        <w:spacing w:before="70" w:after="0" w:line="240" w:lineRule="auto"/>
        <w:ind w:left="932" w:right="0" w:hanging="361"/>
        <w:jc w:val="left"/>
        <w:rPr>
          <w:sz w:val="21"/>
        </w:rPr>
      </w:pPr>
      <w:r>
        <w:rPr>
          <w:sz w:val="21"/>
        </w:rPr>
        <w:t>Sending their</w:t>
      </w:r>
      <w:r>
        <w:rPr>
          <w:spacing w:val="-11"/>
          <w:sz w:val="21"/>
        </w:rPr>
        <w:t xml:space="preserve"> </w:t>
      </w:r>
      <w:r>
        <w:rPr>
          <w:sz w:val="21"/>
        </w:rPr>
        <w:t>message.</w:t>
      </w:r>
    </w:p>
    <w:p>
      <w:pPr>
        <w:pStyle w:val="8"/>
        <w:numPr>
          <w:ilvl w:val="1"/>
          <w:numId w:val="2"/>
        </w:numPr>
        <w:tabs>
          <w:tab w:val="left" w:pos="933"/>
        </w:tabs>
        <w:spacing w:before="71" w:after="0" w:line="240" w:lineRule="auto"/>
        <w:ind w:left="932" w:right="0" w:hanging="361"/>
        <w:jc w:val="left"/>
        <w:rPr>
          <w:sz w:val="21"/>
        </w:rPr>
      </w:pPr>
      <w:r>
        <w:rPr>
          <w:sz w:val="21"/>
        </w:rPr>
        <w:t>Making no</w:t>
      </w:r>
      <w:r>
        <w:rPr>
          <w:spacing w:val="1"/>
          <w:sz w:val="21"/>
        </w:rPr>
        <w:t xml:space="preserve"> </w:t>
      </w:r>
      <w:r>
        <w:rPr>
          <w:sz w:val="21"/>
        </w:rPr>
        <w:t>improvements.</w:t>
      </w:r>
    </w:p>
    <w:p>
      <w:pPr>
        <w:pStyle w:val="8"/>
        <w:numPr>
          <w:ilvl w:val="1"/>
          <w:numId w:val="2"/>
        </w:numPr>
        <w:tabs>
          <w:tab w:val="left" w:pos="933"/>
        </w:tabs>
        <w:spacing w:before="70" w:after="0" w:line="240" w:lineRule="auto"/>
        <w:ind w:left="932" w:right="0" w:hanging="361"/>
        <w:jc w:val="left"/>
        <w:rPr>
          <w:sz w:val="21"/>
        </w:rPr>
      </w:pPr>
      <w:r>
        <w:rPr>
          <w:sz w:val="21"/>
        </w:rPr>
        <w:t>Serving them targeted</w:t>
      </w:r>
      <w:r>
        <w:rPr>
          <w:spacing w:val="1"/>
          <w:sz w:val="21"/>
        </w:rPr>
        <w:t xml:space="preserve"> </w:t>
      </w:r>
      <w:r>
        <w:rPr>
          <w:sz w:val="21"/>
        </w:rPr>
        <w:t>advertisements.</w:t>
      </w:r>
    </w:p>
    <w:p>
      <w:pPr>
        <w:pStyle w:val="8"/>
        <w:numPr>
          <w:ilvl w:val="0"/>
          <w:numId w:val="2"/>
        </w:numPr>
        <w:tabs>
          <w:tab w:val="left" w:pos="465"/>
        </w:tabs>
        <w:spacing w:before="71" w:after="0" w:line="240" w:lineRule="auto"/>
        <w:ind w:left="464" w:right="0" w:hanging="313"/>
        <w:jc w:val="left"/>
        <w:rPr>
          <w:sz w:val="21"/>
        </w:rPr>
      </w:pPr>
      <w:r>
        <w:rPr>
          <w:sz w:val="21"/>
        </w:rPr>
        <w:t>What should companies do to solve the problem, according to Blake</w:t>
      </w:r>
      <w:r>
        <w:rPr>
          <w:spacing w:val="-5"/>
          <w:sz w:val="21"/>
        </w:rPr>
        <w:t xml:space="preserve"> </w:t>
      </w:r>
      <w:r>
        <w:rPr>
          <w:sz w:val="21"/>
        </w:rPr>
        <w:t>Morgan?</w:t>
      </w:r>
    </w:p>
    <w:p>
      <w:pPr>
        <w:pStyle w:val="8"/>
        <w:numPr>
          <w:ilvl w:val="1"/>
          <w:numId w:val="2"/>
        </w:numPr>
        <w:tabs>
          <w:tab w:val="left" w:pos="933"/>
        </w:tabs>
        <w:spacing w:before="70" w:after="0" w:line="240" w:lineRule="auto"/>
        <w:ind w:left="932" w:right="0" w:hanging="361"/>
        <w:jc w:val="left"/>
        <w:rPr>
          <w:sz w:val="21"/>
        </w:rPr>
      </w:pPr>
      <w:r>
        <w:rPr>
          <w:spacing w:val="-6"/>
          <w:sz w:val="21"/>
        </w:rPr>
        <w:t xml:space="preserve">To </w:t>
      </w:r>
      <w:r>
        <w:rPr>
          <w:sz w:val="21"/>
        </w:rPr>
        <w:t>stop collecting data through voice</w:t>
      </w:r>
      <w:r>
        <w:rPr>
          <w:spacing w:val="4"/>
          <w:sz w:val="21"/>
        </w:rPr>
        <w:t xml:space="preserve"> </w:t>
      </w:r>
      <w:r>
        <w:rPr>
          <w:sz w:val="21"/>
        </w:rPr>
        <w:t>assistant.</w:t>
      </w:r>
    </w:p>
    <w:p>
      <w:pPr>
        <w:pStyle w:val="8"/>
        <w:numPr>
          <w:ilvl w:val="1"/>
          <w:numId w:val="2"/>
        </w:numPr>
        <w:tabs>
          <w:tab w:val="left" w:pos="933"/>
        </w:tabs>
        <w:spacing w:before="71" w:after="0" w:line="240" w:lineRule="auto"/>
        <w:ind w:left="932" w:right="0" w:hanging="361"/>
        <w:jc w:val="left"/>
        <w:rPr>
          <w:sz w:val="21"/>
        </w:rPr>
      </w:pPr>
      <w:r>
        <w:rPr>
          <w:spacing w:val="-6"/>
          <w:sz w:val="21"/>
        </w:rPr>
        <w:t xml:space="preserve">To </w:t>
      </w:r>
      <w:r>
        <w:rPr>
          <w:sz w:val="21"/>
        </w:rPr>
        <w:t>explain their use of the data to</w:t>
      </w:r>
      <w:r>
        <w:rPr>
          <w:spacing w:val="4"/>
          <w:sz w:val="21"/>
        </w:rPr>
        <w:t xml:space="preserve"> </w:t>
      </w:r>
      <w:r>
        <w:rPr>
          <w:sz w:val="21"/>
        </w:rPr>
        <w:t>customers.</w:t>
      </w:r>
    </w:p>
    <w:p>
      <w:pPr>
        <w:pStyle w:val="8"/>
        <w:numPr>
          <w:ilvl w:val="1"/>
          <w:numId w:val="2"/>
        </w:numPr>
        <w:tabs>
          <w:tab w:val="left" w:pos="933"/>
        </w:tabs>
        <w:spacing w:before="71" w:after="0" w:line="240" w:lineRule="auto"/>
        <w:ind w:left="932" w:right="0" w:hanging="361"/>
        <w:jc w:val="left"/>
        <w:rPr>
          <w:sz w:val="21"/>
        </w:rPr>
      </w:pPr>
      <w:r>
        <w:rPr>
          <w:spacing w:val="-6"/>
          <w:sz w:val="21"/>
        </w:rPr>
        <w:t xml:space="preserve">To </w:t>
      </w:r>
      <w:r>
        <w:rPr>
          <w:sz w:val="21"/>
        </w:rPr>
        <w:t>make their data more</w:t>
      </w:r>
      <w:r>
        <w:rPr>
          <w:spacing w:val="3"/>
          <w:sz w:val="21"/>
        </w:rPr>
        <w:t xml:space="preserve"> </w:t>
      </w:r>
      <w:r>
        <w:rPr>
          <w:sz w:val="21"/>
        </w:rPr>
        <w:t>transparent.</w:t>
      </w:r>
    </w:p>
    <w:p>
      <w:pPr>
        <w:pStyle w:val="8"/>
        <w:numPr>
          <w:ilvl w:val="1"/>
          <w:numId w:val="2"/>
        </w:numPr>
        <w:tabs>
          <w:tab w:val="left" w:pos="933"/>
        </w:tabs>
        <w:spacing w:before="70" w:after="0" w:line="240" w:lineRule="auto"/>
        <w:ind w:left="932" w:right="0" w:hanging="361"/>
        <w:jc w:val="left"/>
        <w:rPr>
          <w:sz w:val="21"/>
        </w:rPr>
      </w:pPr>
      <w:r>
        <w:rPr>
          <w:spacing w:val="-6"/>
          <w:sz w:val="21"/>
        </w:rPr>
        <w:t xml:space="preserve">To </w:t>
      </w:r>
      <w:r>
        <w:rPr>
          <w:sz w:val="21"/>
        </w:rPr>
        <w:t>slow down the pace of technology</w:t>
      </w:r>
      <w:r>
        <w:rPr>
          <w:spacing w:val="1"/>
          <w:sz w:val="21"/>
        </w:rPr>
        <w:t xml:space="preserve"> </w:t>
      </w:r>
      <w:r>
        <w:rPr>
          <w:sz w:val="21"/>
        </w:rPr>
        <w:t>advancement.</w:t>
      </w:r>
    </w:p>
    <w:p>
      <w:pPr>
        <w:pStyle w:val="8"/>
        <w:numPr>
          <w:ilvl w:val="0"/>
          <w:numId w:val="2"/>
        </w:numPr>
        <w:tabs>
          <w:tab w:val="left" w:pos="465"/>
        </w:tabs>
        <w:spacing w:before="71" w:after="0" w:line="240" w:lineRule="auto"/>
        <w:ind w:left="464" w:right="0" w:hanging="313"/>
        <w:jc w:val="left"/>
        <w:rPr>
          <w:sz w:val="21"/>
        </w:rPr>
      </w:pPr>
      <w:r>
        <w:rPr>
          <w:sz w:val="21"/>
        </w:rPr>
        <w:t>What is the author’s purpose in writing the</w:t>
      </w:r>
      <w:r>
        <w:rPr>
          <w:spacing w:val="-1"/>
          <w:sz w:val="21"/>
        </w:rPr>
        <w:t xml:space="preserve"> </w:t>
      </w:r>
      <w:r>
        <w:rPr>
          <w:sz w:val="21"/>
        </w:rPr>
        <w:t>text?</w:t>
      </w:r>
    </w:p>
    <w:p>
      <w:pPr>
        <w:pStyle w:val="8"/>
        <w:numPr>
          <w:ilvl w:val="1"/>
          <w:numId w:val="2"/>
        </w:numPr>
        <w:tabs>
          <w:tab w:val="left" w:pos="933"/>
        </w:tabs>
        <w:spacing w:before="70" w:after="0" w:line="240" w:lineRule="auto"/>
        <w:ind w:left="932" w:right="0" w:hanging="361"/>
        <w:jc w:val="left"/>
        <w:rPr>
          <w:sz w:val="21"/>
        </w:rPr>
      </w:pPr>
      <w:r>
        <w:rPr>
          <w:spacing w:val="-6"/>
          <w:sz w:val="21"/>
        </w:rPr>
        <w:t xml:space="preserve">To </w:t>
      </w:r>
      <w:r>
        <w:rPr>
          <w:sz w:val="21"/>
        </w:rPr>
        <w:t>show visions of a data world in the</w:t>
      </w:r>
      <w:r>
        <w:rPr>
          <w:spacing w:val="2"/>
          <w:sz w:val="21"/>
        </w:rPr>
        <w:t xml:space="preserve"> </w:t>
      </w:r>
      <w:r>
        <w:rPr>
          <w:sz w:val="21"/>
        </w:rPr>
        <w:t>future.</w:t>
      </w:r>
    </w:p>
    <w:p>
      <w:pPr>
        <w:pStyle w:val="8"/>
        <w:numPr>
          <w:ilvl w:val="1"/>
          <w:numId w:val="2"/>
        </w:numPr>
        <w:tabs>
          <w:tab w:val="left" w:pos="933"/>
        </w:tabs>
        <w:spacing w:before="71" w:after="0" w:line="240" w:lineRule="auto"/>
        <w:ind w:left="932" w:right="0" w:hanging="361"/>
        <w:jc w:val="left"/>
        <w:rPr>
          <w:sz w:val="21"/>
        </w:rPr>
      </w:pPr>
      <w:r>
        <w:rPr>
          <w:spacing w:val="-6"/>
          <w:sz w:val="21"/>
        </w:rPr>
        <w:t xml:space="preserve">To </w:t>
      </w:r>
      <w:r>
        <w:rPr>
          <w:sz w:val="21"/>
        </w:rPr>
        <w:t>inform people of what tech companies are really up</w:t>
      </w:r>
      <w:r>
        <w:rPr>
          <w:spacing w:val="-2"/>
          <w:sz w:val="21"/>
        </w:rPr>
        <w:t xml:space="preserve"> </w:t>
      </w:r>
      <w:r>
        <w:rPr>
          <w:sz w:val="21"/>
        </w:rPr>
        <w:t>to.</w:t>
      </w:r>
    </w:p>
    <w:p>
      <w:pPr>
        <w:pStyle w:val="8"/>
        <w:numPr>
          <w:ilvl w:val="1"/>
          <w:numId w:val="2"/>
        </w:numPr>
        <w:tabs>
          <w:tab w:val="left" w:pos="933"/>
        </w:tabs>
        <w:spacing w:before="70" w:after="0" w:line="240" w:lineRule="auto"/>
        <w:ind w:left="932" w:right="0" w:hanging="361"/>
        <w:jc w:val="left"/>
        <w:rPr>
          <w:sz w:val="21"/>
        </w:rPr>
      </w:pPr>
      <w:r>
        <w:rPr>
          <w:spacing w:val="-6"/>
          <w:sz w:val="21"/>
        </w:rPr>
        <w:t xml:space="preserve">To </w:t>
      </w:r>
      <w:r>
        <w:rPr>
          <w:sz w:val="21"/>
        </w:rPr>
        <w:t>draw attention to the privacy issue voice assistants bring</w:t>
      </w:r>
      <w:r>
        <w:rPr>
          <w:spacing w:val="5"/>
          <w:sz w:val="21"/>
        </w:rPr>
        <w:t xml:space="preserve"> </w:t>
      </w:r>
      <w:r>
        <w:rPr>
          <w:sz w:val="21"/>
        </w:rPr>
        <w:t>about.</w:t>
      </w:r>
    </w:p>
    <w:p>
      <w:pPr>
        <w:pStyle w:val="8"/>
        <w:numPr>
          <w:ilvl w:val="1"/>
          <w:numId w:val="2"/>
        </w:numPr>
        <w:tabs>
          <w:tab w:val="left" w:pos="933"/>
        </w:tabs>
        <w:spacing w:before="71" w:after="0" w:line="240" w:lineRule="auto"/>
        <w:ind w:left="932" w:right="0" w:hanging="361"/>
        <w:jc w:val="left"/>
        <w:rPr>
          <w:sz w:val="21"/>
        </w:rPr>
      </w:pPr>
      <w:r>
        <w:rPr>
          <w:spacing w:val="-6"/>
          <w:sz w:val="21"/>
        </w:rPr>
        <w:t xml:space="preserve">To </w:t>
      </w:r>
      <w:r>
        <w:rPr>
          <w:sz w:val="21"/>
        </w:rPr>
        <w:t>criticize companies’ invading customers’ privacy by collecting</w:t>
      </w:r>
      <w:r>
        <w:rPr>
          <w:spacing w:val="-29"/>
          <w:sz w:val="21"/>
        </w:rPr>
        <w:t xml:space="preserve"> </w:t>
      </w:r>
      <w:r>
        <w:rPr>
          <w:sz w:val="21"/>
        </w:rPr>
        <w:t>data.</w:t>
      </w:r>
    </w:p>
    <w:p>
      <w:pPr>
        <w:pStyle w:val="4"/>
        <w:spacing w:before="56"/>
        <w:rPr>
          <w:rFonts w:hint="eastAsia" w:ascii="新宋体" w:hAnsi="新宋体" w:eastAsia="新宋体" w:cs="新宋体"/>
        </w:rPr>
      </w:pPr>
      <w:r>
        <w:rPr>
          <w:rFonts w:hint="eastAsia" w:ascii="新宋体" w:hAnsi="新宋体" w:eastAsia="新宋体" w:cs="新宋体"/>
          <w:color w:val="333333"/>
        </w:rPr>
        <w:t>第二节（ 共 5 小题：每小题 2 分，满分 10 分）</w:t>
      </w:r>
    </w:p>
    <w:p>
      <w:pPr>
        <w:pStyle w:val="4"/>
        <w:spacing w:before="43" w:line="278" w:lineRule="auto"/>
        <w:ind w:right="256" w:firstLine="340"/>
        <w:rPr>
          <w:rFonts w:hint="eastAsia" w:ascii="新宋体" w:hAnsi="新宋体" w:eastAsia="新宋体" w:cs="新宋体"/>
        </w:rPr>
      </w:pPr>
      <w:r>
        <w:rPr>
          <w:rFonts w:hint="eastAsia" w:ascii="新宋体" w:hAnsi="新宋体" w:eastAsia="新宋体" w:cs="新宋体"/>
        </w:rPr>
        <w:t>根据短文内容，从短文后的选项中选出能填入空白处的最佳选项。选项中有两项为多</w:t>
      </w:r>
      <w:r>
        <w:rPr>
          <w:rFonts w:hint="eastAsia" w:ascii="新宋体" w:hAnsi="新宋体" w:eastAsia="新宋体" w:cs="新宋体"/>
          <w:color w:val="333333"/>
          <w:spacing w:val="12"/>
        </w:rPr>
        <w:t>余选项。</w:t>
      </w:r>
    </w:p>
    <w:p>
      <w:pPr>
        <w:pStyle w:val="4"/>
        <w:spacing w:before="14" w:line="309" w:lineRule="auto"/>
        <w:ind w:right="118" w:firstLine="420"/>
        <w:jc w:val="both"/>
      </w:pPr>
      <w:r>
        <w:t xml:space="preserve">Costco made headlines for </w:t>
      </w:r>
      <w:r>
        <w:fldChar w:fldCharType="begin"/>
      </w:r>
      <w:r>
        <w:instrText xml:space="preserve"> HYPERLINK "https://www.businessinsider.com/costco-raises-minimum-wage-war-for-talent-2019-3" \h </w:instrText>
      </w:r>
      <w:r>
        <w:fldChar w:fldCharType="separate"/>
      </w:r>
      <w:r>
        <w:t xml:space="preserve">bumping up its minimum wage </w:t>
      </w:r>
      <w:r>
        <w:fldChar w:fldCharType="end"/>
      </w:r>
      <w:r>
        <w:t>to at least $15 an hour. The warehouse store has a reputation for treating its workers generously, a policy I observed while working there in 2015. In many ways, it’s as enjoyable a place to work as it is to shop.</w:t>
      </w:r>
      <w:r>
        <w:rPr>
          <w:rFonts w:hint="eastAsia" w:eastAsia="宋体"/>
          <w:lang w:val="en-US" w:eastAsia="zh-CN"/>
        </w:rPr>
        <w:t xml:space="preserve"> </w:t>
      </w:r>
      <w:r>
        <w:rPr>
          <w:u w:val="single"/>
        </w:rPr>
        <w:t xml:space="preserve"> </w:t>
      </w:r>
      <w:r>
        <w:rPr>
          <w:rFonts w:hint="eastAsia" w:eastAsia="宋体"/>
          <w:u w:val="single"/>
          <w:lang w:val="en-US" w:eastAsia="zh-CN"/>
        </w:rPr>
        <w:t xml:space="preserve">    </w:t>
      </w:r>
      <w:r>
        <w:rPr>
          <w:u w:val="single"/>
        </w:rPr>
        <w:t xml:space="preserve">31      </w:t>
      </w:r>
    </w:p>
    <w:p>
      <w:pPr>
        <w:spacing w:before="1"/>
        <w:ind w:left="572" w:right="0" w:firstLine="0"/>
        <w:jc w:val="both"/>
        <w:rPr>
          <w:sz w:val="21"/>
        </w:rPr>
      </w:pPr>
      <w:r>
        <w:rPr>
          <w:b/>
          <w:sz w:val="21"/>
        </w:rPr>
        <w:t xml:space="preserve">Employees enjoy plenty of benefits. </w:t>
      </w:r>
      <w:r>
        <w:rPr>
          <w:sz w:val="21"/>
        </w:rPr>
        <w:t>Costco now sets its minimum wage for hourly employees at</w:t>
      </w:r>
    </w:p>
    <w:p>
      <w:pPr>
        <w:pStyle w:val="4"/>
        <w:spacing w:before="71" w:line="300" w:lineRule="auto"/>
        <w:ind w:right="119"/>
        <w:jc w:val="both"/>
      </w:pPr>
      <w:r>
        <w:t xml:space="preserve">$15 an hour. </w:t>
      </w:r>
      <w:r>
        <w:rPr>
          <w:spacing w:val="-3"/>
        </w:rPr>
        <w:t xml:space="preserve">That’s </w:t>
      </w:r>
      <w:r>
        <w:t>in addition to offering benefits like healthcare for all employees, regardless of part-time</w:t>
      </w:r>
      <w:r>
        <w:rPr>
          <w:spacing w:val="4"/>
        </w:rPr>
        <w:t xml:space="preserve"> </w:t>
      </w:r>
      <w:r>
        <w:t>vs.</w:t>
      </w:r>
      <w:r>
        <w:rPr>
          <w:spacing w:val="5"/>
        </w:rPr>
        <w:t xml:space="preserve"> </w:t>
      </w:r>
      <w:r>
        <w:t>full-time</w:t>
      </w:r>
      <w:r>
        <w:rPr>
          <w:spacing w:val="4"/>
        </w:rPr>
        <w:t xml:space="preserve"> </w:t>
      </w:r>
      <w:r>
        <w:t>status. While</w:t>
      </w:r>
      <w:r>
        <w:rPr>
          <w:spacing w:val="4"/>
        </w:rPr>
        <w:t xml:space="preserve"> </w:t>
      </w:r>
      <w:r>
        <w:t>I</w:t>
      </w:r>
      <w:r>
        <w:rPr>
          <w:spacing w:val="2"/>
        </w:rPr>
        <w:t xml:space="preserve"> </w:t>
      </w:r>
      <w:r>
        <w:t>was</w:t>
      </w:r>
      <w:r>
        <w:rPr>
          <w:spacing w:val="4"/>
        </w:rPr>
        <w:t xml:space="preserve"> </w:t>
      </w:r>
      <w:r>
        <w:t>at Costco</w:t>
      </w:r>
      <w:r>
        <w:rPr>
          <w:spacing w:val="2"/>
        </w:rPr>
        <w:t xml:space="preserve">, </w:t>
      </w:r>
      <w:r>
        <w:t>they</w:t>
      </w:r>
      <w:r>
        <w:rPr>
          <w:spacing w:val="2"/>
        </w:rPr>
        <w:t xml:space="preserve"> </w:t>
      </w:r>
      <w:r>
        <w:t>gave</w:t>
      </w:r>
      <w:r>
        <w:rPr>
          <w:spacing w:val="5"/>
        </w:rPr>
        <w:t xml:space="preserve"> </w:t>
      </w:r>
      <w:r>
        <w:t>employees</w:t>
      </w:r>
      <w:r>
        <w:rPr>
          <w:spacing w:val="2"/>
        </w:rPr>
        <w:t xml:space="preserve"> </w:t>
      </w:r>
      <w:r>
        <w:t>complimentary(</w:t>
      </w:r>
      <w:r>
        <w:rPr>
          <w:rFonts w:hint="eastAsia" w:ascii="宋体" w:hAnsi="宋体" w:eastAsia="宋体"/>
          <w:spacing w:val="6"/>
        </w:rPr>
        <w:t>免费赠送的</w:t>
      </w:r>
      <w:r>
        <w:t>) memberships to the store.</w:t>
      </w:r>
      <w:r>
        <w:rPr>
          <w:u w:val="single"/>
        </w:rPr>
        <w:t xml:space="preserve">      32 </w:t>
      </w:r>
      <w:r>
        <w:rPr>
          <w:rFonts w:hint="eastAsia" w:eastAsia="宋体"/>
          <w:u w:val="single"/>
          <w:lang w:val="en-US" w:eastAsia="zh-CN"/>
        </w:rPr>
        <w:t xml:space="preserve"> </w:t>
      </w:r>
      <w:r>
        <w:rPr>
          <w:u w:val="single"/>
        </w:rPr>
        <w:t xml:space="preserve">   </w:t>
      </w:r>
      <w:r>
        <w:t xml:space="preserve">  And to top things off, Costco paid employees time and a half just   for working on</w:t>
      </w:r>
      <w:r>
        <w:rPr>
          <w:spacing w:val="-1"/>
        </w:rPr>
        <w:t xml:space="preserve"> </w:t>
      </w:r>
      <w:r>
        <w:t>Sundays.</w:t>
      </w:r>
    </w:p>
    <w:p>
      <w:pPr>
        <w:spacing w:before="6" w:line="309" w:lineRule="auto"/>
        <w:ind w:left="152" w:right="117" w:firstLine="420"/>
        <w:jc w:val="both"/>
        <w:rPr>
          <w:sz w:val="21"/>
        </w:rPr>
      </w:pPr>
      <w:r>
        <w:rPr>
          <w:b/>
          <w:sz w:val="21"/>
        </w:rPr>
        <w:t xml:space="preserve">Costco is a great destination for health food. </w:t>
      </w:r>
      <w:r>
        <w:rPr>
          <w:sz w:val="21"/>
        </w:rPr>
        <w:t>People who haven’t shopped at warehouse clubs might expect the “buy in bulk” mentality to mean the aisles are lined with junk food.</w:t>
      </w:r>
      <w:r>
        <w:rPr>
          <w:sz w:val="21"/>
          <w:u w:val="single"/>
        </w:rPr>
        <w:t xml:space="preserve"> </w:t>
      </w:r>
      <w:r>
        <w:rPr>
          <w:rFonts w:hint="eastAsia" w:eastAsia="宋体"/>
          <w:sz w:val="21"/>
          <w:u w:val="single"/>
          <w:lang w:val="en-US" w:eastAsia="zh-CN"/>
        </w:rPr>
        <w:t xml:space="preserve">       </w:t>
      </w:r>
      <w:r>
        <w:rPr>
          <w:sz w:val="21"/>
          <w:u w:val="single"/>
        </w:rPr>
        <w:t>33</w:t>
      </w:r>
      <w:r>
        <w:rPr>
          <w:rFonts w:hint="eastAsia" w:eastAsia="宋体"/>
          <w:sz w:val="21"/>
          <w:u w:val="single"/>
          <w:lang w:val="en-US" w:eastAsia="zh-CN"/>
        </w:rPr>
        <w:t xml:space="preserve">       </w:t>
      </w:r>
      <w:r>
        <w:rPr>
          <w:sz w:val="21"/>
        </w:rPr>
        <w:t xml:space="preserve"> Greek</w:t>
      </w:r>
    </w:p>
    <w:p>
      <w:pPr>
        <w:spacing w:after="0" w:line="309" w:lineRule="auto"/>
        <w:jc w:val="both"/>
        <w:rPr>
          <w:sz w:val="21"/>
        </w:rPr>
        <w:sectPr>
          <w:pgSz w:w="11060" w:h="15310"/>
          <w:pgMar w:top="1080" w:right="980" w:bottom="1320" w:left="980" w:header="0" w:footer="1140" w:gutter="0"/>
        </w:sectPr>
      </w:pPr>
    </w:p>
    <w:p>
      <w:pPr>
        <w:pStyle w:val="4"/>
        <w:spacing w:before="79" w:line="309" w:lineRule="auto"/>
        <w:ind w:right="119"/>
        <w:jc w:val="both"/>
      </w:pPr>
      <w:r>
        <w:t>yogurt, coconut water, protein powder, and lean meats are just some of the things that line the shelves at Costco. And the produce section is filled with delicious apples, bananas, berries, salads and more, making it a hot-spot where nutritionists food shop.</w:t>
      </w:r>
    </w:p>
    <w:p>
      <w:pPr>
        <w:pStyle w:val="4"/>
        <w:spacing w:before="1" w:line="309" w:lineRule="auto"/>
        <w:ind w:right="119" w:firstLine="419"/>
        <w:jc w:val="both"/>
      </w:pPr>
      <w:r>
        <w:rPr>
          <w:w w:val="99"/>
          <w:u w:val="single"/>
        </w:rPr>
        <w:t xml:space="preserve"> </w:t>
      </w:r>
      <w:r>
        <w:rPr>
          <w:u w:val="single"/>
        </w:rPr>
        <w:t xml:space="preserve">    </w:t>
      </w:r>
      <w:r>
        <w:rPr>
          <w:spacing w:val="2"/>
          <w:u w:val="single"/>
        </w:rPr>
        <w:t xml:space="preserve"> </w:t>
      </w:r>
      <w:r>
        <w:rPr>
          <w:u w:val="single"/>
        </w:rPr>
        <w:t>34</w:t>
      </w:r>
      <w:r>
        <w:rPr>
          <w:rFonts w:hint="eastAsia" w:eastAsia="宋体"/>
          <w:u w:val="single"/>
          <w:lang w:val="en-US" w:eastAsia="zh-CN"/>
        </w:rPr>
        <w:t xml:space="preserve">   </w:t>
      </w:r>
      <w:r>
        <w:rPr>
          <w:u w:val="single"/>
        </w:rPr>
        <w:t xml:space="preserve">  </w:t>
      </w:r>
      <w:r>
        <w:t xml:space="preserve">When I tell friends I still shop at Costco, they don’t understand what my husband and I   buy there, since we don’t have kids and live in a small New </w:t>
      </w:r>
      <w:r>
        <w:rPr>
          <w:spacing w:val="-5"/>
        </w:rPr>
        <w:t xml:space="preserve">York </w:t>
      </w:r>
      <w:r>
        <w:t>apartment. But there are plenty of options for any family size, and it doesn’t mean you have to keep ten spare jars of tomato sauce in your kitchen. Things like Kirkland Signature protein bars and olive oil are shelf stable for our small household. Cleaning supplies like kitchen sponges are sold in reasonably sized packages, too. It just depends what you’re looking for.</w:t>
      </w:r>
    </w:p>
    <w:p>
      <w:pPr>
        <w:pStyle w:val="4"/>
        <w:spacing w:before="3" w:line="309" w:lineRule="auto"/>
        <w:ind w:right="115" w:firstLine="420"/>
        <w:jc w:val="both"/>
      </w:pPr>
      <w:r>
        <w:rPr>
          <w:b/>
        </w:rPr>
        <w:t xml:space="preserve">People really do buy that famous giant </w:t>
      </w:r>
      <w:r>
        <w:rPr>
          <w:b/>
          <w:spacing w:val="-4"/>
        </w:rPr>
        <w:t xml:space="preserve">bear. </w:t>
      </w:r>
      <w:r>
        <w:t xml:space="preserve">The </w:t>
      </w:r>
      <w:r>
        <w:fldChar w:fldCharType="begin"/>
      </w:r>
      <w:r>
        <w:instrText xml:space="preserve"> HYPERLINK "http://www.businessinsider.com/costco-bear-loved-by-shoppers-2018-3" \h </w:instrText>
      </w:r>
      <w:r>
        <w:fldChar w:fldCharType="separate"/>
      </w:r>
      <w:r>
        <w:t xml:space="preserve">giant teddy </w:t>
      </w:r>
      <w:r>
        <w:fldChar w:fldCharType="end"/>
      </w:r>
      <w:r>
        <w:t>may seem like an Internet novelty, and plenty of people (myself included) have stopped to take photos with the 8-foot-tall friend. But I saw more than one person buy the giant stuffed animal - usually grandparents purchasing it as a gift for their grandkids.</w:t>
      </w:r>
      <w:r>
        <w:rPr>
          <w:spacing w:val="52"/>
          <w:u w:val="single"/>
        </w:rPr>
        <w:t xml:space="preserve"> </w:t>
      </w:r>
      <w:r>
        <w:rPr>
          <w:rFonts w:hint="eastAsia" w:eastAsia="宋体"/>
          <w:spacing w:val="52"/>
          <w:u w:val="single"/>
          <w:lang w:val="en-US" w:eastAsia="zh-CN"/>
        </w:rPr>
        <w:t xml:space="preserve">  </w:t>
      </w:r>
      <w:r>
        <w:rPr>
          <w:u w:val="single"/>
        </w:rPr>
        <w:t xml:space="preserve">35     </w:t>
      </w:r>
      <w:r>
        <w:rPr>
          <w:spacing w:val="-1"/>
          <w:u w:val="single"/>
        </w:rPr>
        <w:t xml:space="preserve"> </w:t>
      </w:r>
    </w:p>
    <w:p>
      <w:pPr>
        <w:pStyle w:val="8"/>
        <w:numPr>
          <w:ilvl w:val="0"/>
          <w:numId w:val="3"/>
        </w:numPr>
        <w:tabs>
          <w:tab w:val="left" w:pos="513"/>
        </w:tabs>
        <w:spacing w:before="2" w:after="0" w:line="240" w:lineRule="auto"/>
        <w:ind w:left="512" w:right="0" w:hanging="361"/>
        <w:jc w:val="left"/>
        <w:rPr>
          <w:sz w:val="21"/>
        </w:rPr>
      </w:pPr>
      <w:r>
        <w:rPr>
          <w:spacing w:val="-3"/>
          <w:sz w:val="21"/>
        </w:rPr>
        <w:t xml:space="preserve">It’s </w:t>
      </w:r>
      <w:r>
        <w:rPr>
          <w:sz w:val="21"/>
        </w:rPr>
        <w:t>not just for big families,</w:t>
      </w:r>
      <w:r>
        <w:rPr>
          <w:spacing w:val="1"/>
          <w:sz w:val="21"/>
        </w:rPr>
        <w:t xml:space="preserve"> </w:t>
      </w:r>
      <w:r>
        <w:rPr>
          <w:sz w:val="21"/>
        </w:rPr>
        <w:t>either.</w:t>
      </w:r>
    </w:p>
    <w:p>
      <w:pPr>
        <w:pStyle w:val="8"/>
        <w:numPr>
          <w:ilvl w:val="0"/>
          <w:numId w:val="3"/>
        </w:numPr>
        <w:tabs>
          <w:tab w:val="left" w:pos="513"/>
        </w:tabs>
        <w:spacing w:before="71" w:after="0" w:line="240" w:lineRule="auto"/>
        <w:ind w:left="512" w:right="0" w:hanging="361"/>
        <w:jc w:val="left"/>
        <w:rPr>
          <w:sz w:val="21"/>
        </w:rPr>
      </w:pPr>
      <w:r>
        <w:rPr>
          <w:sz w:val="21"/>
        </w:rPr>
        <w:t>There are a lot of things you can get at</w:t>
      </w:r>
      <w:r>
        <w:rPr>
          <w:spacing w:val="-1"/>
          <w:sz w:val="21"/>
        </w:rPr>
        <w:t xml:space="preserve"> </w:t>
      </w:r>
      <w:r>
        <w:rPr>
          <w:sz w:val="21"/>
        </w:rPr>
        <w:t>Costco.</w:t>
      </w:r>
    </w:p>
    <w:p>
      <w:pPr>
        <w:pStyle w:val="8"/>
        <w:numPr>
          <w:ilvl w:val="0"/>
          <w:numId w:val="3"/>
        </w:numPr>
        <w:tabs>
          <w:tab w:val="left" w:pos="513"/>
        </w:tabs>
        <w:spacing w:before="70" w:after="0" w:line="240" w:lineRule="auto"/>
        <w:ind w:left="512" w:right="0" w:hanging="361"/>
        <w:jc w:val="left"/>
        <w:rPr>
          <w:sz w:val="21"/>
        </w:rPr>
      </w:pPr>
      <w:r>
        <w:rPr>
          <w:sz w:val="21"/>
        </w:rPr>
        <w:t>Here are a few of the things I learned on my</w:t>
      </w:r>
      <w:r>
        <w:rPr>
          <w:spacing w:val="1"/>
          <w:sz w:val="21"/>
        </w:rPr>
        <w:t xml:space="preserve"> </w:t>
      </w:r>
      <w:r>
        <w:rPr>
          <w:sz w:val="21"/>
        </w:rPr>
        <w:t>journey.</w:t>
      </w:r>
    </w:p>
    <w:p>
      <w:pPr>
        <w:pStyle w:val="8"/>
        <w:numPr>
          <w:ilvl w:val="0"/>
          <w:numId w:val="3"/>
        </w:numPr>
        <w:tabs>
          <w:tab w:val="left" w:pos="513"/>
        </w:tabs>
        <w:spacing w:before="71" w:after="0" w:line="240" w:lineRule="auto"/>
        <w:ind w:left="512" w:right="0" w:hanging="361"/>
        <w:jc w:val="left"/>
        <w:rPr>
          <w:sz w:val="21"/>
        </w:rPr>
      </w:pPr>
      <w:r>
        <w:rPr>
          <w:sz w:val="21"/>
        </w:rPr>
        <w:t>I do wonder how they stuffed it into a car to get</w:t>
      </w:r>
      <w:r>
        <w:rPr>
          <w:spacing w:val="-2"/>
          <w:sz w:val="21"/>
        </w:rPr>
        <w:t xml:space="preserve"> </w:t>
      </w:r>
      <w:r>
        <w:rPr>
          <w:sz w:val="21"/>
        </w:rPr>
        <w:t>home.</w:t>
      </w:r>
    </w:p>
    <w:p>
      <w:pPr>
        <w:pStyle w:val="8"/>
        <w:numPr>
          <w:ilvl w:val="0"/>
          <w:numId w:val="3"/>
        </w:numPr>
        <w:tabs>
          <w:tab w:val="left" w:pos="513"/>
        </w:tabs>
        <w:spacing w:before="70" w:after="0" w:line="240" w:lineRule="auto"/>
        <w:ind w:left="512" w:right="0" w:hanging="361"/>
        <w:jc w:val="left"/>
        <w:rPr>
          <w:sz w:val="21"/>
        </w:rPr>
      </w:pPr>
      <w:r>
        <w:rPr>
          <w:sz w:val="21"/>
        </w:rPr>
        <w:t>It is the exact place where big families can find everything they</w:t>
      </w:r>
      <w:r>
        <w:rPr>
          <w:spacing w:val="-3"/>
          <w:sz w:val="21"/>
        </w:rPr>
        <w:t xml:space="preserve"> </w:t>
      </w:r>
      <w:r>
        <w:rPr>
          <w:sz w:val="21"/>
        </w:rPr>
        <w:t>need.</w:t>
      </w:r>
    </w:p>
    <w:p>
      <w:pPr>
        <w:pStyle w:val="8"/>
        <w:numPr>
          <w:ilvl w:val="0"/>
          <w:numId w:val="3"/>
        </w:numPr>
        <w:tabs>
          <w:tab w:val="left" w:pos="512"/>
          <w:tab w:val="left" w:pos="513"/>
        </w:tabs>
        <w:spacing w:before="71" w:after="0" w:line="240" w:lineRule="auto"/>
        <w:ind w:left="512" w:right="0" w:hanging="361"/>
        <w:jc w:val="left"/>
        <w:rPr>
          <w:sz w:val="21"/>
        </w:rPr>
      </w:pPr>
      <w:r>
        <w:rPr>
          <w:sz w:val="21"/>
        </w:rPr>
        <w:t>Each employee also got a free turkey to enjoy with their families on</w:t>
      </w:r>
      <w:r>
        <w:rPr>
          <w:spacing w:val="-6"/>
          <w:sz w:val="21"/>
        </w:rPr>
        <w:t xml:space="preserve"> </w:t>
      </w:r>
      <w:r>
        <w:rPr>
          <w:sz w:val="21"/>
        </w:rPr>
        <w:t>Thanksgiving.</w:t>
      </w:r>
    </w:p>
    <w:p>
      <w:pPr>
        <w:pStyle w:val="8"/>
        <w:numPr>
          <w:ilvl w:val="0"/>
          <w:numId w:val="3"/>
        </w:numPr>
        <w:tabs>
          <w:tab w:val="left" w:pos="513"/>
        </w:tabs>
        <w:spacing w:before="70" w:after="0" w:line="240" w:lineRule="auto"/>
        <w:ind w:left="512" w:right="0" w:hanging="361"/>
        <w:jc w:val="left"/>
        <w:rPr>
          <w:sz w:val="21"/>
        </w:rPr>
      </w:pPr>
      <w:r>
        <w:rPr>
          <w:sz w:val="21"/>
        </w:rPr>
        <w:t>While Costco does sell things like cookies and candy bars, there are plenty of healthy</w:t>
      </w:r>
      <w:r>
        <w:rPr>
          <w:spacing w:val="-16"/>
          <w:sz w:val="21"/>
        </w:rPr>
        <w:t xml:space="preserve"> </w:t>
      </w:r>
      <w:r>
        <w:rPr>
          <w:sz w:val="21"/>
        </w:rPr>
        <w:t>options.</w:t>
      </w:r>
    </w:p>
    <w:p>
      <w:pPr>
        <w:pStyle w:val="4"/>
        <w:spacing w:before="3"/>
        <w:ind w:left="0"/>
        <w:rPr>
          <w:sz w:val="32"/>
        </w:rPr>
      </w:pPr>
    </w:p>
    <w:p>
      <w:pPr>
        <w:pStyle w:val="3"/>
        <w:rPr>
          <w:rFonts w:hint="eastAsia" w:ascii="新宋体" w:hAnsi="新宋体" w:eastAsia="新宋体" w:cs="新宋体"/>
        </w:rPr>
      </w:pPr>
      <w:r>
        <w:rPr>
          <w:rFonts w:hint="eastAsia" w:ascii="新宋体" w:hAnsi="新宋体" w:eastAsia="新宋体" w:cs="新宋体"/>
        </w:rPr>
        <w:t>第三部分 语言运用(共两节，满分 45 分)</w:t>
      </w:r>
    </w:p>
    <w:p>
      <w:pPr>
        <w:pStyle w:val="4"/>
        <w:spacing w:before="43"/>
        <w:rPr>
          <w:rFonts w:hint="eastAsia" w:ascii="新宋体" w:hAnsi="新宋体" w:eastAsia="新宋体" w:cs="新宋体"/>
        </w:rPr>
      </w:pPr>
      <w:r>
        <w:rPr>
          <w:rFonts w:hint="eastAsia" w:ascii="新宋体" w:hAnsi="新宋体" w:eastAsia="新宋体" w:cs="新宋体"/>
        </w:rPr>
        <w:t>第一节 完形填空(共 20 小题；每小题 1.5 分，满分 30 分)</w:t>
      </w:r>
    </w:p>
    <w:p>
      <w:pPr>
        <w:pStyle w:val="4"/>
        <w:spacing w:before="43" w:line="276" w:lineRule="auto"/>
        <w:ind w:right="170" w:firstLine="420"/>
        <w:rPr>
          <w:rFonts w:hint="eastAsia" w:ascii="新宋体" w:hAnsi="新宋体" w:eastAsia="新宋体" w:cs="新宋体"/>
        </w:rPr>
      </w:pPr>
      <w:r>
        <w:rPr>
          <w:rFonts w:hint="eastAsia" w:ascii="新宋体" w:hAnsi="新宋体" w:eastAsia="新宋体" w:cs="新宋体"/>
          <w:spacing w:val="-4"/>
        </w:rPr>
        <w:t xml:space="preserve">阅读下面短文，从短文后各题所给的 </w:t>
      </w:r>
      <w:r>
        <w:rPr>
          <w:rFonts w:hint="eastAsia" w:ascii="新宋体" w:hAnsi="新宋体" w:eastAsia="新宋体" w:cs="新宋体"/>
        </w:rPr>
        <w:t xml:space="preserve">A、B、C </w:t>
      </w:r>
      <w:r>
        <w:rPr>
          <w:rFonts w:hint="eastAsia" w:ascii="新宋体" w:hAnsi="新宋体" w:eastAsia="新宋体" w:cs="新宋体"/>
          <w:spacing w:val="-29"/>
        </w:rPr>
        <w:t xml:space="preserve">和 </w:t>
      </w:r>
      <w:r>
        <w:rPr>
          <w:rFonts w:hint="eastAsia" w:ascii="新宋体" w:hAnsi="新宋体" w:eastAsia="新宋体" w:cs="新宋体"/>
        </w:rPr>
        <w:t>D 四个选项中，选出可以填入空白处的最佳选项，并在答题纸上将该项涂黑。</w:t>
      </w:r>
    </w:p>
    <w:p>
      <w:pPr>
        <w:pStyle w:val="4"/>
        <w:spacing w:before="17" w:line="302" w:lineRule="auto"/>
        <w:ind w:right="121" w:firstLine="420"/>
        <w:jc w:val="both"/>
      </w:pPr>
      <w:r>
        <w:t xml:space="preserve">If you look Chinese and speak Mandarin, you can call for a ride in </w:t>
      </w:r>
      <w:r>
        <w:rPr>
          <w:spacing w:val="-3"/>
        </w:rPr>
        <w:t xml:space="preserve">Vancouver </w:t>
      </w:r>
      <w:r>
        <w:t xml:space="preserve">via </w:t>
      </w:r>
      <w:r>
        <w:rPr>
          <w:spacing w:val="-3"/>
        </w:rPr>
        <w:t xml:space="preserve">WeChat, </w:t>
      </w:r>
      <w:r>
        <w:t>a Chinese app. The drivers normally call back to</w:t>
      </w:r>
      <w:r>
        <w:rPr>
          <w:u w:val="single"/>
        </w:rPr>
        <w:t xml:space="preserve"> </w:t>
      </w:r>
      <w:r>
        <w:rPr>
          <w:rFonts w:hint="eastAsia" w:eastAsia="宋体"/>
          <w:u w:val="single"/>
          <w:lang w:val="en-US" w:eastAsia="zh-CN"/>
        </w:rPr>
        <w:t xml:space="preserve">   </w:t>
      </w:r>
      <w:r>
        <w:rPr>
          <w:u w:val="single"/>
        </w:rPr>
        <w:t>36</w:t>
      </w:r>
      <w:r>
        <w:rPr>
          <w:rFonts w:hint="eastAsia" w:eastAsia="宋体"/>
          <w:u w:val="single"/>
          <w:lang w:val="en-US" w:eastAsia="zh-CN"/>
        </w:rPr>
        <w:t xml:space="preserve">  </w:t>
      </w:r>
      <w:r>
        <w:rPr>
          <w:u w:val="single"/>
        </w:rPr>
        <w:t xml:space="preserve"> </w:t>
      </w:r>
      <w:r>
        <w:t xml:space="preserve">the order, says Daniel Merkin, who lives in the Canadian </w:t>
      </w:r>
      <w:r>
        <w:rPr>
          <w:spacing w:val="-3"/>
        </w:rPr>
        <w:t>city</w:t>
      </w:r>
      <w:r>
        <w:rPr>
          <w:spacing w:val="-2"/>
        </w:rPr>
        <w:t>. “</w:t>
      </w:r>
      <w:r>
        <w:t xml:space="preserve">Sometimes they’ll </w:t>
      </w:r>
      <w:r>
        <w:rPr>
          <w:u w:val="single"/>
        </w:rPr>
        <w:t xml:space="preserve">     37    </w:t>
      </w:r>
      <w:r>
        <w:t xml:space="preserve">  on me when they realize I don’t speak Mandarin,” he says.</w:t>
      </w:r>
      <w:r>
        <w:rPr>
          <w:spacing w:val="2"/>
        </w:rPr>
        <w:t xml:space="preserve"> </w:t>
      </w:r>
      <w:r>
        <w:t>But</w:t>
      </w:r>
      <w:r>
        <w:rPr>
          <w:spacing w:val="2"/>
        </w:rPr>
        <w:t xml:space="preserve"> </w:t>
      </w:r>
      <w:r>
        <w:t>he keeps</w:t>
      </w:r>
      <w:r>
        <w:rPr>
          <w:spacing w:val="1"/>
          <w:u w:val="single"/>
        </w:rPr>
        <w:t xml:space="preserve"> </w:t>
      </w:r>
      <w:r>
        <w:rPr>
          <w:rFonts w:hint="eastAsia" w:eastAsia="宋体"/>
          <w:spacing w:val="1"/>
          <w:u w:val="single"/>
          <w:lang w:val="en-US" w:eastAsia="zh-CN"/>
        </w:rPr>
        <w:t xml:space="preserve">    </w:t>
      </w:r>
      <w:r>
        <w:rPr>
          <w:u w:val="single"/>
        </w:rPr>
        <w:t>38</w:t>
      </w:r>
      <w:r>
        <w:rPr>
          <w:rFonts w:hint="eastAsia" w:eastAsia="宋体"/>
          <w:u w:val="single"/>
          <w:lang w:val="en-US" w:eastAsia="zh-CN"/>
        </w:rPr>
        <w:t xml:space="preserve">   </w:t>
      </w:r>
      <w:r>
        <w:rPr>
          <w:spacing w:val="52"/>
          <w:u w:val="single"/>
        </w:rPr>
        <w:t xml:space="preserve"> </w:t>
      </w:r>
      <w:r>
        <w:rPr>
          <w:spacing w:val="-1"/>
        </w:rPr>
        <w:t xml:space="preserve">, </w:t>
      </w:r>
      <w:r>
        <w:t>because</w:t>
      </w:r>
      <w:r>
        <w:rPr>
          <w:spacing w:val="-2"/>
        </w:rPr>
        <w:t xml:space="preserve"> </w:t>
      </w:r>
      <w:r>
        <w:t>popular</w:t>
      </w:r>
      <w:r>
        <w:rPr>
          <w:spacing w:val="1"/>
        </w:rPr>
        <w:t xml:space="preserve"> </w:t>
      </w:r>
      <w:r>
        <w:rPr>
          <w:spacing w:val="-5"/>
        </w:rPr>
        <w:t>ride-hailing</w:t>
      </w:r>
      <w:r>
        <w:rPr>
          <w:rFonts w:hint="eastAsia" w:ascii="宋体" w:hAnsi="宋体" w:eastAsia="宋体"/>
          <w:spacing w:val="-5"/>
        </w:rPr>
        <w:t>（</w:t>
      </w:r>
      <w:r>
        <w:rPr>
          <w:rFonts w:hint="eastAsia" w:ascii="宋体" w:hAnsi="宋体" w:eastAsia="宋体"/>
        </w:rPr>
        <w:t>网约车</w:t>
      </w:r>
      <w:r>
        <w:rPr>
          <w:rFonts w:hint="eastAsia" w:ascii="宋体" w:hAnsi="宋体" w:eastAsia="宋体"/>
          <w:spacing w:val="-6"/>
        </w:rPr>
        <w:t>）</w:t>
      </w:r>
      <w:r>
        <w:rPr>
          <w:spacing w:val="-6"/>
        </w:rPr>
        <w:t>services,</w:t>
      </w:r>
      <w:r>
        <w:t xml:space="preserve"> like</w:t>
      </w:r>
      <w:r>
        <w:rPr>
          <w:spacing w:val="2"/>
        </w:rPr>
        <w:t xml:space="preserve"> </w:t>
      </w:r>
      <w:r>
        <w:t>Uber(</w:t>
      </w:r>
      <w:r>
        <w:rPr>
          <w:rFonts w:hint="eastAsia" w:ascii="宋体" w:hAnsi="宋体" w:eastAsia="宋体"/>
        </w:rPr>
        <w:t>优步</w:t>
      </w:r>
      <w:r>
        <w:rPr>
          <w:spacing w:val="-1"/>
        </w:rPr>
        <w:t xml:space="preserve">) , </w:t>
      </w:r>
      <w:r>
        <w:t>are</w:t>
      </w:r>
      <w:r>
        <w:rPr>
          <w:spacing w:val="3"/>
        </w:rPr>
        <w:t xml:space="preserve"> </w:t>
      </w:r>
      <w:r>
        <w:t xml:space="preserve">not operating in this </w:t>
      </w:r>
      <w:r>
        <w:rPr>
          <w:spacing w:val="-4"/>
        </w:rPr>
        <w:t xml:space="preserve">city. </w:t>
      </w:r>
      <w:r>
        <w:t>The Chinese service is not legal, but it is</w:t>
      </w:r>
      <w:r>
        <w:rPr>
          <w:rFonts w:hint="eastAsia" w:eastAsia="宋体"/>
          <w:lang w:val="en-US" w:eastAsia="zh-CN"/>
        </w:rPr>
        <w:t xml:space="preserve"> </w:t>
      </w:r>
      <w:r>
        <w:rPr>
          <w:u w:val="single"/>
        </w:rPr>
        <w:t xml:space="preserve"> </w:t>
      </w:r>
      <w:r>
        <w:rPr>
          <w:rFonts w:hint="eastAsia" w:eastAsia="宋体"/>
          <w:u w:val="single"/>
          <w:lang w:val="en-US" w:eastAsia="zh-CN"/>
        </w:rPr>
        <w:t xml:space="preserve">    </w:t>
      </w:r>
      <w:r>
        <w:rPr>
          <w:u w:val="single"/>
        </w:rPr>
        <w:t>39</w:t>
      </w:r>
      <w:r>
        <w:rPr>
          <w:rFonts w:hint="eastAsia" w:eastAsia="宋体"/>
          <w:u w:val="single"/>
          <w:lang w:val="en-US" w:eastAsia="zh-CN"/>
        </w:rPr>
        <w:t xml:space="preserve">   </w:t>
      </w:r>
      <w:r>
        <w:rPr>
          <w:u w:val="single"/>
        </w:rPr>
        <w:t xml:space="preserve"> </w:t>
      </w:r>
      <w:r>
        <w:t xml:space="preserve">. </w:t>
      </w:r>
      <w:r>
        <w:rPr>
          <w:spacing w:val="-4"/>
        </w:rPr>
        <w:t xml:space="preserve">Mr. </w:t>
      </w:r>
      <w:r>
        <w:t>Merkin hopes that</w:t>
      </w:r>
      <w:r>
        <w:rPr>
          <w:spacing w:val="-25"/>
        </w:rPr>
        <w:t xml:space="preserve"> </w:t>
      </w:r>
      <w:r>
        <w:t>his</w:t>
      </w:r>
    </w:p>
    <w:p>
      <w:pPr>
        <w:pStyle w:val="4"/>
        <w:spacing w:before="4"/>
        <w:jc w:val="both"/>
      </w:pPr>
      <w:r>
        <w:rPr>
          <w:rFonts w:hint="eastAsia" w:eastAsia="宋体"/>
          <w:u w:val="single"/>
          <w:lang w:val="en-US" w:eastAsia="zh-CN"/>
        </w:rPr>
        <w:t xml:space="preserve">     40    </w:t>
      </w:r>
      <w:r>
        <w:t xml:space="preserve"> will soon expand.</w:t>
      </w:r>
    </w:p>
    <w:p>
      <w:pPr>
        <w:pStyle w:val="4"/>
        <w:spacing w:line="309" w:lineRule="auto"/>
        <w:ind w:right="120" w:firstLine="420"/>
        <w:jc w:val="both"/>
      </w:pPr>
      <w:r>
        <w:t xml:space="preserve">In July the province of British Columbia, which licenses drivers, said it would allow the big ride-hailing services </w:t>
      </w:r>
      <w:r>
        <w:rPr>
          <w:u w:val="single"/>
        </w:rPr>
        <w:t xml:space="preserve">  </w:t>
      </w:r>
      <w:r>
        <w:rPr>
          <w:rFonts w:hint="eastAsia" w:eastAsia="宋体"/>
          <w:u w:val="single"/>
          <w:lang w:val="en-US" w:eastAsia="zh-CN"/>
        </w:rPr>
        <w:t xml:space="preserve"> </w:t>
      </w:r>
      <w:r>
        <w:rPr>
          <w:u w:val="single"/>
        </w:rPr>
        <w:t xml:space="preserve">  41      </w:t>
      </w:r>
      <w:r>
        <w:t xml:space="preserve">. But British Columbia has made their entry </w:t>
      </w:r>
      <w:r>
        <w:rPr>
          <w:u w:val="single"/>
        </w:rPr>
        <w:t xml:space="preserve">     42    </w:t>
      </w:r>
      <w:r>
        <w:t xml:space="preserve">  by requiring    drivers  to hold commercial  licenses, which cost high. The government has reason to  be</w:t>
      </w:r>
      <w:r>
        <w:rPr>
          <w:u w:val="single"/>
        </w:rPr>
        <w:t xml:space="preserve">   43   </w:t>
      </w:r>
      <w:r>
        <w:t xml:space="preserve">. In  many cities where ride-hailing has </w:t>
      </w:r>
      <w:r>
        <w:rPr>
          <w:u w:val="single"/>
        </w:rPr>
        <w:t xml:space="preserve">     44       </w:t>
      </w:r>
      <w:r>
        <w:t>, traffic jam has worsened and use of public transport has</w:t>
      </w:r>
      <w:r>
        <w:rPr>
          <w:rFonts w:hint="eastAsia" w:eastAsia="宋体"/>
          <w:u w:val="single"/>
          <w:lang w:val="en-US" w:eastAsia="zh-CN"/>
        </w:rPr>
        <w:t xml:space="preserve">    </w:t>
      </w:r>
      <w:r>
        <w:rPr>
          <w:u w:val="single"/>
        </w:rPr>
        <w:t>45</w:t>
      </w:r>
      <w:r>
        <w:rPr>
          <w:rFonts w:hint="eastAsia" w:eastAsia="宋体"/>
          <w:u w:val="single"/>
          <w:lang w:val="en-US" w:eastAsia="zh-CN"/>
        </w:rPr>
        <w:t xml:space="preserve"> </w:t>
      </w:r>
      <w:r>
        <w:rPr>
          <w:spacing w:val="52"/>
          <w:u w:val="single"/>
        </w:rPr>
        <w:t xml:space="preserve"> </w:t>
      </w:r>
      <w:r>
        <w:t>.</w:t>
      </w:r>
    </w:p>
    <w:p>
      <w:pPr>
        <w:pStyle w:val="4"/>
        <w:spacing w:before="3" w:line="309" w:lineRule="auto"/>
        <w:ind w:right="118" w:firstLine="420"/>
        <w:jc w:val="both"/>
      </w:pPr>
      <w:r>
        <w:t xml:space="preserve">However, Andrew Curran, head of policy at TransLink, the city’s public-transport system, believes ride-hailing  could </w:t>
      </w:r>
      <w:r>
        <w:rPr>
          <w:u w:val="single"/>
        </w:rPr>
        <w:t xml:space="preserve">     46    </w:t>
      </w:r>
      <w:r>
        <w:t xml:space="preserve">  use of public transport by ferrying people from their  houses to a bus or  train stop. It could also improve transport for people with</w:t>
      </w:r>
      <w:r>
        <w:rPr>
          <w:u w:val="single"/>
        </w:rPr>
        <w:t xml:space="preserve">  </w:t>
      </w:r>
      <w:r>
        <w:rPr>
          <w:rFonts w:hint="eastAsia" w:eastAsia="宋体"/>
          <w:u w:val="single"/>
          <w:lang w:val="en-US" w:eastAsia="zh-CN"/>
        </w:rPr>
        <w:t xml:space="preserve"> </w:t>
      </w:r>
      <w:r>
        <w:rPr>
          <w:u w:val="single"/>
        </w:rPr>
        <w:t xml:space="preserve"> 47   </w:t>
      </w:r>
      <w:r>
        <w:t>. Currently, Trans-Link hires taxis to give door-to-door rides to some disabled people. He says the commercial-license rule will slow down  the services’ growth and</w:t>
      </w:r>
      <w:r>
        <w:rPr>
          <w:u w:val="single"/>
        </w:rPr>
        <w:t xml:space="preserve"> </w:t>
      </w:r>
      <w:r>
        <w:rPr>
          <w:rFonts w:hint="eastAsia" w:eastAsia="宋体"/>
          <w:u w:val="single"/>
          <w:lang w:val="en-US" w:eastAsia="zh-CN"/>
        </w:rPr>
        <w:t xml:space="preserve">   </w:t>
      </w:r>
      <w:r>
        <w:rPr>
          <w:u w:val="single"/>
        </w:rPr>
        <w:t>48</w:t>
      </w:r>
      <w:r>
        <w:rPr>
          <w:rFonts w:hint="eastAsia" w:eastAsia="宋体"/>
          <w:u w:val="single"/>
          <w:lang w:val="en-US" w:eastAsia="zh-CN"/>
        </w:rPr>
        <w:t xml:space="preserve">   </w:t>
      </w:r>
      <w:r>
        <w:t xml:space="preserve"> taxi-drivers, ride-hailing’s fiercest</w:t>
      </w:r>
      <w:r>
        <w:rPr>
          <w:u w:val="single"/>
        </w:rPr>
        <w:t xml:space="preserve"> </w:t>
      </w:r>
      <w:r>
        <w:rPr>
          <w:rFonts w:hint="eastAsia" w:eastAsia="宋体"/>
          <w:u w:val="single"/>
          <w:lang w:val="en-US" w:eastAsia="zh-CN"/>
        </w:rPr>
        <w:t xml:space="preserve">     </w:t>
      </w:r>
      <w:r>
        <w:rPr>
          <w:u w:val="single"/>
        </w:rPr>
        <w:t>49</w:t>
      </w:r>
      <w:r>
        <w:rPr>
          <w:rFonts w:hint="eastAsia" w:eastAsia="宋体"/>
          <w:u w:val="single"/>
          <w:lang w:val="en-US" w:eastAsia="zh-CN"/>
        </w:rPr>
        <w:t xml:space="preserve">    </w:t>
      </w:r>
      <w:r>
        <w:rPr>
          <w:spacing w:val="14"/>
          <w:u w:val="single"/>
        </w:rPr>
        <w:t xml:space="preserve"> </w:t>
      </w:r>
      <w:r>
        <w:t>.</w:t>
      </w:r>
    </w:p>
    <w:p>
      <w:pPr>
        <w:spacing w:after="0" w:line="309" w:lineRule="auto"/>
        <w:jc w:val="both"/>
        <w:sectPr>
          <w:pgSz w:w="11060" w:h="15310"/>
          <w:pgMar w:top="1080" w:right="980" w:bottom="1320" w:left="980" w:header="0" w:footer="1140" w:gutter="0"/>
        </w:sectPr>
      </w:pPr>
    </w:p>
    <w:p>
      <w:pPr>
        <w:pStyle w:val="4"/>
        <w:tabs>
          <w:tab w:val="left" w:pos="5845"/>
          <w:tab w:val="left" w:pos="6427"/>
        </w:tabs>
        <w:spacing w:before="79"/>
        <w:ind w:left="572"/>
      </w:pPr>
      <w:r>
        <w:t xml:space="preserve">But the commercial-license requirement </w:t>
      </w:r>
      <w:r>
        <w:rPr>
          <w:spacing w:val="32"/>
        </w:rPr>
        <w:t xml:space="preserve"> </w:t>
      </w:r>
      <w:r>
        <w:t>could have</w:t>
      </w:r>
      <w:r>
        <w:rPr>
          <w:spacing w:val="19"/>
        </w:rPr>
        <w:t xml:space="preserve"> </w:t>
      </w:r>
      <w:r>
        <w:t>the</w:t>
      </w:r>
      <w:r>
        <w:rPr>
          <w:u w:val="single"/>
        </w:rPr>
        <w:t xml:space="preserve"> </w:t>
      </w:r>
      <w:r>
        <w:rPr>
          <w:u w:val="single"/>
        </w:rPr>
        <w:tab/>
      </w:r>
      <w:r>
        <w:rPr>
          <w:u w:val="single"/>
        </w:rPr>
        <w:t>50</w:t>
      </w:r>
      <w:r>
        <w:rPr>
          <w:u w:val="single"/>
        </w:rPr>
        <w:tab/>
      </w:r>
      <w:r>
        <w:t>effect. Analysts think it</w:t>
      </w:r>
      <w:r>
        <w:rPr>
          <w:spacing w:val="50"/>
        </w:rPr>
        <w:t xml:space="preserve"> </w:t>
      </w:r>
      <w:r>
        <w:t>will</w:t>
      </w:r>
    </w:p>
    <w:p>
      <w:pPr>
        <w:pStyle w:val="4"/>
        <w:tabs>
          <w:tab w:val="left" w:pos="756"/>
          <w:tab w:val="left" w:pos="1326"/>
          <w:tab w:val="left" w:pos="1887"/>
          <w:tab w:val="left" w:pos="5473"/>
          <w:tab w:val="left" w:pos="6075"/>
        </w:tabs>
        <w:spacing w:line="309" w:lineRule="auto"/>
        <w:ind w:right="119"/>
      </w:pPr>
      <w:r>
        <w:rPr>
          <w:u w:val="single"/>
        </w:rPr>
        <w:t>51</w:t>
      </w:r>
      <w:r>
        <w:rPr>
          <w:u w:val="single"/>
        </w:rPr>
        <w:tab/>
      </w:r>
      <w:r>
        <w:t>most</w:t>
      </w:r>
      <w:r>
        <w:rPr>
          <w:spacing w:val="23"/>
        </w:rPr>
        <w:t xml:space="preserve"> </w:t>
      </w:r>
      <w:r>
        <w:t>drivers</w:t>
      </w:r>
      <w:r>
        <w:rPr>
          <w:spacing w:val="27"/>
        </w:rPr>
        <w:t xml:space="preserve"> </w:t>
      </w:r>
      <w:r>
        <w:t>and</w:t>
      </w:r>
      <w:r>
        <w:rPr>
          <w:spacing w:val="23"/>
        </w:rPr>
        <w:t xml:space="preserve"> </w:t>
      </w:r>
      <w:r>
        <w:t>reduce</w:t>
      </w:r>
      <w:r>
        <w:rPr>
          <w:spacing w:val="24"/>
        </w:rPr>
        <w:t xml:space="preserve"> </w:t>
      </w:r>
      <w:r>
        <w:t>the</w:t>
      </w:r>
      <w:r>
        <w:rPr>
          <w:spacing w:val="25"/>
        </w:rPr>
        <w:t xml:space="preserve"> </w:t>
      </w:r>
      <w:r>
        <w:t>number</w:t>
      </w:r>
      <w:r>
        <w:rPr>
          <w:spacing w:val="25"/>
        </w:rPr>
        <w:t xml:space="preserve"> </w:t>
      </w:r>
      <w:r>
        <w:t>of</w:t>
      </w:r>
      <w:r>
        <w:rPr>
          <w:spacing w:val="22"/>
        </w:rPr>
        <w:t xml:space="preserve"> </w:t>
      </w:r>
      <w:r>
        <w:t>drivers</w:t>
      </w:r>
      <w:r>
        <w:rPr>
          <w:u w:val="single"/>
        </w:rPr>
        <w:t xml:space="preserve"> </w:t>
      </w:r>
      <w:r>
        <w:rPr>
          <w:u w:val="single"/>
        </w:rPr>
        <w:tab/>
      </w:r>
      <w:r>
        <w:rPr>
          <w:u w:val="single"/>
        </w:rPr>
        <w:t>52</w:t>
      </w:r>
      <w:r>
        <w:rPr>
          <w:u w:val="single"/>
        </w:rPr>
        <w:tab/>
      </w:r>
      <w:r>
        <w:t>to pick up passengers in distant suburbs.</w:t>
      </w:r>
      <w:r>
        <w:rPr>
          <w:u w:val="single"/>
        </w:rPr>
        <w:t xml:space="preserve"> </w:t>
      </w:r>
      <w:r>
        <w:rPr>
          <w:u w:val="single"/>
        </w:rPr>
        <w:tab/>
      </w:r>
      <w:r>
        <w:rPr>
          <w:u w:val="single"/>
        </w:rPr>
        <w:t>53</w:t>
      </w:r>
      <w:r>
        <w:rPr>
          <w:u w:val="single"/>
        </w:rPr>
        <w:tab/>
      </w:r>
      <w:r>
        <w:t>,</w:t>
      </w:r>
      <w:r>
        <w:rPr>
          <w:spacing w:val="9"/>
        </w:rPr>
        <w:t xml:space="preserve"> </w:t>
      </w:r>
      <w:r>
        <w:t>they</w:t>
      </w:r>
      <w:r>
        <w:rPr>
          <w:spacing w:val="8"/>
        </w:rPr>
        <w:t xml:space="preserve"> </w:t>
      </w:r>
      <w:r>
        <w:t>will</w:t>
      </w:r>
      <w:r>
        <w:rPr>
          <w:spacing w:val="11"/>
        </w:rPr>
        <w:t xml:space="preserve"> </w:t>
      </w:r>
      <w:r>
        <w:t>gather</w:t>
      </w:r>
      <w:r>
        <w:rPr>
          <w:spacing w:val="11"/>
        </w:rPr>
        <w:t xml:space="preserve"> </w:t>
      </w:r>
      <w:r>
        <w:t>in</w:t>
      </w:r>
      <w:r>
        <w:rPr>
          <w:spacing w:val="10"/>
        </w:rPr>
        <w:t xml:space="preserve"> </w:t>
      </w:r>
      <w:r>
        <w:t>the</w:t>
      </w:r>
      <w:r>
        <w:rPr>
          <w:spacing w:val="7"/>
        </w:rPr>
        <w:t xml:space="preserve"> </w:t>
      </w:r>
      <w:r>
        <w:t>center.</w:t>
      </w:r>
      <w:r>
        <w:rPr>
          <w:spacing w:val="7"/>
        </w:rPr>
        <w:t xml:space="preserve"> </w:t>
      </w:r>
      <w:r>
        <w:t>Some</w:t>
      </w:r>
      <w:r>
        <w:rPr>
          <w:spacing w:val="10"/>
        </w:rPr>
        <w:t xml:space="preserve"> </w:t>
      </w:r>
      <w:r>
        <w:t>of</w:t>
      </w:r>
      <w:r>
        <w:rPr>
          <w:spacing w:val="10"/>
        </w:rPr>
        <w:t xml:space="preserve"> </w:t>
      </w:r>
      <w:r>
        <w:t>Uber’s</w:t>
      </w:r>
      <w:r>
        <w:rPr>
          <w:spacing w:val="7"/>
        </w:rPr>
        <w:t xml:space="preserve"> </w:t>
      </w:r>
      <w:r>
        <w:t>future</w:t>
      </w:r>
      <w:r>
        <w:rPr>
          <w:spacing w:val="10"/>
        </w:rPr>
        <w:t xml:space="preserve"> </w:t>
      </w:r>
      <w:r>
        <w:t>competitors</w:t>
      </w:r>
      <w:r>
        <w:rPr>
          <w:spacing w:val="9"/>
        </w:rPr>
        <w:t xml:space="preserve"> </w:t>
      </w:r>
      <w:r>
        <w:t>say</w:t>
      </w:r>
      <w:r>
        <w:rPr>
          <w:spacing w:val="10"/>
        </w:rPr>
        <w:t xml:space="preserve"> </w:t>
      </w:r>
      <w:r>
        <w:t>they</w:t>
      </w:r>
      <w:r>
        <w:rPr>
          <w:spacing w:val="8"/>
        </w:rPr>
        <w:t xml:space="preserve"> </w:t>
      </w:r>
      <w:r>
        <w:t>are</w:t>
      </w:r>
      <w:r>
        <w:rPr>
          <w:spacing w:val="10"/>
        </w:rPr>
        <w:t xml:space="preserve"> </w:t>
      </w:r>
      <w:r>
        <w:t>not</w:t>
      </w:r>
    </w:p>
    <w:p>
      <w:pPr>
        <w:pStyle w:val="4"/>
        <w:tabs>
          <w:tab w:val="left" w:pos="720"/>
          <w:tab w:val="left" w:pos="2089"/>
          <w:tab w:val="left" w:pos="2614"/>
        </w:tabs>
        <w:spacing w:before="1" w:after="11" w:line="309" w:lineRule="auto"/>
        <w:ind w:right="150"/>
      </w:pPr>
      <w:r>
        <w:rPr>
          <w:u w:val="single"/>
        </w:rPr>
        <w:t>54</w:t>
      </w:r>
      <w:r>
        <w:rPr>
          <w:u w:val="single"/>
        </w:rPr>
        <w:tab/>
      </w:r>
      <w:r>
        <w:t xml:space="preserve">. A driver, who offers rides in his </w:t>
      </w:r>
      <w:r>
        <w:rPr>
          <w:i/>
        </w:rPr>
        <w:t xml:space="preserve">Mercedes SUV </w:t>
      </w:r>
      <w:r>
        <w:t xml:space="preserve">to people who hire him via </w:t>
      </w:r>
      <w:r>
        <w:rPr>
          <w:spacing w:val="-3"/>
        </w:rPr>
        <w:t xml:space="preserve">WeChat, </w:t>
      </w:r>
      <w:r>
        <w:t>thinks his customers will</w:t>
      </w:r>
      <w:r>
        <w:rPr>
          <w:spacing w:val="-1"/>
        </w:rPr>
        <w:t xml:space="preserve"> </w:t>
      </w:r>
      <w:r>
        <w:t>stay</w:t>
      </w:r>
      <w:r>
        <w:rPr>
          <w:u w:val="single"/>
        </w:rPr>
        <w:t xml:space="preserve"> </w:t>
      </w:r>
      <w:r>
        <w:rPr>
          <w:u w:val="single"/>
        </w:rPr>
        <w:tab/>
      </w:r>
      <w:r>
        <w:rPr>
          <w:u w:val="single"/>
        </w:rPr>
        <w:t>55</w:t>
      </w:r>
      <w:r>
        <w:rPr>
          <w:u w:val="single"/>
        </w:rPr>
        <w:tab/>
      </w:r>
      <w:r>
        <w:t>. He predicts ride-hailing will just slow their journeys</w:t>
      </w:r>
      <w:r>
        <w:rPr>
          <w:spacing w:val="-3"/>
        </w:rPr>
        <w:t xml:space="preserve"> </w:t>
      </w:r>
      <w:r>
        <w:t>down.</w:t>
      </w:r>
    </w:p>
    <w:tbl>
      <w:tblPr>
        <w:tblStyle w:val="5"/>
        <w:tblW w:w="7846"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05"/>
        <w:gridCol w:w="1896"/>
        <w:gridCol w:w="2173"/>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1905" w:type="dxa"/>
          </w:tcPr>
          <w:p>
            <w:pPr>
              <w:pStyle w:val="9"/>
              <w:spacing w:before="0" w:line="232" w:lineRule="exact"/>
              <w:rPr>
                <w:sz w:val="21"/>
              </w:rPr>
            </w:pPr>
            <w:r>
              <w:rPr>
                <w:sz w:val="21"/>
              </w:rPr>
              <w:t>36. A. cancel</w:t>
            </w:r>
          </w:p>
        </w:tc>
        <w:tc>
          <w:tcPr>
            <w:tcW w:w="1896" w:type="dxa"/>
          </w:tcPr>
          <w:p>
            <w:pPr>
              <w:pStyle w:val="9"/>
              <w:spacing w:before="0" w:line="232" w:lineRule="exact"/>
              <w:ind w:left="245"/>
              <w:rPr>
                <w:sz w:val="21"/>
              </w:rPr>
            </w:pPr>
            <w:r>
              <w:rPr>
                <w:sz w:val="21"/>
              </w:rPr>
              <w:t>B. confirm</w:t>
            </w:r>
          </w:p>
        </w:tc>
        <w:tc>
          <w:tcPr>
            <w:tcW w:w="2173" w:type="dxa"/>
          </w:tcPr>
          <w:p>
            <w:pPr>
              <w:pStyle w:val="9"/>
              <w:spacing w:before="0" w:line="232" w:lineRule="exact"/>
              <w:ind w:left="448"/>
              <w:rPr>
                <w:sz w:val="21"/>
              </w:rPr>
            </w:pPr>
            <w:r>
              <w:rPr>
                <w:sz w:val="21"/>
              </w:rPr>
              <w:t>C. place</w:t>
            </w:r>
          </w:p>
        </w:tc>
        <w:tc>
          <w:tcPr>
            <w:tcW w:w="1872" w:type="dxa"/>
          </w:tcPr>
          <w:p>
            <w:pPr>
              <w:pStyle w:val="9"/>
              <w:spacing w:before="0" w:line="232" w:lineRule="exact"/>
              <w:ind w:left="375"/>
              <w:rPr>
                <w:sz w:val="21"/>
              </w:rPr>
            </w:pPr>
            <w:r>
              <w:rPr>
                <w:sz w:val="21"/>
              </w:rPr>
              <w:t>D. accept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37. A. put in</w:t>
            </w:r>
          </w:p>
        </w:tc>
        <w:tc>
          <w:tcPr>
            <w:tcW w:w="1896" w:type="dxa"/>
          </w:tcPr>
          <w:p>
            <w:pPr>
              <w:pStyle w:val="9"/>
              <w:ind w:left="245"/>
              <w:rPr>
                <w:sz w:val="21"/>
              </w:rPr>
            </w:pPr>
            <w:r>
              <w:rPr>
                <w:sz w:val="21"/>
              </w:rPr>
              <w:t>B. turn up</w:t>
            </w:r>
          </w:p>
        </w:tc>
        <w:tc>
          <w:tcPr>
            <w:tcW w:w="2173" w:type="dxa"/>
          </w:tcPr>
          <w:p>
            <w:pPr>
              <w:pStyle w:val="9"/>
              <w:ind w:left="448"/>
              <w:rPr>
                <w:sz w:val="21"/>
              </w:rPr>
            </w:pPr>
            <w:r>
              <w:rPr>
                <w:sz w:val="21"/>
              </w:rPr>
              <w:t>C. hang up</w:t>
            </w:r>
          </w:p>
        </w:tc>
        <w:tc>
          <w:tcPr>
            <w:tcW w:w="1872" w:type="dxa"/>
          </w:tcPr>
          <w:p>
            <w:pPr>
              <w:pStyle w:val="9"/>
              <w:ind w:left="375"/>
              <w:rPr>
                <w:sz w:val="21"/>
              </w:rPr>
            </w:pPr>
            <w:r>
              <w:rPr>
                <w:sz w:val="21"/>
              </w:rPr>
              <w:t>D. pick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38. A. trying</w:t>
            </w:r>
          </w:p>
        </w:tc>
        <w:tc>
          <w:tcPr>
            <w:tcW w:w="1896" w:type="dxa"/>
          </w:tcPr>
          <w:p>
            <w:pPr>
              <w:pStyle w:val="9"/>
              <w:ind w:left="245"/>
              <w:rPr>
                <w:sz w:val="21"/>
              </w:rPr>
            </w:pPr>
            <w:r>
              <w:rPr>
                <w:sz w:val="21"/>
              </w:rPr>
              <w:t>B. shouting</w:t>
            </w:r>
          </w:p>
        </w:tc>
        <w:tc>
          <w:tcPr>
            <w:tcW w:w="2173" w:type="dxa"/>
          </w:tcPr>
          <w:p>
            <w:pPr>
              <w:pStyle w:val="9"/>
              <w:ind w:left="448"/>
              <w:rPr>
                <w:sz w:val="21"/>
              </w:rPr>
            </w:pPr>
            <w:r>
              <w:rPr>
                <w:sz w:val="21"/>
              </w:rPr>
              <w:t>C. complaining</w:t>
            </w:r>
          </w:p>
        </w:tc>
        <w:tc>
          <w:tcPr>
            <w:tcW w:w="1872" w:type="dxa"/>
          </w:tcPr>
          <w:p>
            <w:pPr>
              <w:pStyle w:val="9"/>
              <w:ind w:left="375"/>
              <w:rPr>
                <w:sz w:val="21"/>
              </w:rPr>
            </w:pPr>
            <w:r>
              <w:rPr>
                <w:sz w:val="21"/>
              </w:rPr>
              <w:t>D. driving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39. A. forbidden</w:t>
            </w:r>
          </w:p>
        </w:tc>
        <w:tc>
          <w:tcPr>
            <w:tcW w:w="1896" w:type="dxa"/>
          </w:tcPr>
          <w:p>
            <w:pPr>
              <w:pStyle w:val="9"/>
              <w:ind w:left="245"/>
              <w:rPr>
                <w:sz w:val="21"/>
              </w:rPr>
            </w:pPr>
            <w:r>
              <w:rPr>
                <w:sz w:val="21"/>
              </w:rPr>
              <w:t>B. tolerated</w:t>
            </w:r>
          </w:p>
        </w:tc>
        <w:tc>
          <w:tcPr>
            <w:tcW w:w="2173" w:type="dxa"/>
          </w:tcPr>
          <w:p>
            <w:pPr>
              <w:pStyle w:val="9"/>
              <w:ind w:left="448"/>
              <w:rPr>
                <w:sz w:val="21"/>
              </w:rPr>
            </w:pPr>
            <w:r>
              <w:rPr>
                <w:sz w:val="21"/>
              </w:rPr>
              <w:t>C. advocated</w:t>
            </w:r>
          </w:p>
        </w:tc>
        <w:tc>
          <w:tcPr>
            <w:tcW w:w="1872" w:type="dxa"/>
          </w:tcPr>
          <w:p>
            <w:pPr>
              <w:pStyle w:val="9"/>
              <w:ind w:left="375"/>
              <w:rPr>
                <w:sz w:val="21"/>
              </w:rPr>
            </w:pPr>
            <w:r>
              <w:rPr>
                <w:sz w:val="21"/>
              </w:rPr>
              <w:t>D. recommended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40. A. wishes</w:t>
            </w:r>
          </w:p>
        </w:tc>
        <w:tc>
          <w:tcPr>
            <w:tcW w:w="1896" w:type="dxa"/>
          </w:tcPr>
          <w:p>
            <w:pPr>
              <w:pStyle w:val="9"/>
              <w:ind w:left="245"/>
              <w:rPr>
                <w:sz w:val="21"/>
              </w:rPr>
            </w:pPr>
            <w:r>
              <w:rPr>
                <w:sz w:val="21"/>
              </w:rPr>
              <w:t>B. ideas</w:t>
            </w:r>
          </w:p>
        </w:tc>
        <w:tc>
          <w:tcPr>
            <w:tcW w:w="2173" w:type="dxa"/>
          </w:tcPr>
          <w:p>
            <w:pPr>
              <w:pStyle w:val="9"/>
              <w:ind w:left="448"/>
              <w:rPr>
                <w:sz w:val="21"/>
              </w:rPr>
            </w:pPr>
            <w:r>
              <w:rPr>
                <w:sz w:val="21"/>
              </w:rPr>
              <w:t>C. suggestions</w:t>
            </w:r>
          </w:p>
        </w:tc>
        <w:tc>
          <w:tcPr>
            <w:tcW w:w="1872" w:type="dxa"/>
          </w:tcPr>
          <w:p>
            <w:pPr>
              <w:pStyle w:val="9"/>
              <w:ind w:left="375"/>
              <w:rPr>
                <w:sz w:val="21"/>
              </w:rPr>
            </w:pPr>
            <w:r>
              <w:rPr>
                <w:sz w:val="21"/>
              </w:rPr>
              <w:t>D. options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41. A. out</w:t>
            </w:r>
          </w:p>
        </w:tc>
        <w:tc>
          <w:tcPr>
            <w:tcW w:w="1896" w:type="dxa"/>
          </w:tcPr>
          <w:p>
            <w:pPr>
              <w:pStyle w:val="9"/>
              <w:ind w:left="245"/>
              <w:rPr>
                <w:sz w:val="21"/>
              </w:rPr>
            </w:pPr>
            <w:r>
              <w:rPr>
                <w:sz w:val="21"/>
              </w:rPr>
              <w:t>B. away</w:t>
            </w:r>
          </w:p>
        </w:tc>
        <w:tc>
          <w:tcPr>
            <w:tcW w:w="2173" w:type="dxa"/>
          </w:tcPr>
          <w:p>
            <w:pPr>
              <w:pStyle w:val="9"/>
              <w:ind w:left="448"/>
              <w:rPr>
                <w:sz w:val="21"/>
              </w:rPr>
            </w:pPr>
            <w:r>
              <w:rPr>
                <w:sz w:val="21"/>
              </w:rPr>
              <w:t>C. up</w:t>
            </w:r>
          </w:p>
        </w:tc>
        <w:tc>
          <w:tcPr>
            <w:tcW w:w="1872" w:type="dxa"/>
          </w:tcPr>
          <w:p>
            <w:pPr>
              <w:pStyle w:val="9"/>
              <w:ind w:left="375"/>
              <w:rPr>
                <w:sz w:val="21"/>
              </w:rPr>
            </w:pPr>
            <w:r>
              <w:rPr>
                <w:sz w:val="21"/>
              </w:rPr>
              <w:t>D.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42. A. unusual</w:t>
            </w:r>
          </w:p>
        </w:tc>
        <w:tc>
          <w:tcPr>
            <w:tcW w:w="1896" w:type="dxa"/>
          </w:tcPr>
          <w:p>
            <w:pPr>
              <w:pStyle w:val="9"/>
              <w:ind w:left="245"/>
              <w:rPr>
                <w:sz w:val="21"/>
              </w:rPr>
            </w:pPr>
            <w:r>
              <w:rPr>
                <w:sz w:val="21"/>
              </w:rPr>
              <w:t>B. difficult</w:t>
            </w:r>
          </w:p>
        </w:tc>
        <w:tc>
          <w:tcPr>
            <w:tcW w:w="2173" w:type="dxa"/>
          </w:tcPr>
          <w:p>
            <w:pPr>
              <w:pStyle w:val="9"/>
              <w:ind w:left="448"/>
              <w:rPr>
                <w:sz w:val="21"/>
              </w:rPr>
            </w:pPr>
            <w:r>
              <w:rPr>
                <w:sz w:val="21"/>
              </w:rPr>
              <w:t>C. easy</w:t>
            </w:r>
          </w:p>
        </w:tc>
        <w:tc>
          <w:tcPr>
            <w:tcW w:w="1872" w:type="dxa"/>
          </w:tcPr>
          <w:p>
            <w:pPr>
              <w:pStyle w:val="9"/>
              <w:ind w:left="375"/>
              <w:rPr>
                <w:sz w:val="21"/>
              </w:rPr>
            </w:pPr>
            <w:r>
              <w:rPr>
                <w:sz w:val="21"/>
              </w:rPr>
              <w:t>D. particular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43. A. eager</w:t>
            </w:r>
          </w:p>
        </w:tc>
        <w:tc>
          <w:tcPr>
            <w:tcW w:w="1896" w:type="dxa"/>
          </w:tcPr>
          <w:p>
            <w:pPr>
              <w:pStyle w:val="9"/>
              <w:ind w:left="245"/>
              <w:rPr>
                <w:sz w:val="21"/>
              </w:rPr>
            </w:pPr>
            <w:r>
              <w:rPr>
                <w:sz w:val="21"/>
              </w:rPr>
              <w:t>B. anxious</w:t>
            </w:r>
          </w:p>
        </w:tc>
        <w:tc>
          <w:tcPr>
            <w:tcW w:w="2173" w:type="dxa"/>
          </w:tcPr>
          <w:p>
            <w:pPr>
              <w:pStyle w:val="9"/>
              <w:ind w:left="448"/>
              <w:rPr>
                <w:sz w:val="21"/>
              </w:rPr>
            </w:pPr>
            <w:r>
              <w:rPr>
                <w:sz w:val="21"/>
              </w:rPr>
              <w:t>C. cautious</w:t>
            </w:r>
          </w:p>
        </w:tc>
        <w:tc>
          <w:tcPr>
            <w:tcW w:w="1872" w:type="dxa"/>
          </w:tcPr>
          <w:p>
            <w:pPr>
              <w:pStyle w:val="9"/>
              <w:ind w:left="375"/>
              <w:rPr>
                <w:sz w:val="21"/>
              </w:rPr>
            </w:pPr>
            <w:r>
              <w:rPr>
                <w:sz w:val="21"/>
              </w:rPr>
              <w:t>D. negative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44. A. taken off</w:t>
            </w:r>
          </w:p>
        </w:tc>
        <w:tc>
          <w:tcPr>
            <w:tcW w:w="1896" w:type="dxa"/>
          </w:tcPr>
          <w:p>
            <w:pPr>
              <w:pStyle w:val="9"/>
              <w:ind w:left="245"/>
              <w:rPr>
                <w:sz w:val="21"/>
              </w:rPr>
            </w:pPr>
            <w:r>
              <w:rPr>
                <w:sz w:val="21"/>
              </w:rPr>
              <w:t>B. put up</w:t>
            </w:r>
          </w:p>
        </w:tc>
        <w:tc>
          <w:tcPr>
            <w:tcW w:w="2173" w:type="dxa"/>
          </w:tcPr>
          <w:p>
            <w:pPr>
              <w:pStyle w:val="9"/>
              <w:ind w:left="448"/>
              <w:rPr>
                <w:sz w:val="21"/>
              </w:rPr>
            </w:pPr>
            <w:r>
              <w:rPr>
                <w:sz w:val="21"/>
              </w:rPr>
              <w:t>C. broken down</w:t>
            </w:r>
          </w:p>
        </w:tc>
        <w:tc>
          <w:tcPr>
            <w:tcW w:w="1872" w:type="dxa"/>
          </w:tcPr>
          <w:p>
            <w:pPr>
              <w:pStyle w:val="9"/>
              <w:ind w:left="375"/>
              <w:rPr>
                <w:sz w:val="21"/>
              </w:rPr>
            </w:pPr>
            <w:r>
              <w:rPr>
                <w:sz w:val="21"/>
              </w:rPr>
              <w:t>D. laid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45. A. risen</w:t>
            </w:r>
          </w:p>
        </w:tc>
        <w:tc>
          <w:tcPr>
            <w:tcW w:w="1896" w:type="dxa"/>
          </w:tcPr>
          <w:p>
            <w:pPr>
              <w:pStyle w:val="9"/>
              <w:ind w:left="245"/>
              <w:rPr>
                <w:sz w:val="21"/>
              </w:rPr>
            </w:pPr>
            <w:r>
              <w:rPr>
                <w:sz w:val="21"/>
              </w:rPr>
              <w:t>B. doubled</w:t>
            </w:r>
          </w:p>
        </w:tc>
        <w:tc>
          <w:tcPr>
            <w:tcW w:w="2173" w:type="dxa"/>
          </w:tcPr>
          <w:p>
            <w:pPr>
              <w:pStyle w:val="9"/>
              <w:ind w:left="448"/>
              <w:rPr>
                <w:sz w:val="21"/>
              </w:rPr>
            </w:pPr>
            <w:r>
              <w:rPr>
                <w:sz w:val="21"/>
              </w:rPr>
              <w:t>C. dropped</w:t>
            </w:r>
          </w:p>
        </w:tc>
        <w:tc>
          <w:tcPr>
            <w:tcW w:w="1872" w:type="dxa"/>
          </w:tcPr>
          <w:p>
            <w:pPr>
              <w:pStyle w:val="9"/>
              <w:ind w:left="375"/>
              <w:rPr>
                <w:sz w:val="21"/>
              </w:rPr>
            </w:pPr>
            <w:r>
              <w:rPr>
                <w:sz w:val="21"/>
              </w:rPr>
              <w:t>D. stopped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46. A. lessen</w:t>
            </w:r>
          </w:p>
        </w:tc>
        <w:tc>
          <w:tcPr>
            <w:tcW w:w="1896" w:type="dxa"/>
          </w:tcPr>
          <w:p>
            <w:pPr>
              <w:pStyle w:val="9"/>
              <w:ind w:left="245"/>
              <w:rPr>
                <w:sz w:val="21"/>
              </w:rPr>
            </w:pPr>
            <w:r>
              <w:rPr>
                <w:sz w:val="21"/>
              </w:rPr>
              <w:t>B. increase</w:t>
            </w:r>
          </w:p>
        </w:tc>
        <w:tc>
          <w:tcPr>
            <w:tcW w:w="2173" w:type="dxa"/>
          </w:tcPr>
          <w:p>
            <w:pPr>
              <w:pStyle w:val="9"/>
              <w:ind w:left="448"/>
              <w:rPr>
                <w:sz w:val="21"/>
              </w:rPr>
            </w:pPr>
            <w:r>
              <w:rPr>
                <w:sz w:val="21"/>
              </w:rPr>
              <w:t>C. lower</w:t>
            </w:r>
          </w:p>
        </w:tc>
        <w:tc>
          <w:tcPr>
            <w:tcW w:w="1872" w:type="dxa"/>
          </w:tcPr>
          <w:p>
            <w:pPr>
              <w:pStyle w:val="9"/>
              <w:ind w:left="375"/>
              <w:rPr>
                <w:sz w:val="21"/>
              </w:rPr>
            </w:pPr>
            <w:r>
              <w:rPr>
                <w:sz w:val="21"/>
              </w:rPr>
              <w:t>D. decrease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47. A. disabilities</w:t>
            </w:r>
          </w:p>
        </w:tc>
        <w:tc>
          <w:tcPr>
            <w:tcW w:w="1896" w:type="dxa"/>
          </w:tcPr>
          <w:p>
            <w:pPr>
              <w:pStyle w:val="9"/>
              <w:ind w:left="245"/>
              <w:rPr>
                <w:sz w:val="21"/>
              </w:rPr>
            </w:pPr>
            <w:r>
              <w:rPr>
                <w:sz w:val="21"/>
              </w:rPr>
              <w:t>B. luggage</w:t>
            </w:r>
          </w:p>
        </w:tc>
        <w:tc>
          <w:tcPr>
            <w:tcW w:w="2173" w:type="dxa"/>
          </w:tcPr>
          <w:p>
            <w:pPr>
              <w:pStyle w:val="9"/>
              <w:ind w:left="448"/>
              <w:rPr>
                <w:sz w:val="21"/>
              </w:rPr>
            </w:pPr>
            <w:r>
              <w:rPr>
                <w:sz w:val="21"/>
              </w:rPr>
              <w:t>C. children</w:t>
            </w:r>
          </w:p>
        </w:tc>
        <w:tc>
          <w:tcPr>
            <w:tcW w:w="1872" w:type="dxa"/>
          </w:tcPr>
          <w:p>
            <w:pPr>
              <w:pStyle w:val="9"/>
              <w:ind w:left="375"/>
              <w:rPr>
                <w:sz w:val="21"/>
              </w:rPr>
            </w:pPr>
            <w:r>
              <w:rPr>
                <w:sz w:val="21"/>
              </w:rPr>
              <w:t>D. friends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48. A. protect</w:t>
            </w:r>
          </w:p>
        </w:tc>
        <w:tc>
          <w:tcPr>
            <w:tcW w:w="1896" w:type="dxa"/>
          </w:tcPr>
          <w:p>
            <w:pPr>
              <w:pStyle w:val="9"/>
              <w:ind w:left="245"/>
              <w:rPr>
                <w:sz w:val="21"/>
              </w:rPr>
            </w:pPr>
            <w:r>
              <w:rPr>
                <w:sz w:val="21"/>
              </w:rPr>
              <w:t>B. ignore</w:t>
            </w:r>
          </w:p>
        </w:tc>
        <w:tc>
          <w:tcPr>
            <w:tcW w:w="2173" w:type="dxa"/>
          </w:tcPr>
          <w:p>
            <w:pPr>
              <w:pStyle w:val="9"/>
              <w:ind w:left="448"/>
              <w:rPr>
                <w:sz w:val="21"/>
              </w:rPr>
            </w:pPr>
            <w:r>
              <w:rPr>
                <w:sz w:val="21"/>
              </w:rPr>
              <w:t>C. investigate</w:t>
            </w:r>
          </w:p>
        </w:tc>
        <w:tc>
          <w:tcPr>
            <w:tcW w:w="1872" w:type="dxa"/>
          </w:tcPr>
          <w:p>
            <w:pPr>
              <w:pStyle w:val="9"/>
              <w:ind w:left="375"/>
              <w:rPr>
                <w:sz w:val="21"/>
              </w:rPr>
            </w:pPr>
            <w:r>
              <w:rPr>
                <w:sz w:val="21"/>
              </w:rPr>
              <w:t>D. inquire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49. A. coworkers</w:t>
            </w:r>
          </w:p>
        </w:tc>
        <w:tc>
          <w:tcPr>
            <w:tcW w:w="1896" w:type="dxa"/>
          </w:tcPr>
          <w:p>
            <w:pPr>
              <w:pStyle w:val="9"/>
              <w:ind w:left="245"/>
              <w:rPr>
                <w:sz w:val="21"/>
              </w:rPr>
            </w:pPr>
            <w:r>
              <w:rPr>
                <w:sz w:val="21"/>
              </w:rPr>
              <w:t>B. partners</w:t>
            </w:r>
          </w:p>
        </w:tc>
        <w:tc>
          <w:tcPr>
            <w:tcW w:w="2173" w:type="dxa"/>
          </w:tcPr>
          <w:p>
            <w:pPr>
              <w:pStyle w:val="9"/>
              <w:ind w:left="448"/>
              <w:rPr>
                <w:sz w:val="21"/>
              </w:rPr>
            </w:pPr>
            <w:r>
              <w:rPr>
                <w:sz w:val="21"/>
              </w:rPr>
              <w:t>C. competitors</w:t>
            </w:r>
          </w:p>
        </w:tc>
        <w:tc>
          <w:tcPr>
            <w:tcW w:w="1872" w:type="dxa"/>
          </w:tcPr>
          <w:p>
            <w:pPr>
              <w:pStyle w:val="9"/>
              <w:ind w:left="375"/>
              <w:rPr>
                <w:sz w:val="21"/>
              </w:rPr>
            </w:pPr>
            <w:r>
              <w:rPr>
                <w:sz w:val="21"/>
              </w:rPr>
              <w:t>D. supporters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50. A. similar</w:t>
            </w:r>
          </w:p>
        </w:tc>
        <w:tc>
          <w:tcPr>
            <w:tcW w:w="1896" w:type="dxa"/>
          </w:tcPr>
          <w:p>
            <w:pPr>
              <w:pStyle w:val="9"/>
              <w:ind w:left="245"/>
              <w:rPr>
                <w:sz w:val="21"/>
              </w:rPr>
            </w:pPr>
            <w:r>
              <w:rPr>
                <w:sz w:val="21"/>
              </w:rPr>
              <w:t>B. opposite</w:t>
            </w:r>
          </w:p>
        </w:tc>
        <w:tc>
          <w:tcPr>
            <w:tcW w:w="2173" w:type="dxa"/>
          </w:tcPr>
          <w:p>
            <w:pPr>
              <w:pStyle w:val="9"/>
              <w:ind w:left="448"/>
              <w:rPr>
                <w:sz w:val="21"/>
              </w:rPr>
            </w:pPr>
            <w:r>
              <w:rPr>
                <w:sz w:val="21"/>
              </w:rPr>
              <w:t>C. positive</w:t>
            </w:r>
          </w:p>
        </w:tc>
        <w:tc>
          <w:tcPr>
            <w:tcW w:w="1872" w:type="dxa"/>
          </w:tcPr>
          <w:p>
            <w:pPr>
              <w:pStyle w:val="9"/>
              <w:ind w:left="375"/>
              <w:rPr>
                <w:sz w:val="21"/>
              </w:rPr>
            </w:pPr>
            <w:r>
              <w:rPr>
                <w:sz w:val="21"/>
              </w:rPr>
              <w:t>D. different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51. A. discourage</w:t>
            </w:r>
          </w:p>
        </w:tc>
        <w:tc>
          <w:tcPr>
            <w:tcW w:w="1896" w:type="dxa"/>
          </w:tcPr>
          <w:p>
            <w:pPr>
              <w:pStyle w:val="9"/>
              <w:ind w:left="245"/>
              <w:rPr>
                <w:sz w:val="21"/>
              </w:rPr>
            </w:pPr>
            <w:r>
              <w:rPr>
                <w:sz w:val="21"/>
              </w:rPr>
              <w:t>B. dismiss</w:t>
            </w:r>
          </w:p>
        </w:tc>
        <w:tc>
          <w:tcPr>
            <w:tcW w:w="2173" w:type="dxa"/>
          </w:tcPr>
          <w:p>
            <w:pPr>
              <w:pStyle w:val="9"/>
              <w:ind w:left="448"/>
              <w:rPr>
                <w:sz w:val="21"/>
              </w:rPr>
            </w:pPr>
            <w:r>
              <w:rPr>
                <w:sz w:val="21"/>
              </w:rPr>
              <w:t>C. benefit</w:t>
            </w:r>
          </w:p>
        </w:tc>
        <w:tc>
          <w:tcPr>
            <w:tcW w:w="1872" w:type="dxa"/>
          </w:tcPr>
          <w:p>
            <w:pPr>
              <w:pStyle w:val="9"/>
              <w:ind w:left="375"/>
              <w:rPr>
                <w:sz w:val="21"/>
              </w:rPr>
            </w:pPr>
            <w:r>
              <w:rPr>
                <w:sz w:val="21"/>
              </w:rPr>
              <w:t>D. comfort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05" w:type="dxa"/>
          </w:tcPr>
          <w:p>
            <w:pPr>
              <w:pStyle w:val="9"/>
              <w:rPr>
                <w:sz w:val="21"/>
              </w:rPr>
            </w:pPr>
            <w:r>
              <w:rPr>
                <w:sz w:val="21"/>
              </w:rPr>
              <w:t>52. A. acceptable</w:t>
            </w:r>
          </w:p>
        </w:tc>
        <w:tc>
          <w:tcPr>
            <w:tcW w:w="1896" w:type="dxa"/>
          </w:tcPr>
          <w:p>
            <w:pPr>
              <w:pStyle w:val="9"/>
              <w:ind w:left="245"/>
              <w:rPr>
                <w:sz w:val="21"/>
              </w:rPr>
            </w:pPr>
            <w:r>
              <w:rPr>
                <w:sz w:val="21"/>
              </w:rPr>
              <w:t>B. accessible</w:t>
            </w:r>
          </w:p>
        </w:tc>
        <w:tc>
          <w:tcPr>
            <w:tcW w:w="2173" w:type="dxa"/>
          </w:tcPr>
          <w:p>
            <w:pPr>
              <w:pStyle w:val="9"/>
              <w:ind w:left="448"/>
              <w:rPr>
                <w:sz w:val="21"/>
              </w:rPr>
            </w:pPr>
            <w:r>
              <w:rPr>
                <w:sz w:val="21"/>
              </w:rPr>
              <w:t>C. affordable</w:t>
            </w:r>
          </w:p>
        </w:tc>
        <w:tc>
          <w:tcPr>
            <w:tcW w:w="1872" w:type="dxa"/>
          </w:tcPr>
          <w:p>
            <w:pPr>
              <w:pStyle w:val="9"/>
              <w:ind w:left="375"/>
              <w:rPr>
                <w:sz w:val="21"/>
              </w:rPr>
            </w:pPr>
            <w:r>
              <w:rPr>
                <w:sz w:val="21"/>
              </w:rPr>
              <w:t>D.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53. A. Furthermore</w:t>
            </w:r>
          </w:p>
        </w:tc>
        <w:tc>
          <w:tcPr>
            <w:tcW w:w="1896" w:type="dxa"/>
          </w:tcPr>
          <w:p>
            <w:pPr>
              <w:pStyle w:val="9"/>
              <w:ind w:left="245"/>
              <w:rPr>
                <w:sz w:val="21"/>
              </w:rPr>
            </w:pPr>
            <w:r>
              <w:rPr>
                <w:sz w:val="21"/>
              </w:rPr>
              <w:t>B. Instead</w:t>
            </w:r>
          </w:p>
        </w:tc>
        <w:tc>
          <w:tcPr>
            <w:tcW w:w="2173" w:type="dxa"/>
          </w:tcPr>
          <w:p>
            <w:pPr>
              <w:pStyle w:val="9"/>
              <w:ind w:left="448"/>
              <w:rPr>
                <w:sz w:val="21"/>
              </w:rPr>
            </w:pPr>
            <w:r>
              <w:rPr>
                <w:sz w:val="21"/>
              </w:rPr>
              <w:t>C. Though</w:t>
            </w:r>
          </w:p>
        </w:tc>
        <w:tc>
          <w:tcPr>
            <w:tcW w:w="1872" w:type="dxa"/>
          </w:tcPr>
          <w:p>
            <w:pPr>
              <w:pStyle w:val="9"/>
              <w:ind w:left="375"/>
              <w:rPr>
                <w:sz w:val="21"/>
              </w:rPr>
            </w:pPr>
            <w:r>
              <w:rPr>
                <w:sz w:val="21"/>
              </w:rPr>
              <w:t>D. Otherwise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05" w:type="dxa"/>
          </w:tcPr>
          <w:p>
            <w:pPr>
              <w:pStyle w:val="9"/>
              <w:rPr>
                <w:sz w:val="21"/>
              </w:rPr>
            </w:pPr>
            <w:r>
              <w:rPr>
                <w:sz w:val="21"/>
              </w:rPr>
              <w:t>54. A. excited</w:t>
            </w:r>
          </w:p>
        </w:tc>
        <w:tc>
          <w:tcPr>
            <w:tcW w:w="1896" w:type="dxa"/>
          </w:tcPr>
          <w:p>
            <w:pPr>
              <w:pStyle w:val="9"/>
              <w:ind w:left="245"/>
              <w:rPr>
                <w:sz w:val="21"/>
              </w:rPr>
            </w:pPr>
            <w:r>
              <w:rPr>
                <w:sz w:val="21"/>
              </w:rPr>
              <w:t>B. jealous</w:t>
            </w:r>
          </w:p>
        </w:tc>
        <w:tc>
          <w:tcPr>
            <w:tcW w:w="2173" w:type="dxa"/>
          </w:tcPr>
          <w:p>
            <w:pPr>
              <w:pStyle w:val="9"/>
              <w:ind w:left="448"/>
              <w:rPr>
                <w:sz w:val="21"/>
              </w:rPr>
            </w:pPr>
            <w:r>
              <w:rPr>
                <w:sz w:val="21"/>
              </w:rPr>
              <w:t>C. amazed</w:t>
            </w:r>
          </w:p>
        </w:tc>
        <w:tc>
          <w:tcPr>
            <w:tcW w:w="1872" w:type="dxa"/>
          </w:tcPr>
          <w:p>
            <w:pPr>
              <w:pStyle w:val="9"/>
              <w:ind w:left="375"/>
              <w:rPr>
                <w:sz w:val="21"/>
              </w:rPr>
            </w:pPr>
            <w:r>
              <w:rPr>
                <w:sz w:val="21"/>
              </w:rPr>
              <w:t>D. worried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1905" w:type="dxa"/>
          </w:tcPr>
          <w:p>
            <w:pPr>
              <w:pStyle w:val="9"/>
              <w:spacing w:line="221" w:lineRule="exact"/>
              <w:rPr>
                <w:sz w:val="21"/>
              </w:rPr>
            </w:pPr>
            <w:r>
              <w:rPr>
                <w:sz w:val="21"/>
              </w:rPr>
              <w:t>55. A. reliable</w:t>
            </w:r>
          </w:p>
        </w:tc>
        <w:tc>
          <w:tcPr>
            <w:tcW w:w="1896" w:type="dxa"/>
          </w:tcPr>
          <w:p>
            <w:pPr>
              <w:pStyle w:val="9"/>
              <w:spacing w:line="221" w:lineRule="exact"/>
              <w:ind w:left="245"/>
              <w:rPr>
                <w:sz w:val="21"/>
              </w:rPr>
            </w:pPr>
            <w:r>
              <w:rPr>
                <w:sz w:val="21"/>
              </w:rPr>
              <w:t>B. responsible</w:t>
            </w:r>
          </w:p>
        </w:tc>
        <w:tc>
          <w:tcPr>
            <w:tcW w:w="2173" w:type="dxa"/>
          </w:tcPr>
          <w:p>
            <w:pPr>
              <w:pStyle w:val="9"/>
              <w:spacing w:line="221" w:lineRule="exact"/>
              <w:ind w:left="448"/>
              <w:rPr>
                <w:sz w:val="21"/>
              </w:rPr>
            </w:pPr>
            <w:r>
              <w:rPr>
                <w:sz w:val="21"/>
              </w:rPr>
              <w:t>C. faithful</w:t>
            </w:r>
          </w:p>
        </w:tc>
        <w:tc>
          <w:tcPr>
            <w:tcW w:w="1872" w:type="dxa"/>
          </w:tcPr>
          <w:p>
            <w:pPr>
              <w:pStyle w:val="9"/>
              <w:spacing w:line="221" w:lineRule="exact"/>
              <w:ind w:left="375"/>
              <w:rPr>
                <w:sz w:val="21"/>
              </w:rPr>
            </w:pPr>
            <w:r>
              <w:rPr>
                <w:sz w:val="21"/>
              </w:rPr>
              <w:t>D. delightful</w:t>
            </w:r>
          </w:p>
        </w:tc>
      </w:tr>
    </w:tbl>
    <w:p>
      <w:pPr>
        <w:pStyle w:val="4"/>
        <w:spacing w:before="5"/>
        <w:ind w:left="0"/>
        <w:rPr>
          <w:sz w:val="30"/>
        </w:rPr>
      </w:pPr>
    </w:p>
    <w:p>
      <w:pPr>
        <w:pStyle w:val="2"/>
        <w:spacing w:before="1"/>
        <w:rPr>
          <w:rFonts w:ascii="Times New Roman" w:hAnsi="Times New Roman" w:eastAsia="Times New Roman"/>
        </w:rPr>
      </w:pPr>
      <w:r>
        <w:t xml:space="preserve">第Ⅱ卷 </w:t>
      </w:r>
      <w:r>
        <w:rPr>
          <w:rFonts w:ascii="Times New Roman" w:hAnsi="Times New Roman" w:eastAsia="Times New Roman"/>
        </w:rPr>
        <w:t>(</w:t>
      </w:r>
      <w:r>
        <w:t>非选择题部分</w:t>
      </w:r>
      <w:r>
        <w:rPr>
          <w:rFonts w:ascii="Times New Roman" w:hAnsi="Times New Roman" w:eastAsia="Times New Roman"/>
        </w:rPr>
        <w:t>)</w:t>
      </w:r>
    </w:p>
    <w:p>
      <w:pPr>
        <w:pStyle w:val="3"/>
        <w:spacing w:before="22"/>
        <w:rPr>
          <w:rFonts w:hint="eastAsia" w:ascii="新宋体" w:hAnsi="新宋体" w:eastAsia="新宋体" w:cs="新宋体"/>
        </w:rPr>
      </w:pPr>
      <w:r>
        <w:rPr>
          <w:rFonts w:hint="eastAsia" w:ascii="新宋体" w:hAnsi="新宋体" w:eastAsia="新宋体" w:cs="新宋体"/>
        </w:rPr>
        <w:t>第三部分 语言运用（共两节，满分 45 分）</w:t>
      </w:r>
    </w:p>
    <w:p>
      <w:pPr>
        <w:pStyle w:val="4"/>
        <w:spacing w:before="43"/>
        <w:rPr>
          <w:rFonts w:hint="eastAsia" w:ascii="新宋体" w:hAnsi="新宋体" w:eastAsia="新宋体" w:cs="新宋体"/>
        </w:rPr>
      </w:pPr>
      <w:r>
        <w:rPr>
          <w:rFonts w:hint="eastAsia" w:ascii="新宋体" w:hAnsi="新宋体" w:eastAsia="新宋体" w:cs="新宋体"/>
        </w:rPr>
        <w:t>第二节（共 10 小题；每小题 1.5 分，满分 15 分）</w:t>
      </w:r>
    </w:p>
    <w:p>
      <w:pPr>
        <w:pStyle w:val="4"/>
        <w:spacing w:before="43"/>
        <w:ind w:left="606"/>
        <w:rPr>
          <w:rFonts w:hint="eastAsia" w:ascii="新宋体" w:hAnsi="新宋体" w:eastAsia="新宋体" w:cs="新宋体"/>
        </w:rPr>
      </w:pPr>
      <w:r>
        <w:rPr>
          <w:rFonts w:hint="eastAsia" w:ascii="新宋体" w:hAnsi="新宋体" w:eastAsia="新宋体" w:cs="新宋体"/>
          <w:color w:val="333333"/>
        </w:rPr>
        <w:t>阅读下面材料，在空白处填入适当的内容（1 个单词） 或括号内单词的正确形式。</w:t>
      </w:r>
    </w:p>
    <w:p>
      <w:pPr>
        <w:pStyle w:val="4"/>
        <w:spacing w:before="57" w:line="309" w:lineRule="auto"/>
        <w:ind w:right="120" w:firstLine="432"/>
        <w:jc w:val="both"/>
      </w:pPr>
      <w:r>
        <w:t xml:space="preserve">A lot of people feel overwhelmed trying to make changes that help the planet. Conservation psychologist Janet Swim from Pennsylvania State University says people often think their actions won't have enough of an impact to matter. “ </w:t>
      </w:r>
      <w:r>
        <w:rPr>
          <w:spacing w:val="-3"/>
        </w:rPr>
        <w:t xml:space="preserve">It’s </w:t>
      </w:r>
      <w:r>
        <w:t xml:space="preserve">like, ‘What can I do? </w:t>
      </w:r>
      <w:r>
        <w:rPr>
          <w:spacing w:val="-3"/>
        </w:rPr>
        <w:t xml:space="preserve">It’s </w:t>
      </w:r>
      <w:r>
        <w:t xml:space="preserve">just me.’ ” </w:t>
      </w:r>
      <w:r>
        <w:rPr>
          <w:u w:val="single"/>
        </w:rPr>
        <w:t xml:space="preserve">      56      </w:t>
      </w:r>
      <w:r>
        <w:t xml:space="preserve">  it does matter a lot. </w:t>
      </w:r>
      <w:r>
        <w:rPr>
          <w:spacing w:val="-3"/>
        </w:rPr>
        <w:t xml:space="preserve">“It’s </w:t>
      </w:r>
      <w:r>
        <w:t xml:space="preserve">just like voting”, </w:t>
      </w:r>
      <w:r>
        <w:rPr>
          <w:u w:val="single"/>
        </w:rPr>
        <w:t xml:space="preserve">      57      </w:t>
      </w:r>
      <w:r>
        <w:t xml:space="preserve">  professor says. “I vote. I'm only one person. That one action is  an important action</w:t>
      </w:r>
      <w:r>
        <w:rPr>
          <w:u w:val="single"/>
        </w:rPr>
        <w:t xml:space="preserve">    58     </w:t>
      </w:r>
      <w:r>
        <w:t xml:space="preserve">(take). </w:t>
      </w:r>
      <w:r>
        <w:rPr>
          <w:spacing w:val="-7"/>
        </w:rPr>
        <w:t xml:space="preserve">We  </w:t>
      </w:r>
      <w:r>
        <w:t>work together as a collective to do things,” she said. And     there's the multiplier effect. “Small behaviors matter particularly when</w:t>
      </w:r>
      <w:r>
        <w:rPr>
          <w:u w:val="single"/>
        </w:rPr>
        <w:t xml:space="preserve">    59     </w:t>
      </w:r>
      <w:r>
        <w:t>(accumulate) across    time and across people,” Swim said. Household behavior</w:t>
      </w:r>
      <w:r>
        <w:rPr>
          <w:u w:val="single"/>
        </w:rPr>
        <w:t xml:space="preserve">  </w:t>
      </w:r>
      <w:r>
        <w:rPr>
          <w:rFonts w:hint="eastAsia" w:eastAsia="宋体"/>
          <w:u w:val="single"/>
          <w:lang w:val="en-US" w:eastAsia="zh-CN"/>
        </w:rPr>
        <w:t xml:space="preserve"> </w:t>
      </w:r>
      <w:r>
        <w:rPr>
          <w:u w:val="single"/>
        </w:rPr>
        <w:t xml:space="preserve">60 </w:t>
      </w:r>
      <w:r>
        <w:rPr>
          <w:rFonts w:hint="eastAsia" w:eastAsia="宋体"/>
          <w:u w:val="single"/>
          <w:lang w:val="en-US" w:eastAsia="zh-CN"/>
        </w:rPr>
        <w:t xml:space="preserve"> </w:t>
      </w:r>
      <w:r>
        <w:rPr>
          <w:u w:val="single"/>
        </w:rPr>
        <w:t xml:space="preserve"> </w:t>
      </w:r>
      <w:r>
        <w:t>(actual) can make a substantial  difference,</w:t>
      </w:r>
      <w:r>
        <w:rPr>
          <w:u w:val="single"/>
        </w:rPr>
        <w:t xml:space="preserve"> </w:t>
      </w:r>
      <w:r>
        <w:rPr>
          <w:rFonts w:hint="eastAsia" w:eastAsia="宋体"/>
          <w:u w:val="single"/>
          <w:lang w:val="en-US" w:eastAsia="zh-CN"/>
        </w:rPr>
        <w:t xml:space="preserve"> </w:t>
      </w:r>
      <w:r>
        <w:rPr>
          <w:u w:val="single"/>
        </w:rPr>
        <w:t>61</w:t>
      </w:r>
      <w:r>
        <w:rPr>
          <w:rFonts w:hint="eastAsia" w:eastAsia="宋体"/>
          <w:u w:val="single"/>
          <w:lang w:val="en-US" w:eastAsia="zh-CN"/>
        </w:rPr>
        <w:t xml:space="preserve"> </w:t>
      </w:r>
      <w:r>
        <w:rPr>
          <w:u w:val="single"/>
        </w:rPr>
        <w:t xml:space="preserve"> </w:t>
      </w:r>
      <w:r>
        <w:t xml:space="preserve">(reduce) greenhouse gas emissions, according to researchers from Michigan State University and </w:t>
      </w:r>
      <w:r>
        <w:rPr>
          <w:spacing w:val="-3"/>
        </w:rPr>
        <w:t xml:space="preserve">Vanderbilt </w:t>
      </w:r>
      <w:r>
        <w:t>University. Most of that potential comes from adopting energy-efficient behaviors. Their research lists the most practical 17 steps</w:t>
      </w:r>
      <w:r>
        <w:rPr>
          <w:u w:val="single"/>
        </w:rPr>
        <w:t xml:space="preserve"> </w:t>
      </w:r>
      <w:r>
        <w:rPr>
          <w:rFonts w:hint="eastAsia" w:eastAsia="宋体"/>
          <w:u w:val="single"/>
          <w:lang w:val="en-US" w:eastAsia="zh-CN"/>
        </w:rPr>
        <w:t xml:space="preserve">  </w:t>
      </w:r>
      <w:r>
        <w:rPr>
          <w:u w:val="single"/>
        </w:rPr>
        <w:t>62</w:t>
      </w:r>
      <w:r>
        <w:rPr>
          <w:rFonts w:hint="eastAsia" w:eastAsia="宋体"/>
          <w:u w:val="single"/>
          <w:lang w:val="en-US" w:eastAsia="zh-CN"/>
        </w:rPr>
        <w:t xml:space="preserve">  </w:t>
      </w:r>
      <w:r>
        <w:t xml:space="preserve"> each American can take, including carpooling, weatherizing houses and driving fuel-efficient</w:t>
      </w:r>
      <w:r>
        <w:rPr>
          <w:u w:val="single"/>
        </w:rPr>
        <w:t xml:space="preserve"> </w:t>
      </w:r>
      <w:r>
        <w:rPr>
          <w:rFonts w:hint="eastAsia" w:eastAsia="宋体"/>
          <w:u w:val="single"/>
          <w:lang w:val="en-US" w:eastAsia="zh-CN"/>
        </w:rPr>
        <w:t xml:space="preserve">   </w:t>
      </w:r>
      <w:r>
        <w:rPr>
          <w:u w:val="single"/>
        </w:rPr>
        <w:t xml:space="preserve">63 </w:t>
      </w:r>
      <w:r>
        <w:rPr>
          <w:rFonts w:hint="eastAsia" w:eastAsia="宋体"/>
          <w:u w:val="single"/>
          <w:lang w:val="en-US" w:eastAsia="zh-CN"/>
        </w:rPr>
        <w:t xml:space="preserve">   </w:t>
      </w:r>
      <w:r>
        <w:t>(vehicle). If every American</w:t>
      </w:r>
      <w:r>
        <w:rPr>
          <w:spacing w:val="32"/>
        </w:rPr>
        <w:t xml:space="preserve"> </w:t>
      </w:r>
      <w:r>
        <w:t>takes</w:t>
      </w:r>
    </w:p>
    <w:p>
      <w:pPr>
        <w:spacing w:after="0" w:line="309" w:lineRule="auto"/>
        <w:jc w:val="both"/>
        <w:sectPr>
          <w:pgSz w:w="11060" w:h="15310"/>
          <w:pgMar w:top="1080" w:right="980" w:bottom="1320" w:left="980" w:header="0" w:footer="1140" w:gutter="0"/>
        </w:sectPr>
      </w:pPr>
    </w:p>
    <w:p>
      <w:pPr>
        <w:pStyle w:val="4"/>
        <w:tabs>
          <w:tab w:val="left" w:pos="3383"/>
          <w:tab w:val="left" w:pos="3907"/>
          <w:tab w:val="left" w:pos="4362"/>
          <w:tab w:val="left" w:pos="4896"/>
        </w:tabs>
        <w:spacing w:before="79" w:line="309" w:lineRule="auto"/>
        <w:ind w:right="118"/>
      </w:pPr>
      <w:r>
        <w:t>these steps, according to these</w:t>
      </w:r>
      <w:r>
        <w:rPr>
          <w:spacing w:val="5"/>
        </w:rPr>
        <w:t xml:space="preserve"> </w:t>
      </w:r>
      <w:r>
        <w:t>researchers,</w:t>
      </w:r>
      <w:r>
        <w:rPr>
          <w:spacing w:val="1"/>
        </w:rPr>
        <w:t xml:space="preserve"> </w:t>
      </w:r>
      <w:r>
        <w:t>it</w:t>
      </w:r>
      <w:r>
        <w:rPr>
          <w:rFonts w:hint="eastAsia" w:eastAsia="宋体"/>
          <w:lang w:val="en-US" w:eastAsia="zh-CN"/>
        </w:rPr>
        <w:t xml:space="preserve"> </w:t>
      </w:r>
      <w:r>
        <w:rPr>
          <w:u w:val="single"/>
        </w:rPr>
        <w:tab/>
      </w:r>
      <w:r>
        <w:rPr>
          <w:u w:val="single"/>
        </w:rPr>
        <w:t>64</w:t>
      </w:r>
      <w:r>
        <w:rPr>
          <w:u w:val="single"/>
        </w:rPr>
        <w:tab/>
      </w:r>
      <w:r>
        <w:t>(cut) the total U.S. household emissions by 20% over ten years -- an</w:t>
      </w:r>
      <w:r>
        <w:rPr>
          <w:spacing w:val="-5"/>
        </w:rPr>
        <w:t xml:space="preserve"> </w:t>
      </w:r>
      <w:r>
        <w:t>amount</w:t>
      </w:r>
      <w:r>
        <w:rPr>
          <w:spacing w:val="-2"/>
        </w:rPr>
        <w:t xml:space="preserve"> </w:t>
      </w:r>
      <w:r>
        <w:t>equal</w:t>
      </w:r>
      <w:r>
        <w:rPr>
          <w:rFonts w:hint="eastAsia" w:eastAsia="宋体"/>
          <w:lang w:val="en-US" w:eastAsia="zh-CN"/>
        </w:rPr>
        <w:t xml:space="preserve"> </w:t>
      </w:r>
      <w:r>
        <w:rPr>
          <w:u w:val="single"/>
        </w:rPr>
        <w:tab/>
      </w:r>
      <w:r>
        <w:rPr>
          <w:u w:val="single"/>
        </w:rPr>
        <w:t>65</w:t>
      </w:r>
      <w:r>
        <w:rPr>
          <w:u w:val="single"/>
        </w:rPr>
        <w:tab/>
      </w:r>
      <w:r>
        <w:t>the entire emissions output of</w:t>
      </w:r>
      <w:r>
        <w:rPr>
          <w:spacing w:val="-3"/>
        </w:rPr>
        <w:t xml:space="preserve"> </w:t>
      </w:r>
      <w:r>
        <w:t>France.</w:t>
      </w:r>
    </w:p>
    <w:p>
      <w:pPr>
        <w:pStyle w:val="4"/>
        <w:spacing w:before="0"/>
        <w:ind w:left="0"/>
        <w:rPr>
          <w:sz w:val="26"/>
        </w:rPr>
      </w:pPr>
    </w:p>
    <w:p>
      <w:pPr>
        <w:spacing w:before="0" w:line="278" w:lineRule="auto"/>
        <w:ind w:left="152" w:right="5296" w:firstLine="0"/>
        <w:jc w:val="left"/>
        <w:rPr>
          <w:rFonts w:hint="eastAsia" w:ascii="新宋体" w:hAnsi="新宋体" w:eastAsia="新宋体" w:cs="新宋体"/>
          <w:sz w:val="21"/>
        </w:rPr>
      </w:pPr>
      <w:r>
        <w:rPr>
          <w:rFonts w:hint="eastAsia" w:ascii="新宋体" w:hAnsi="新宋体" w:eastAsia="新宋体" w:cs="新宋体"/>
          <w:b/>
          <w:sz w:val="21"/>
        </w:rPr>
        <w:t xml:space="preserve">第四部分 写作（共两节，满分 40 分） </w:t>
      </w:r>
      <w:r>
        <w:rPr>
          <w:rFonts w:hint="eastAsia" w:ascii="新宋体" w:hAnsi="新宋体" w:eastAsia="新宋体" w:cs="新宋体"/>
          <w:sz w:val="21"/>
        </w:rPr>
        <w:t>第一节 应用文写作（满分 15 分）</w:t>
      </w:r>
    </w:p>
    <w:p>
      <w:pPr>
        <w:pStyle w:val="4"/>
        <w:spacing w:before="0" w:line="278" w:lineRule="auto"/>
        <w:ind w:right="96" w:firstLine="420"/>
        <w:rPr>
          <w:rFonts w:hint="eastAsia" w:ascii="新宋体" w:hAnsi="新宋体" w:eastAsia="新宋体" w:cs="新宋体"/>
          <w:spacing w:val="-3"/>
          <w:sz w:val="21"/>
          <w:szCs w:val="22"/>
          <w:lang w:val="zh-CN" w:eastAsia="zh-CN" w:bidi="zh-CN"/>
        </w:rPr>
      </w:pPr>
      <w:r>
        <w:rPr>
          <w:rFonts w:hint="eastAsia" w:ascii="新宋体" w:hAnsi="新宋体" w:eastAsia="新宋体" w:cs="新宋体"/>
        </w:rPr>
        <w:t>假设你是李华，得知你的英国笔友 Jacky 想到中国的大学学汉语，并体验中国文化，来信征</w:t>
      </w:r>
      <w:r>
        <w:rPr>
          <w:rFonts w:hint="eastAsia" w:ascii="新宋体" w:hAnsi="新宋体" w:eastAsia="新宋体" w:cs="新宋体"/>
          <w:spacing w:val="-3"/>
          <w:sz w:val="21"/>
          <w:szCs w:val="22"/>
          <w:lang w:val="zh-CN" w:eastAsia="zh-CN" w:bidi="zh-CN"/>
        </w:rPr>
        <w:t>询你的意见。请你根据以下提示，给他写一封回信。内容包括：</w:t>
      </w:r>
    </w:p>
    <w:p>
      <w:pPr>
        <w:keepNext w:val="0"/>
        <w:keepLines w:val="0"/>
        <w:pageBreakBefore w:val="0"/>
        <w:widowControl w:val="0"/>
        <w:numPr>
          <w:ilvl w:val="0"/>
          <w:numId w:val="4"/>
        </w:numPr>
        <w:kinsoku/>
        <w:wordWrap/>
        <w:overflowPunct/>
        <w:topLinePunct w:val="0"/>
        <w:autoSpaceDE w:val="0"/>
        <w:autoSpaceDN w:val="0"/>
        <w:bidi w:val="0"/>
        <w:adjustRightInd/>
        <w:snapToGrid/>
        <w:ind w:left="0" w:leftChars="0" w:right="0" w:rightChars="0" w:firstLine="425" w:firstLineChars="0"/>
        <w:textAlignment w:val="auto"/>
        <w:rPr>
          <w:rFonts w:hint="eastAsia" w:ascii="新宋体" w:hAnsi="新宋体" w:eastAsia="新宋体" w:cs="新宋体"/>
          <w:spacing w:val="-3"/>
          <w:sz w:val="21"/>
          <w:szCs w:val="22"/>
          <w:lang w:val="zh-CN" w:eastAsia="zh-CN" w:bidi="zh-CN"/>
        </w:rPr>
      </w:pPr>
      <w:r>
        <w:rPr>
          <w:rFonts w:hint="eastAsia" w:ascii="新宋体" w:hAnsi="新宋体" w:eastAsia="新宋体" w:cs="新宋体"/>
          <w:spacing w:val="-3"/>
          <w:sz w:val="21"/>
          <w:szCs w:val="22"/>
          <w:lang w:val="zh-CN" w:eastAsia="zh-CN" w:bidi="zh-CN"/>
        </w:rPr>
        <w:t>表示欢迎；</w:t>
      </w:r>
    </w:p>
    <w:p>
      <w:pPr>
        <w:keepNext w:val="0"/>
        <w:keepLines w:val="0"/>
        <w:pageBreakBefore w:val="0"/>
        <w:widowControl w:val="0"/>
        <w:numPr>
          <w:ilvl w:val="0"/>
          <w:numId w:val="4"/>
        </w:numPr>
        <w:kinsoku/>
        <w:wordWrap/>
        <w:overflowPunct/>
        <w:topLinePunct w:val="0"/>
        <w:autoSpaceDE w:val="0"/>
        <w:autoSpaceDN w:val="0"/>
        <w:bidi w:val="0"/>
        <w:adjustRightInd/>
        <w:snapToGrid/>
        <w:ind w:left="0" w:leftChars="0" w:right="0" w:rightChars="0" w:firstLine="425" w:firstLineChars="0"/>
        <w:textAlignment w:val="auto"/>
        <w:rPr>
          <w:rFonts w:hint="eastAsia" w:ascii="新宋体" w:hAnsi="新宋体" w:eastAsia="新宋体" w:cs="新宋体"/>
          <w:spacing w:val="-3"/>
          <w:sz w:val="21"/>
        </w:rPr>
      </w:pPr>
      <w:r>
        <w:rPr>
          <w:rFonts w:hint="eastAsia" w:ascii="新宋体" w:hAnsi="新宋体" w:eastAsia="新宋体" w:cs="新宋体"/>
          <w:spacing w:val="-3"/>
          <w:sz w:val="21"/>
          <w:szCs w:val="22"/>
          <w:lang w:val="zh-CN" w:eastAsia="zh-CN" w:bidi="zh-CN"/>
        </w:rPr>
        <w:t>推荐大学；</w:t>
      </w:r>
    </w:p>
    <w:p>
      <w:pPr>
        <w:keepNext w:val="0"/>
        <w:keepLines w:val="0"/>
        <w:pageBreakBefore w:val="0"/>
        <w:widowControl w:val="0"/>
        <w:numPr>
          <w:ilvl w:val="0"/>
          <w:numId w:val="4"/>
        </w:numPr>
        <w:kinsoku/>
        <w:wordWrap/>
        <w:overflowPunct/>
        <w:topLinePunct w:val="0"/>
        <w:autoSpaceDE w:val="0"/>
        <w:autoSpaceDN w:val="0"/>
        <w:bidi w:val="0"/>
        <w:adjustRightInd/>
        <w:snapToGrid/>
        <w:ind w:left="0" w:leftChars="0" w:right="0" w:rightChars="0" w:firstLine="425" w:firstLineChars="0"/>
        <w:textAlignment w:val="auto"/>
        <w:rPr>
          <w:rFonts w:hint="eastAsia" w:ascii="新宋体" w:hAnsi="新宋体" w:eastAsia="新宋体" w:cs="新宋体"/>
          <w:spacing w:val="-3"/>
          <w:sz w:val="21"/>
        </w:rPr>
      </w:pPr>
      <w:r>
        <w:rPr>
          <w:rFonts w:hint="eastAsia" w:ascii="新宋体" w:hAnsi="新宋体" w:eastAsia="新宋体" w:cs="新宋体"/>
          <w:spacing w:val="-3"/>
          <w:sz w:val="21"/>
        </w:rPr>
        <w:t>你的期待。</w:t>
      </w:r>
    </w:p>
    <w:p>
      <w:pPr>
        <w:pStyle w:val="8"/>
        <w:numPr>
          <w:ilvl w:val="0"/>
          <w:numId w:val="0"/>
        </w:numPr>
        <w:tabs>
          <w:tab w:val="left" w:pos="950"/>
        </w:tabs>
        <w:spacing w:before="43" w:after="0" w:line="278" w:lineRule="auto"/>
        <w:ind w:right="7096" w:rightChars="0"/>
        <w:jc w:val="left"/>
        <w:rPr>
          <w:rFonts w:hint="eastAsia" w:ascii="新宋体" w:hAnsi="新宋体" w:eastAsia="新宋体" w:cs="新宋体"/>
          <w:sz w:val="21"/>
        </w:rPr>
      </w:pPr>
      <w:r>
        <w:rPr>
          <w:rFonts w:hint="eastAsia" w:ascii="新宋体" w:hAnsi="新宋体" w:eastAsia="新宋体" w:cs="新宋体"/>
          <w:sz w:val="21"/>
        </w:rPr>
        <w:t>注意：</w:t>
      </w:r>
    </w:p>
    <w:p>
      <w:pPr>
        <w:pStyle w:val="8"/>
        <w:numPr>
          <w:ilvl w:val="0"/>
          <w:numId w:val="5"/>
        </w:numPr>
        <w:tabs>
          <w:tab w:val="left" w:pos="950"/>
        </w:tabs>
        <w:spacing w:before="0" w:after="0" w:line="269" w:lineRule="exact"/>
        <w:ind w:left="949" w:right="0" w:hanging="318"/>
        <w:jc w:val="left"/>
        <w:rPr>
          <w:rFonts w:hint="eastAsia" w:ascii="新宋体" w:hAnsi="新宋体" w:eastAsia="新宋体" w:cs="新宋体"/>
          <w:sz w:val="21"/>
        </w:rPr>
      </w:pPr>
      <w:r>
        <w:rPr>
          <w:rFonts w:hint="eastAsia" w:ascii="新宋体" w:hAnsi="新宋体" w:eastAsia="新宋体" w:cs="新宋体"/>
          <w:spacing w:val="-18"/>
          <w:sz w:val="21"/>
        </w:rPr>
        <w:t xml:space="preserve">词数 </w:t>
      </w:r>
      <w:r>
        <w:rPr>
          <w:rFonts w:hint="eastAsia" w:ascii="新宋体" w:hAnsi="新宋体" w:eastAsia="新宋体" w:cs="新宋体"/>
          <w:sz w:val="21"/>
        </w:rPr>
        <w:t>80</w:t>
      </w:r>
      <w:r>
        <w:rPr>
          <w:rFonts w:hint="eastAsia" w:ascii="新宋体" w:hAnsi="新宋体" w:eastAsia="新宋体" w:cs="新宋体"/>
          <w:spacing w:val="1"/>
          <w:sz w:val="21"/>
        </w:rPr>
        <w:t xml:space="preserve"> </w:t>
      </w:r>
      <w:r>
        <w:rPr>
          <w:rFonts w:hint="eastAsia" w:ascii="新宋体" w:hAnsi="新宋体" w:eastAsia="新宋体" w:cs="新宋体"/>
          <w:sz w:val="21"/>
        </w:rPr>
        <w:t>左右；</w:t>
      </w:r>
    </w:p>
    <w:p>
      <w:pPr>
        <w:pStyle w:val="8"/>
        <w:numPr>
          <w:ilvl w:val="0"/>
          <w:numId w:val="5"/>
        </w:numPr>
        <w:tabs>
          <w:tab w:val="left" w:pos="950"/>
        </w:tabs>
        <w:spacing w:before="42" w:after="0" w:line="240" w:lineRule="auto"/>
        <w:ind w:left="949" w:right="0" w:hanging="318"/>
        <w:jc w:val="left"/>
        <w:rPr>
          <w:rFonts w:hint="eastAsia" w:ascii="新宋体" w:hAnsi="新宋体" w:eastAsia="新宋体" w:cs="新宋体"/>
          <w:sz w:val="21"/>
        </w:rPr>
      </w:pPr>
      <w:r>
        <w:rPr>
          <w:rFonts w:hint="eastAsia" w:ascii="新宋体" w:hAnsi="新宋体" w:eastAsia="新宋体" w:cs="新宋体"/>
          <w:sz w:val="21"/>
        </w:rPr>
        <w:t>可以适当增加细节，以使行文连贯。</w:t>
      </w:r>
    </w:p>
    <w:p>
      <w:pPr>
        <w:pStyle w:val="4"/>
        <w:spacing w:before="7"/>
        <w:ind w:left="0"/>
        <w:rPr>
          <w:rFonts w:hint="eastAsia" w:ascii="新宋体" w:hAnsi="新宋体" w:eastAsia="新宋体" w:cs="新宋体"/>
          <w:sz w:val="19"/>
        </w:rPr>
      </w:pPr>
      <w:r>
        <w:rPr>
          <w:rFonts w:hint="eastAsia" w:ascii="新宋体" w:hAnsi="新宋体" w:eastAsia="新宋体" w:cs="新宋体"/>
        </w:rPr>
        <mc:AlternateContent>
          <mc:Choice Requires="wps">
            <w:drawing>
              <wp:anchor distT="0" distB="0" distL="114300" distR="114300" simplePos="0" relativeHeight="251658240" behindDoc="1" locked="0" layoutInCell="1" allowOverlap="1">
                <wp:simplePos x="0" y="0"/>
                <wp:positionH relativeFrom="page">
                  <wp:posOffset>718820</wp:posOffset>
                </wp:positionH>
                <wp:positionV relativeFrom="paragraph">
                  <wp:posOffset>186690</wp:posOffset>
                </wp:positionV>
                <wp:extent cx="5534025" cy="0"/>
                <wp:effectExtent l="0" t="0" r="0" b="0"/>
                <wp:wrapTopAndBottom/>
                <wp:docPr id="1" name="直线 2"/>
                <wp:cNvGraphicFramePr/>
                <a:graphic xmlns:a="http://schemas.openxmlformats.org/drawingml/2006/main">
                  <a:graphicData uri="http://schemas.microsoft.com/office/word/2010/wordprocessingShape">
                    <wps:wsp>
                      <wps:cNvSpPr/>
                      <wps:spPr>
                        <a:xfrm>
                          <a:off x="0" y="0"/>
                          <a:ext cx="5534025" cy="0"/>
                        </a:xfrm>
                        <a:prstGeom prst="line">
                          <a:avLst/>
                        </a:prstGeom>
                        <a:ln w="5309"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56.6pt;margin-top:14.7pt;height:0pt;width:435.75pt;mso-position-horizontal-relative:page;mso-wrap-distance-bottom:0pt;mso-wrap-distance-top:0pt;z-index:-251658240;mso-width-relative:page;mso-height-relative:page;" filled="f" stroked="t" coordsize="21600,21600" o:gfxdata="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6dLHjYAAAACQEAAA8AAAAAAAAAAQAgAAAAIgAAAGRy&#10;cy9kb3ducmV2LnhtbFBLAQIUABQAAAAIAIdO4kAUwbLIzAEAAI0DAAAOAAAAAAAAAAEAIAAAACcB&#10;AABkcnMvZTJvRG9jLnhtbFBLBQYAAAAABgAGAFkBAABlBQAAAAA=&#10;">
                <v:fill on="f" focussize="0,0"/>
                <v:stroke weight="0.418031496062992pt" color="#000000" joinstyle="round"/>
                <v:imagedata o:title=""/>
                <o:lock v:ext="edit" aspectratio="f"/>
                <w10:wrap type="topAndBottom"/>
              </v:line>
            </w:pict>
          </mc:Fallback>
        </mc:AlternateContent>
      </w:r>
      <w:r>
        <w:rPr>
          <w:rFonts w:hint="eastAsia" w:ascii="新宋体" w:hAnsi="新宋体" w:eastAsia="新宋体" w:cs="新宋体"/>
        </w:rPr>
        <mc:AlternateContent>
          <mc:Choice Requires="wps">
            <w:drawing>
              <wp:anchor distT="0" distB="0" distL="114300" distR="114300" simplePos="0" relativeHeight="251659264" behindDoc="1" locked="0" layoutInCell="1" allowOverlap="1">
                <wp:simplePos x="0" y="0"/>
                <wp:positionH relativeFrom="page">
                  <wp:posOffset>718820</wp:posOffset>
                </wp:positionH>
                <wp:positionV relativeFrom="paragraph">
                  <wp:posOffset>384810</wp:posOffset>
                </wp:positionV>
                <wp:extent cx="5534025" cy="0"/>
                <wp:effectExtent l="0" t="0" r="0" b="0"/>
                <wp:wrapTopAndBottom/>
                <wp:docPr id="2" name="直线 3"/>
                <wp:cNvGraphicFramePr/>
                <a:graphic xmlns:a="http://schemas.openxmlformats.org/drawingml/2006/main">
                  <a:graphicData uri="http://schemas.microsoft.com/office/word/2010/wordprocessingShape">
                    <wps:wsp>
                      <wps:cNvSpPr/>
                      <wps:spPr>
                        <a:xfrm>
                          <a:off x="0" y="0"/>
                          <a:ext cx="5534025" cy="0"/>
                        </a:xfrm>
                        <a:prstGeom prst="line">
                          <a:avLst/>
                        </a:prstGeom>
                        <a:ln w="5309"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56.6pt;margin-top:30.3pt;height:0pt;width:435.75pt;mso-position-horizontal-relative:page;mso-wrap-distance-bottom:0pt;mso-wrap-distance-top:0pt;z-index:-251657216;mso-width-relative:page;mso-height-relative:page;" filled="f" stroked="t" coordsize="21600,21600" o:gfxdata="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GaqxDYAAAACQEAAA8AAAAAAAAAAQAgAAAAIgAAAGRy&#10;cy9kb3ducmV2LnhtbFBLAQIUABQAAAAIAIdO4kDzKFtbzAEAAI0DAAAOAAAAAAAAAAEAIAAAACcB&#10;AABkcnMvZTJvRG9jLnhtbFBLBQYAAAAABgAGAFkBAABlBQAAAAA=&#10;">
                <v:fill on="f" focussize="0,0"/>
                <v:stroke weight="0.418031496062992pt" color="#000000" joinstyle="round"/>
                <v:imagedata o:title=""/>
                <o:lock v:ext="edit" aspectratio="f"/>
                <w10:wrap type="topAndBottom"/>
              </v:line>
            </w:pict>
          </mc:Fallback>
        </mc:AlternateContent>
      </w:r>
    </w:p>
    <w:p>
      <w:pPr>
        <w:pStyle w:val="4"/>
        <w:spacing w:before="3"/>
        <w:ind w:left="0"/>
        <w:rPr>
          <w:rFonts w:ascii="宋体"/>
          <w:sz w:val="18"/>
        </w:rPr>
      </w:pPr>
    </w:p>
    <w:p>
      <w:pPr>
        <w:pStyle w:val="4"/>
        <w:spacing w:before="27"/>
        <w:rPr>
          <w:rFonts w:hint="eastAsia" w:ascii="宋体" w:eastAsia="宋体"/>
        </w:rPr>
      </w:pPr>
    </w:p>
    <w:p>
      <w:pPr>
        <w:pStyle w:val="4"/>
        <w:spacing w:before="27"/>
        <w:rPr>
          <w:rFonts w:hint="eastAsia" w:ascii="新宋体" w:hAnsi="新宋体" w:eastAsia="新宋体" w:cs="新宋体"/>
        </w:rPr>
      </w:pPr>
      <w:r>
        <w:rPr>
          <w:rFonts w:hint="eastAsia" w:ascii="新宋体" w:hAnsi="新宋体" w:eastAsia="新宋体" w:cs="新宋体"/>
        </w:rPr>
        <w:t>第二节 读后续写（满分 25 分）</w:t>
      </w:r>
    </w:p>
    <w:p>
      <w:pPr>
        <w:pStyle w:val="4"/>
        <w:spacing w:before="43"/>
        <w:ind w:left="572"/>
        <w:rPr>
          <w:rFonts w:hint="eastAsia" w:ascii="新宋体" w:hAnsi="新宋体" w:eastAsia="新宋体" w:cs="新宋体"/>
        </w:rPr>
      </w:pPr>
      <w:r>
        <w:rPr>
          <w:rFonts w:hint="eastAsia" w:ascii="新宋体" w:hAnsi="新宋体" w:eastAsia="新宋体" w:cs="新宋体"/>
        </w:rPr>
        <w:t>阅读下面短文，根据所给情节进行续写，使之构成一个完整的故事。</w:t>
      </w:r>
    </w:p>
    <w:p>
      <w:pPr>
        <w:pStyle w:val="4"/>
        <w:spacing w:before="57" w:line="302" w:lineRule="auto"/>
        <w:ind w:right="120" w:firstLine="420"/>
        <w:jc w:val="both"/>
      </w:pPr>
      <w:r>
        <w:t xml:space="preserve">A few years ago, I had taken a part-time holiday-season job in a video </w:t>
      </w:r>
      <w:r>
        <w:rPr>
          <w:u w:val="single"/>
        </w:rPr>
        <w:t>store</w:t>
      </w:r>
      <w:r>
        <w:t xml:space="preserve"> at the local shopping mall. From inside the store, I’d begun to see the people rushing by outside. Then an </w:t>
      </w:r>
      <w:r>
        <w:rPr>
          <w:u w:val="single"/>
        </w:rPr>
        <w:t>elderly woman</w:t>
      </w:r>
      <w:r>
        <w:t xml:space="preserve"> caught my eye. Although slow and unsure of step, she moved with deliberation (</w:t>
      </w:r>
      <w:r>
        <w:rPr>
          <w:rFonts w:hint="eastAsia" w:ascii="宋体" w:hAnsi="宋体" w:eastAsia="宋体"/>
        </w:rPr>
        <w:t>从容</w:t>
      </w:r>
      <w:r>
        <w:t xml:space="preserve">), and there was no hesitation in her gestures. The elderly woman had come into the store along with a younger woman who I guessed was her daughter. </w:t>
      </w:r>
      <w:r>
        <w:rPr>
          <w:u w:val="single"/>
        </w:rPr>
        <w:t>The daughter</w:t>
      </w:r>
      <w:r>
        <w:t xml:space="preserve"> was clearly</w:t>
      </w:r>
      <w:r>
        <w:rPr>
          <w:u w:val="single"/>
        </w:rPr>
        <w:t xml:space="preserve"> impatient</w:t>
      </w:r>
      <w:r>
        <w:t>, rolling her eyes, huffing and sighing</w:t>
      </w:r>
    </w:p>
    <w:p>
      <w:pPr>
        <w:pStyle w:val="4"/>
        <w:spacing w:before="0" w:line="259" w:lineRule="exact"/>
        <w:jc w:val="both"/>
      </w:pPr>
      <w:r>
        <w:rPr>
          <w:rFonts w:hint="eastAsia" w:ascii="宋体" w:eastAsia="宋体"/>
        </w:rPr>
        <w:t>（长吁短叹）</w:t>
      </w:r>
      <w:r>
        <w:t>, checking her watch every few seconds.</w:t>
      </w:r>
    </w:p>
    <w:p>
      <w:pPr>
        <w:pStyle w:val="4"/>
        <w:spacing w:before="56" w:line="302" w:lineRule="auto"/>
        <w:ind w:right="118" w:firstLine="420"/>
        <w:jc w:val="both"/>
      </w:pPr>
      <w:r>
        <w:t xml:space="preserve">The older woman then separated from the younger one and began to tick through the DVDs on the nearest shelf, obviously </w:t>
      </w:r>
      <w:r>
        <w:rPr>
          <w:u w:val="single"/>
        </w:rPr>
        <w:t>expecting</w:t>
      </w:r>
      <w:r>
        <w:t xml:space="preserve"> someone else to help. After the slightest hesitation, I walked over and asked if I could help her find something. The woman  smiled up at me and showed me a title scrawled    </w:t>
      </w:r>
      <w:r>
        <w:rPr>
          <w:spacing w:val="4"/>
        </w:rPr>
        <w:t>(</w:t>
      </w:r>
      <w:r>
        <w:rPr>
          <w:rFonts w:hint="eastAsia" w:ascii="宋体" w:eastAsia="宋体"/>
          <w:spacing w:val="4"/>
        </w:rPr>
        <w:t>乱涂乱画的</w:t>
      </w:r>
      <w:r>
        <w:rPr>
          <w:spacing w:val="1"/>
        </w:rPr>
        <w:t xml:space="preserve">) </w:t>
      </w:r>
      <w:r>
        <w:t>on</w:t>
      </w:r>
      <w:r>
        <w:rPr>
          <w:spacing w:val="1"/>
        </w:rPr>
        <w:t xml:space="preserve"> </w:t>
      </w:r>
      <w:r>
        <w:t>a</w:t>
      </w:r>
      <w:r>
        <w:rPr>
          <w:spacing w:val="1"/>
        </w:rPr>
        <w:t xml:space="preserve"> </w:t>
      </w:r>
      <w:r>
        <w:t>piece</w:t>
      </w:r>
      <w:r>
        <w:rPr>
          <w:spacing w:val="1"/>
        </w:rPr>
        <w:t xml:space="preserve"> </w:t>
      </w:r>
      <w:r>
        <w:t>of paper</w:t>
      </w:r>
      <w:r>
        <w:rPr>
          <w:spacing w:val="-1"/>
        </w:rPr>
        <w:t xml:space="preserve">. </w:t>
      </w:r>
      <w:r>
        <w:t>It</w:t>
      </w:r>
      <w:r>
        <w:rPr>
          <w:spacing w:val="1"/>
        </w:rPr>
        <w:t xml:space="preserve"> </w:t>
      </w:r>
      <w:r>
        <w:t>was a</w:t>
      </w:r>
      <w:r>
        <w:rPr>
          <w:spacing w:val="3"/>
        </w:rPr>
        <w:t xml:space="preserve"> </w:t>
      </w:r>
      <w:r>
        <w:t>bit unclear to</w:t>
      </w:r>
      <w:r>
        <w:rPr>
          <w:spacing w:val="3"/>
        </w:rPr>
        <w:t xml:space="preserve"> </w:t>
      </w:r>
      <w:r>
        <w:t>make</w:t>
      </w:r>
      <w:r>
        <w:rPr>
          <w:spacing w:val="1"/>
        </w:rPr>
        <w:t xml:space="preserve"> </w:t>
      </w:r>
      <w:r>
        <w:t>out</w:t>
      </w:r>
      <w:r>
        <w:rPr>
          <w:spacing w:val="1"/>
        </w:rPr>
        <w:t xml:space="preserve">. </w:t>
      </w:r>
      <w:r>
        <w:t>Clearly</w:t>
      </w:r>
      <w:r>
        <w:rPr>
          <w:spacing w:val="1"/>
        </w:rPr>
        <w:t xml:space="preserve"> </w:t>
      </w:r>
      <w:r>
        <w:t>a</w:t>
      </w:r>
      <w:r>
        <w:rPr>
          <w:spacing w:val="3"/>
        </w:rPr>
        <w:t xml:space="preserve"> </w:t>
      </w:r>
      <w:r>
        <w:t>person looking</w:t>
      </w:r>
      <w:r>
        <w:rPr>
          <w:spacing w:val="1"/>
        </w:rPr>
        <w:t xml:space="preserve"> </w:t>
      </w:r>
      <w:r>
        <w:t>for</w:t>
      </w:r>
      <w:r>
        <w:rPr>
          <w:spacing w:val="3"/>
        </w:rPr>
        <w:t xml:space="preserve"> </w:t>
      </w:r>
      <w:r>
        <w:t>it</w:t>
      </w:r>
      <w:r>
        <w:rPr>
          <w:spacing w:val="2"/>
        </w:rPr>
        <w:t xml:space="preserve"> </w:t>
      </w:r>
      <w:r>
        <w:t xml:space="preserve">knew a little about movies, about quality. Rather than </w:t>
      </w:r>
      <w:r>
        <w:rPr>
          <w:u w:val="single"/>
        </w:rPr>
        <w:t>rushing</w:t>
      </w:r>
      <w:r>
        <w:t xml:space="preserve"> off to locate the DVD for the woman, I asked her to walk with me so I could show her where she could find it.</w:t>
      </w:r>
    </w:p>
    <w:p>
      <w:pPr>
        <w:pStyle w:val="4"/>
        <w:spacing w:before="12" w:line="309" w:lineRule="auto"/>
        <w:ind w:right="120" w:firstLine="420"/>
        <w:jc w:val="both"/>
      </w:pPr>
      <w:r>
        <w:t xml:space="preserve">Looking back, I think I wanted to enjoy her company for a </w:t>
      </w:r>
      <w:r>
        <w:rPr>
          <w:u w:val="single"/>
        </w:rPr>
        <w:t>moment</w:t>
      </w:r>
      <w:r>
        <w:t xml:space="preserve">. Something about her  deliberate movements reminded me of my own </w:t>
      </w:r>
      <w:r>
        <w:rPr>
          <w:u w:val="single"/>
        </w:rPr>
        <w:t>mother</w:t>
      </w:r>
      <w:r>
        <w:t xml:space="preserve">, who’d passed away the previous Christmas. As we walked along the back of the store, I introduced her to the different sections: old television shows, action movies, cartoons, science fiction. The woman seemed glad of the unrushed </w:t>
      </w:r>
      <w:r>
        <w:rPr>
          <w:u w:val="single"/>
        </w:rPr>
        <w:t>company</w:t>
      </w:r>
      <w:r>
        <w:t xml:space="preserve"> and casual conversation.</w:t>
      </w:r>
    </w:p>
    <w:p>
      <w:pPr>
        <w:pStyle w:val="4"/>
        <w:spacing w:before="3" w:line="302" w:lineRule="auto"/>
        <w:ind w:right="123" w:firstLine="420"/>
        <w:jc w:val="both"/>
      </w:pPr>
      <w:r>
        <w:t xml:space="preserve">We found the movie, and I complimented her on her choice. She </w:t>
      </w:r>
      <w:r>
        <w:rPr>
          <w:u w:val="single"/>
        </w:rPr>
        <w:t>smiled</w:t>
      </w:r>
      <w:r>
        <w:t xml:space="preserve"> and told me it was one she’d enjoyed when she was her daughter’s age and that she hoped she would enjoy it as much as she had. Maybe, she said with a hint of wistfulness</w:t>
      </w:r>
      <w:r>
        <w:rPr>
          <w:rFonts w:hint="eastAsia" w:ascii="宋体" w:hAnsi="宋体" w:eastAsia="宋体"/>
        </w:rPr>
        <w:t>（一丝渴望）</w:t>
      </w:r>
      <w:r>
        <w:t>, her daughter could enjoy it with her own young children. Then, when the older woman’s turn in line came, she paid in cash, counting out the dollars and coins with the same sureness she’d displayed earlier.</w:t>
      </w:r>
    </w:p>
    <w:p>
      <w:pPr>
        <w:pStyle w:val="4"/>
        <w:spacing w:before="0" w:line="259" w:lineRule="exact"/>
        <w:ind w:left="364"/>
        <w:rPr>
          <w:rFonts w:hint="eastAsia" w:ascii="新宋体" w:hAnsi="新宋体" w:eastAsia="新宋体" w:cs="新宋体"/>
        </w:rPr>
      </w:pPr>
      <w:r>
        <w:rPr>
          <w:rFonts w:hint="eastAsia" w:ascii="新宋体" w:hAnsi="新宋体" w:eastAsia="新宋体" w:cs="新宋体"/>
        </w:rPr>
        <w:t>注意：</w:t>
      </w:r>
    </w:p>
    <w:p>
      <w:pPr>
        <w:spacing w:after="0" w:line="259" w:lineRule="exact"/>
        <w:rPr>
          <w:rFonts w:hint="eastAsia" w:ascii="新宋体" w:hAnsi="新宋体" w:eastAsia="新宋体" w:cs="新宋体"/>
        </w:rPr>
        <w:sectPr>
          <w:pgSz w:w="11060" w:h="15310"/>
          <w:pgMar w:top="1080" w:right="980" w:bottom="1380" w:left="980" w:header="0" w:footer="1140" w:gutter="0"/>
        </w:sectPr>
      </w:pPr>
    </w:p>
    <w:p>
      <w:pPr>
        <w:pStyle w:val="8"/>
        <w:numPr>
          <w:ilvl w:val="0"/>
          <w:numId w:val="6"/>
        </w:numPr>
        <w:tabs>
          <w:tab w:val="left" w:pos="950"/>
        </w:tabs>
        <w:spacing w:before="65" w:after="0" w:line="240" w:lineRule="auto"/>
        <w:ind w:left="949" w:right="0" w:hanging="318"/>
        <w:jc w:val="left"/>
        <w:rPr>
          <w:rFonts w:hint="eastAsia" w:ascii="新宋体" w:hAnsi="新宋体" w:eastAsia="新宋体" w:cs="新宋体"/>
          <w:sz w:val="21"/>
        </w:rPr>
      </w:pPr>
      <w:r>
        <w:rPr>
          <w:rFonts w:hint="eastAsia" w:ascii="新宋体" w:hAnsi="新宋体" w:eastAsia="新宋体" w:cs="新宋体"/>
          <w:spacing w:val="-5"/>
          <w:sz w:val="21"/>
        </w:rPr>
        <w:t xml:space="preserve">所续写短文的词数应为 </w:t>
      </w:r>
      <w:r>
        <w:rPr>
          <w:rFonts w:hint="eastAsia" w:ascii="新宋体" w:hAnsi="新宋体" w:eastAsia="新宋体" w:cs="新宋体"/>
          <w:sz w:val="21"/>
        </w:rPr>
        <w:t>150</w:t>
      </w:r>
      <w:r>
        <w:rPr>
          <w:rFonts w:hint="eastAsia" w:ascii="新宋体" w:hAnsi="新宋体" w:eastAsia="新宋体" w:cs="新宋体"/>
          <w:spacing w:val="1"/>
          <w:sz w:val="21"/>
        </w:rPr>
        <w:t xml:space="preserve"> </w:t>
      </w:r>
      <w:r>
        <w:rPr>
          <w:rFonts w:hint="eastAsia" w:ascii="新宋体" w:hAnsi="新宋体" w:eastAsia="新宋体" w:cs="新宋体"/>
          <w:sz w:val="21"/>
        </w:rPr>
        <w:t>左右；</w:t>
      </w:r>
      <w:bookmarkStart w:id="0" w:name="_GoBack"/>
      <w:bookmarkEnd w:id="0"/>
    </w:p>
    <w:p>
      <w:pPr>
        <w:pStyle w:val="8"/>
        <w:numPr>
          <w:ilvl w:val="0"/>
          <w:numId w:val="6"/>
        </w:numPr>
        <w:tabs>
          <w:tab w:val="left" w:pos="950"/>
        </w:tabs>
        <w:spacing w:before="43" w:after="0" w:line="240" w:lineRule="auto"/>
        <w:ind w:left="949" w:right="0" w:hanging="318"/>
        <w:jc w:val="left"/>
        <w:rPr>
          <w:rFonts w:hint="eastAsia" w:ascii="新宋体" w:hAnsi="新宋体" w:eastAsia="新宋体" w:cs="新宋体"/>
          <w:sz w:val="21"/>
        </w:rPr>
      </w:pPr>
      <w:r>
        <w:rPr>
          <w:rFonts w:hint="eastAsia" w:ascii="新宋体" w:hAnsi="新宋体" w:eastAsia="新宋体" w:cs="新宋体"/>
          <w:spacing w:val="-15"/>
          <w:sz w:val="21"/>
        </w:rPr>
        <w:t xml:space="preserve">应使用 </w:t>
      </w:r>
      <w:r>
        <w:rPr>
          <w:rFonts w:hint="eastAsia" w:ascii="新宋体" w:hAnsi="新宋体" w:eastAsia="新宋体" w:cs="新宋体"/>
          <w:sz w:val="21"/>
        </w:rPr>
        <w:t>5</w:t>
      </w:r>
      <w:r>
        <w:rPr>
          <w:rFonts w:hint="eastAsia" w:ascii="新宋体" w:hAnsi="新宋体" w:eastAsia="新宋体" w:cs="新宋体"/>
          <w:spacing w:val="-5"/>
          <w:sz w:val="21"/>
        </w:rPr>
        <w:t xml:space="preserve"> </w:t>
      </w:r>
      <w:r>
        <w:rPr>
          <w:rFonts w:hint="eastAsia" w:ascii="新宋体" w:hAnsi="新宋体" w:eastAsia="新宋体" w:cs="新宋体"/>
          <w:sz w:val="21"/>
        </w:rPr>
        <w:t>个以上短文中标有下划线的关键词语；</w:t>
      </w:r>
    </w:p>
    <w:p>
      <w:pPr>
        <w:pStyle w:val="8"/>
        <w:numPr>
          <w:ilvl w:val="0"/>
          <w:numId w:val="6"/>
        </w:numPr>
        <w:tabs>
          <w:tab w:val="left" w:pos="950"/>
        </w:tabs>
        <w:spacing w:before="65" w:after="0" w:line="240" w:lineRule="auto"/>
        <w:ind w:left="949" w:right="0" w:hanging="318"/>
        <w:jc w:val="left"/>
        <w:rPr>
          <w:rFonts w:hint="eastAsia" w:ascii="新宋体" w:hAnsi="新宋体" w:eastAsia="新宋体" w:cs="新宋体"/>
          <w:spacing w:val="-5"/>
          <w:sz w:val="21"/>
        </w:rPr>
      </w:pPr>
      <w:r>
        <w:rPr>
          <w:rFonts w:hint="eastAsia" w:ascii="新宋体" w:hAnsi="新宋体" w:eastAsia="新宋体" w:cs="新宋体"/>
          <w:spacing w:val="-5"/>
          <w:sz w:val="21"/>
        </w:rPr>
        <w:t>续写部分分为两段，每段的开头语已为你写好；</w:t>
      </w:r>
    </w:p>
    <w:p>
      <w:pPr>
        <w:pStyle w:val="8"/>
        <w:numPr>
          <w:ilvl w:val="0"/>
          <w:numId w:val="6"/>
        </w:numPr>
        <w:tabs>
          <w:tab w:val="left" w:pos="950"/>
        </w:tabs>
        <w:spacing w:before="65" w:after="0" w:line="240" w:lineRule="auto"/>
        <w:ind w:left="949" w:right="0" w:hanging="318"/>
        <w:jc w:val="left"/>
        <w:rPr>
          <w:rFonts w:hint="eastAsia" w:ascii="新宋体" w:hAnsi="新宋体" w:eastAsia="新宋体" w:cs="新宋体"/>
          <w:sz w:val="21"/>
        </w:rPr>
      </w:pPr>
      <w:r>
        <w:rPr>
          <w:rFonts w:hint="eastAsia" w:ascii="新宋体" w:hAnsi="新宋体" w:eastAsia="新宋体" w:cs="新宋体"/>
          <w:spacing w:val="-5"/>
          <w:sz w:val="21"/>
        </w:rPr>
        <w:t>续写完成后，请用下划线标出你所使用的关键词语。</w:t>
      </w:r>
    </w:p>
    <w:p>
      <w:pPr>
        <w:pStyle w:val="8"/>
        <w:numPr>
          <w:ilvl w:val="0"/>
          <w:numId w:val="0"/>
        </w:numPr>
        <w:tabs>
          <w:tab w:val="left" w:pos="950"/>
        </w:tabs>
        <w:spacing w:before="65" w:after="0" w:line="240" w:lineRule="auto"/>
        <w:ind w:right="0" w:rightChars="0"/>
        <w:jc w:val="left"/>
        <w:rPr>
          <w:sz w:val="21"/>
        </w:rPr>
      </w:pPr>
      <w:r>
        <w:rPr>
          <w:sz w:val="21"/>
        </w:rPr>
        <w:t>Paragraph 1:</w:t>
      </w:r>
    </w:p>
    <w:p>
      <w:pPr>
        <w:spacing w:before="20"/>
        <w:ind w:left="572" w:right="0" w:firstLine="0"/>
        <w:jc w:val="left"/>
        <w:rPr>
          <w:i/>
          <w:sz w:val="21"/>
        </w:rPr>
      </w:pPr>
      <w:r>
        <w:rPr>
          <w:i/>
          <w:sz w:val="21"/>
        </w:rPr>
        <w:t>As the cashier put the DVD into a plastic bag, I walked over to the younger woman.</w:t>
      </w:r>
    </w:p>
    <w:p>
      <w:pPr>
        <w:pStyle w:val="4"/>
        <w:spacing w:before="10"/>
        <w:ind w:left="0"/>
        <w:rPr>
          <w:i/>
          <w:sz w:val="22"/>
        </w:rPr>
      </w:pPr>
      <w:r>
        <mc:AlternateContent>
          <mc:Choice Requires="wps">
            <w:drawing>
              <wp:anchor distT="0" distB="0" distL="114300" distR="114300" simplePos="0" relativeHeight="251660288" behindDoc="1" locked="0" layoutInCell="1" allowOverlap="1">
                <wp:simplePos x="0" y="0"/>
                <wp:positionH relativeFrom="page">
                  <wp:posOffset>718820</wp:posOffset>
                </wp:positionH>
                <wp:positionV relativeFrom="paragraph">
                  <wp:posOffset>194945</wp:posOffset>
                </wp:positionV>
                <wp:extent cx="5534025" cy="0"/>
                <wp:effectExtent l="0" t="0" r="0" b="0"/>
                <wp:wrapTopAndBottom/>
                <wp:docPr id="3" name="直线 4"/>
                <wp:cNvGraphicFramePr/>
                <a:graphic xmlns:a="http://schemas.openxmlformats.org/drawingml/2006/main">
                  <a:graphicData uri="http://schemas.microsoft.com/office/word/2010/wordprocessingShape">
                    <wps:wsp>
                      <wps:cNvSpPr/>
                      <wps:spPr>
                        <a:xfrm>
                          <a:off x="0" y="0"/>
                          <a:ext cx="5534025" cy="0"/>
                        </a:xfrm>
                        <a:prstGeom prst="line">
                          <a:avLst/>
                        </a:prstGeom>
                        <a:ln w="5309"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6pt;margin-top:15.35pt;height:0pt;width:435.75pt;mso-position-horizontal-relative:page;mso-wrap-distance-bottom:0pt;mso-wrap-distance-top:0pt;z-index:-251656192;mso-width-relative:page;mso-height-relative:page;" filled="f" stroked="t" coordsize="21600,21600" o:gfxdata="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QSSIJ2QAAAAkBAAAPAAAAAAAAAAEAIAAAACIAAABk&#10;cnMvZG93bnJldi54bWxQSwECFAAUAAAACACHTuJA/na6cswBAACNAwAADgAAAAAAAAABACAAAAAo&#10;AQAAZHJzL2Uyb0RvYy54bWxQSwUGAAAAAAYABgBZAQAAZgUAAAAA&#10;">
                <v:fill on="f" focussize="0,0"/>
                <v:stroke weight="0.418031496062992pt" color="#000000" joinstyle="round"/>
                <v:imagedata o:title=""/>
                <o:lock v:ext="edit" aspectratio="f"/>
                <w10:wrap type="topAndBottom"/>
              </v:line>
            </w:pict>
          </mc:Fallback>
        </mc:AlternateContent>
      </w:r>
    </w:p>
    <w:p>
      <w:pPr>
        <w:pStyle w:val="4"/>
        <w:spacing w:before="9"/>
        <w:ind w:left="0"/>
        <w:rPr>
          <w:i/>
          <w:sz w:val="22"/>
        </w:rPr>
      </w:pPr>
    </w:p>
    <w:p>
      <w:pPr>
        <w:pStyle w:val="4"/>
        <w:spacing w:before="91"/>
      </w:pPr>
      <w:r>
        <w:t>Paragraph 2:</w:t>
      </w:r>
    </w:p>
    <w:p>
      <w:pPr>
        <w:spacing w:before="70"/>
        <w:ind w:left="572" w:right="0" w:firstLine="0"/>
        <w:jc w:val="left"/>
        <w:rPr>
          <w:sz w:val="21"/>
        </w:rPr>
      </w:pPr>
      <w:r>
        <w:rPr>
          <w:i/>
          <w:sz w:val="21"/>
        </w:rPr>
        <w:t>The elderly woman moved with her deliberate slowness back to her daughter</w:t>
      </w:r>
      <w:r>
        <w:rPr>
          <w:sz w:val="21"/>
        </w:rPr>
        <w:t>.</w:t>
      </w:r>
    </w:p>
    <w:p>
      <w:pPr>
        <w:pStyle w:val="4"/>
        <w:spacing w:before="11"/>
        <w:ind w:left="0"/>
        <w:rPr>
          <w:sz w:val="22"/>
        </w:rPr>
      </w:pPr>
      <w:r>
        <mc:AlternateContent>
          <mc:Choice Requires="wps">
            <w:drawing>
              <wp:anchor distT="0" distB="0" distL="114300" distR="114300" simplePos="0" relativeHeight="251661312" behindDoc="1" locked="0" layoutInCell="1" allowOverlap="1">
                <wp:simplePos x="0" y="0"/>
                <wp:positionH relativeFrom="page">
                  <wp:posOffset>718820</wp:posOffset>
                </wp:positionH>
                <wp:positionV relativeFrom="paragraph">
                  <wp:posOffset>195580</wp:posOffset>
                </wp:positionV>
                <wp:extent cx="5534025" cy="0"/>
                <wp:effectExtent l="0" t="0" r="0" b="0"/>
                <wp:wrapTopAndBottom/>
                <wp:docPr id="4" name="直线 5"/>
                <wp:cNvGraphicFramePr/>
                <a:graphic xmlns:a="http://schemas.openxmlformats.org/drawingml/2006/main">
                  <a:graphicData uri="http://schemas.microsoft.com/office/word/2010/wordprocessingShape">
                    <wps:wsp>
                      <wps:cNvSpPr/>
                      <wps:spPr>
                        <a:xfrm>
                          <a:off x="0" y="0"/>
                          <a:ext cx="5534025" cy="0"/>
                        </a:xfrm>
                        <a:prstGeom prst="line">
                          <a:avLst/>
                        </a:prstGeom>
                        <a:ln w="5309"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56.6pt;margin-top:15.4pt;height:0pt;width:435.75pt;mso-position-horizontal-relative:page;mso-wrap-distance-bottom:0pt;mso-wrap-distance-top:0pt;z-index:-251655168;mso-width-relative:page;mso-height-relative:page;" filled="f" stroked="t" coordsize="21600,21600" o:gfxdata="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WU2tZtkAAAAJAQAADwAAAAAAAAABACAAAAAiAAAA&#10;ZHJzL2Rvd25yZXYueG1sUEsBAhQAFAAAAAgAh07iQIT4HNPNAQAAjQMAAA4AAAAAAAAAAQAgAAAA&#10;KAEAAGRycy9lMm9Eb2MueG1sUEsFBgAAAAAGAAYAWQEAAGcFAAAAAA==&#10;">
                <v:fill on="f" focussize="0,0"/>
                <v:stroke weight="0.418031496062992pt" color="#000000" joinstyle="round"/>
                <v:imagedata o:title=""/>
                <o:lock v:ext="edit" aspectratio="f"/>
                <w10:wrap type="topAndBottom"/>
              </v:line>
            </w:pict>
          </mc:Fallback>
        </mc:AlternateContent>
      </w:r>
    </w:p>
    <w:sectPr>
      <w:footerReference r:id="rId4" w:type="default"/>
      <w:pgSz w:w="11060" w:h="15310"/>
      <w:pgMar w:top="1080" w:right="980" w:bottom="1380" w:left="980" w:header="0" w:footer="1200" w:gutter="0"/>
      <w:pgNumType w:start="1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003" w:usb1="288F0000" w:usb2="00000006" w:usb3="00000000" w:csb0="00040001"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086848" behindDoc="1" locked="0" layoutInCell="1" allowOverlap="1">
              <wp:simplePos x="0" y="0"/>
              <wp:positionH relativeFrom="page">
                <wp:posOffset>3456940</wp:posOffset>
              </wp:positionH>
              <wp:positionV relativeFrom="page">
                <wp:posOffset>8819515</wp:posOffset>
              </wp:positionV>
              <wp:extent cx="107950" cy="1524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ight="0" w:firstLine="0"/>
                            <w:jc w:val="left"/>
                            <w:rPr>
                              <w:sz w:val="18"/>
                            </w:rPr>
                          </w:pPr>
                          <w:r>
                            <w:fldChar w:fldCharType="begin"/>
                          </w:r>
                          <w:r>
                            <w:rPr>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1" o:spid="_x0000_s1026" o:spt="202" type="#_x0000_t202" style="position:absolute;left:0pt;margin-left:272.2pt;margin-top:694.45pt;height:12pt;width:8.5pt;mso-position-horizontal-relative:page;mso-position-vertical-relative:page;z-index:-252229632;mso-width-relative:page;mso-height-relative:page;" filled="f" stroked="f" coordsize="21600,21600" o:gfxdata="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CrVQTDaAAAADQEAAA8AAAAAAAAA&#10;AQAgAAAAIgAAAGRycy9kb3ducmV2LnhtbFBLAQIUABQAAAAIAIdO4kCS/PhTnQEAACMDAAAOAAAA&#10;AAAAAAEAIAAAACkBAABkcnMvZTJvRG9jLnhtbFBLBQYAAAAABgAGAFkBAAA4BQAAAAA=&#10;">
              <v:fill on="f" focussize="0,0"/>
              <v:stroke on="f"/>
              <v:imagedata o:title=""/>
              <o:lock v:ext="edit" aspectratio="f"/>
              <v:textbox inset="0mm,0mm,0mm,0mm">
                <w:txbxContent>
                  <w:p>
                    <w:pPr>
                      <w:spacing w:before="12"/>
                      <w:ind w:left="40" w:right="0" w:firstLine="0"/>
                      <w:jc w:val="left"/>
                      <w:rPr>
                        <w:sz w:val="18"/>
                      </w:rPr>
                    </w:pPr>
                    <w:r>
                      <w:fldChar w:fldCharType="begin"/>
                    </w:r>
                    <w:r>
                      <w:rPr>
                        <w:sz w:val="18"/>
                      </w:rPr>
                      <w:instrText xml:space="preserve"> PAGE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087872" behindDoc="1" locked="0" layoutInCell="1" allowOverlap="1">
              <wp:simplePos x="0" y="0"/>
              <wp:positionH relativeFrom="page">
                <wp:posOffset>3427730</wp:posOffset>
              </wp:positionH>
              <wp:positionV relativeFrom="page">
                <wp:posOffset>8819515</wp:posOffset>
              </wp:positionV>
              <wp:extent cx="166370" cy="1524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pPr>
                            <w:spacing w:before="12"/>
                            <w:ind w:left="40" w:right="0" w:firstLine="0"/>
                            <w:jc w:val="left"/>
                            <w:rPr>
                              <w:sz w:val="18"/>
                            </w:rPr>
                          </w:pPr>
                          <w:r>
                            <w:fldChar w:fldCharType="begin"/>
                          </w:r>
                          <w:r>
                            <w:rPr>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2" o:spid="_x0000_s1026" o:spt="202" type="#_x0000_t202" style="position:absolute;left:0pt;margin-left:269.9pt;margin-top:694.45pt;height:12pt;width:13.1pt;mso-position-horizontal-relative:page;mso-position-vertical-relative:page;z-index:-252228608;mso-width-relative:page;mso-height-relative:page;" filled="f" stroked="f" coordsize="21600,21600" o:gfxdata="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FeA1G2wAAAA0BAAAPAAAAAAAA&#10;AAEAIAAAACIAAABkcnMvZG93bnJldi54bWxQSwECFAAUAAAACACHTuJA2RoHXp0BAAAjAwAADgAA&#10;AAAAAAABACAAAAAqAQAAZHJzL2Uyb0RvYy54bWxQSwUGAAAAAAYABgBZAQAAOQUAAAAA&#10;">
              <v:fill on="f" focussize="0,0"/>
              <v:stroke on="f"/>
              <v:imagedata o:title=""/>
              <o:lock v:ext="edit" aspectratio="f"/>
              <v:textbox inset="0mm,0mm,0mm,0mm">
                <w:txbxContent>
                  <w:p>
                    <w:pPr>
                      <w:spacing w:before="12"/>
                      <w:ind w:left="40" w:right="0" w:firstLine="0"/>
                      <w:jc w:val="left"/>
                      <w:rPr>
                        <w:sz w:val="18"/>
                      </w:rPr>
                    </w:pPr>
                    <w:r>
                      <w:fldChar w:fldCharType="begin"/>
                    </w:r>
                    <w:r>
                      <w:rPr>
                        <w:sz w:val="18"/>
                      </w:rPr>
                      <w:instrText xml:space="preserve"> PAGE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949" w:hanging="317"/>
        <w:jc w:val="left"/>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1755" w:hanging="317"/>
      </w:pPr>
      <w:rPr>
        <w:rFonts w:hint="default"/>
        <w:lang w:val="zh-CN" w:eastAsia="zh-CN" w:bidi="zh-CN"/>
      </w:rPr>
    </w:lvl>
    <w:lvl w:ilvl="2" w:tentative="0">
      <w:start w:val="0"/>
      <w:numFmt w:val="bullet"/>
      <w:lvlText w:val="•"/>
      <w:lvlJc w:val="left"/>
      <w:pPr>
        <w:ind w:left="2571" w:hanging="317"/>
      </w:pPr>
      <w:rPr>
        <w:rFonts w:hint="default"/>
        <w:lang w:val="zh-CN" w:eastAsia="zh-CN" w:bidi="zh-CN"/>
      </w:rPr>
    </w:lvl>
    <w:lvl w:ilvl="3" w:tentative="0">
      <w:start w:val="0"/>
      <w:numFmt w:val="bullet"/>
      <w:lvlText w:val="•"/>
      <w:lvlJc w:val="left"/>
      <w:pPr>
        <w:ind w:left="3387" w:hanging="317"/>
      </w:pPr>
      <w:rPr>
        <w:rFonts w:hint="default"/>
        <w:lang w:val="zh-CN" w:eastAsia="zh-CN" w:bidi="zh-CN"/>
      </w:rPr>
    </w:lvl>
    <w:lvl w:ilvl="4" w:tentative="0">
      <w:start w:val="0"/>
      <w:numFmt w:val="bullet"/>
      <w:lvlText w:val="•"/>
      <w:lvlJc w:val="left"/>
      <w:pPr>
        <w:ind w:left="4202" w:hanging="317"/>
      </w:pPr>
      <w:rPr>
        <w:rFonts w:hint="default"/>
        <w:lang w:val="zh-CN" w:eastAsia="zh-CN" w:bidi="zh-CN"/>
      </w:rPr>
    </w:lvl>
    <w:lvl w:ilvl="5" w:tentative="0">
      <w:start w:val="0"/>
      <w:numFmt w:val="bullet"/>
      <w:lvlText w:val="•"/>
      <w:lvlJc w:val="left"/>
      <w:pPr>
        <w:ind w:left="5018" w:hanging="317"/>
      </w:pPr>
      <w:rPr>
        <w:rFonts w:hint="default"/>
        <w:lang w:val="zh-CN" w:eastAsia="zh-CN" w:bidi="zh-CN"/>
      </w:rPr>
    </w:lvl>
    <w:lvl w:ilvl="6" w:tentative="0">
      <w:start w:val="0"/>
      <w:numFmt w:val="bullet"/>
      <w:lvlText w:val="•"/>
      <w:lvlJc w:val="left"/>
      <w:pPr>
        <w:ind w:left="5834" w:hanging="317"/>
      </w:pPr>
      <w:rPr>
        <w:rFonts w:hint="default"/>
        <w:lang w:val="zh-CN" w:eastAsia="zh-CN" w:bidi="zh-CN"/>
      </w:rPr>
    </w:lvl>
    <w:lvl w:ilvl="7" w:tentative="0">
      <w:start w:val="0"/>
      <w:numFmt w:val="bullet"/>
      <w:lvlText w:val="•"/>
      <w:lvlJc w:val="left"/>
      <w:pPr>
        <w:ind w:left="6649" w:hanging="317"/>
      </w:pPr>
      <w:rPr>
        <w:rFonts w:hint="default"/>
        <w:lang w:val="zh-CN" w:eastAsia="zh-CN" w:bidi="zh-CN"/>
      </w:rPr>
    </w:lvl>
    <w:lvl w:ilvl="8" w:tentative="0">
      <w:start w:val="0"/>
      <w:numFmt w:val="bullet"/>
      <w:lvlText w:val="•"/>
      <w:lvlJc w:val="left"/>
      <w:pPr>
        <w:ind w:left="7465" w:hanging="317"/>
      </w:pPr>
      <w:rPr>
        <w:rFonts w:hint="default"/>
        <w:lang w:val="zh-CN" w:eastAsia="zh-CN" w:bidi="zh-CN"/>
      </w:rPr>
    </w:lvl>
  </w:abstractNum>
  <w:abstractNum w:abstractNumId="1">
    <w:nsid w:val="CF092B84"/>
    <w:multiLevelType w:val="multilevel"/>
    <w:tmpl w:val="CF092B84"/>
    <w:lvl w:ilvl="0" w:tentative="0">
      <w:start w:val="1"/>
      <w:numFmt w:val="decimal"/>
      <w:lvlText w:val="%1."/>
      <w:lvlJc w:val="left"/>
      <w:pPr>
        <w:ind w:left="359" w:hanging="207"/>
        <w:jc w:val="left"/>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829" w:hanging="257"/>
        <w:jc w:val="left"/>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940" w:hanging="257"/>
      </w:pPr>
      <w:rPr>
        <w:rFonts w:hint="default"/>
        <w:lang w:val="zh-CN" w:eastAsia="zh-CN" w:bidi="zh-CN"/>
      </w:rPr>
    </w:lvl>
    <w:lvl w:ilvl="3" w:tentative="0">
      <w:start w:val="0"/>
      <w:numFmt w:val="bullet"/>
      <w:lvlText w:val="•"/>
      <w:lvlJc w:val="left"/>
      <w:pPr>
        <w:ind w:left="1959" w:hanging="257"/>
      </w:pPr>
      <w:rPr>
        <w:rFonts w:hint="default"/>
        <w:lang w:val="zh-CN" w:eastAsia="zh-CN" w:bidi="zh-CN"/>
      </w:rPr>
    </w:lvl>
    <w:lvl w:ilvl="4" w:tentative="0">
      <w:start w:val="0"/>
      <w:numFmt w:val="bullet"/>
      <w:lvlText w:val="•"/>
      <w:lvlJc w:val="left"/>
      <w:pPr>
        <w:ind w:left="2979" w:hanging="257"/>
      </w:pPr>
      <w:rPr>
        <w:rFonts w:hint="default"/>
        <w:lang w:val="zh-CN" w:eastAsia="zh-CN" w:bidi="zh-CN"/>
      </w:rPr>
    </w:lvl>
    <w:lvl w:ilvl="5" w:tentative="0">
      <w:start w:val="0"/>
      <w:numFmt w:val="bullet"/>
      <w:lvlText w:val="•"/>
      <w:lvlJc w:val="left"/>
      <w:pPr>
        <w:ind w:left="3998" w:hanging="257"/>
      </w:pPr>
      <w:rPr>
        <w:rFonts w:hint="default"/>
        <w:lang w:val="zh-CN" w:eastAsia="zh-CN" w:bidi="zh-CN"/>
      </w:rPr>
    </w:lvl>
    <w:lvl w:ilvl="6" w:tentative="0">
      <w:start w:val="0"/>
      <w:numFmt w:val="bullet"/>
      <w:lvlText w:val="•"/>
      <w:lvlJc w:val="left"/>
      <w:pPr>
        <w:ind w:left="5018" w:hanging="257"/>
      </w:pPr>
      <w:rPr>
        <w:rFonts w:hint="default"/>
        <w:lang w:val="zh-CN" w:eastAsia="zh-CN" w:bidi="zh-CN"/>
      </w:rPr>
    </w:lvl>
    <w:lvl w:ilvl="7" w:tentative="0">
      <w:start w:val="0"/>
      <w:numFmt w:val="bullet"/>
      <w:lvlText w:val="•"/>
      <w:lvlJc w:val="left"/>
      <w:pPr>
        <w:ind w:left="6038" w:hanging="257"/>
      </w:pPr>
      <w:rPr>
        <w:rFonts w:hint="default"/>
        <w:lang w:val="zh-CN" w:eastAsia="zh-CN" w:bidi="zh-CN"/>
      </w:rPr>
    </w:lvl>
    <w:lvl w:ilvl="8" w:tentative="0">
      <w:start w:val="0"/>
      <w:numFmt w:val="bullet"/>
      <w:lvlText w:val="•"/>
      <w:lvlJc w:val="left"/>
      <w:pPr>
        <w:ind w:left="7057" w:hanging="257"/>
      </w:pPr>
      <w:rPr>
        <w:rFonts w:hint="default"/>
        <w:lang w:val="zh-CN" w:eastAsia="zh-CN" w:bidi="zh-CN"/>
      </w:rPr>
    </w:lvl>
  </w:abstractNum>
  <w:abstractNum w:abstractNumId="2">
    <w:nsid w:val="0053208E"/>
    <w:multiLevelType w:val="multilevel"/>
    <w:tmpl w:val="0053208E"/>
    <w:lvl w:ilvl="0" w:tentative="0">
      <w:start w:val="1"/>
      <w:numFmt w:val="decimal"/>
      <w:lvlText w:val="%1."/>
      <w:lvlJc w:val="left"/>
      <w:pPr>
        <w:ind w:left="1308" w:hanging="316"/>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2079" w:hanging="316"/>
      </w:pPr>
      <w:rPr>
        <w:rFonts w:hint="default"/>
        <w:lang w:val="zh-CN" w:eastAsia="zh-CN" w:bidi="zh-CN"/>
      </w:rPr>
    </w:lvl>
    <w:lvl w:ilvl="2" w:tentative="0">
      <w:start w:val="0"/>
      <w:numFmt w:val="bullet"/>
      <w:lvlText w:val="•"/>
      <w:lvlJc w:val="left"/>
      <w:pPr>
        <w:ind w:left="2859" w:hanging="316"/>
      </w:pPr>
      <w:rPr>
        <w:rFonts w:hint="default"/>
        <w:lang w:val="zh-CN" w:eastAsia="zh-CN" w:bidi="zh-CN"/>
      </w:rPr>
    </w:lvl>
    <w:lvl w:ilvl="3" w:tentative="0">
      <w:start w:val="0"/>
      <w:numFmt w:val="bullet"/>
      <w:lvlText w:val="•"/>
      <w:lvlJc w:val="left"/>
      <w:pPr>
        <w:ind w:left="3639" w:hanging="316"/>
      </w:pPr>
      <w:rPr>
        <w:rFonts w:hint="default"/>
        <w:lang w:val="zh-CN" w:eastAsia="zh-CN" w:bidi="zh-CN"/>
      </w:rPr>
    </w:lvl>
    <w:lvl w:ilvl="4" w:tentative="0">
      <w:start w:val="0"/>
      <w:numFmt w:val="bullet"/>
      <w:lvlText w:val="•"/>
      <w:lvlJc w:val="left"/>
      <w:pPr>
        <w:ind w:left="4418" w:hanging="316"/>
      </w:pPr>
      <w:rPr>
        <w:rFonts w:hint="default"/>
        <w:lang w:val="zh-CN" w:eastAsia="zh-CN" w:bidi="zh-CN"/>
      </w:rPr>
    </w:lvl>
    <w:lvl w:ilvl="5" w:tentative="0">
      <w:start w:val="0"/>
      <w:numFmt w:val="bullet"/>
      <w:lvlText w:val="•"/>
      <w:lvlJc w:val="left"/>
      <w:pPr>
        <w:ind w:left="5198" w:hanging="316"/>
      </w:pPr>
      <w:rPr>
        <w:rFonts w:hint="default"/>
        <w:lang w:val="zh-CN" w:eastAsia="zh-CN" w:bidi="zh-CN"/>
      </w:rPr>
    </w:lvl>
    <w:lvl w:ilvl="6" w:tentative="0">
      <w:start w:val="0"/>
      <w:numFmt w:val="bullet"/>
      <w:lvlText w:val="•"/>
      <w:lvlJc w:val="left"/>
      <w:pPr>
        <w:ind w:left="5978" w:hanging="316"/>
      </w:pPr>
      <w:rPr>
        <w:rFonts w:hint="default"/>
        <w:lang w:val="zh-CN" w:eastAsia="zh-CN" w:bidi="zh-CN"/>
      </w:rPr>
    </w:lvl>
    <w:lvl w:ilvl="7" w:tentative="0">
      <w:start w:val="0"/>
      <w:numFmt w:val="bullet"/>
      <w:lvlText w:val="•"/>
      <w:lvlJc w:val="left"/>
      <w:pPr>
        <w:ind w:left="6757" w:hanging="316"/>
      </w:pPr>
      <w:rPr>
        <w:rFonts w:hint="default"/>
        <w:lang w:val="zh-CN" w:eastAsia="zh-CN" w:bidi="zh-CN"/>
      </w:rPr>
    </w:lvl>
    <w:lvl w:ilvl="8" w:tentative="0">
      <w:start w:val="0"/>
      <w:numFmt w:val="bullet"/>
      <w:lvlText w:val="•"/>
      <w:lvlJc w:val="left"/>
      <w:pPr>
        <w:ind w:left="7537" w:hanging="316"/>
      </w:pPr>
      <w:rPr>
        <w:rFonts w:hint="default"/>
        <w:lang w:val="zh-CN" w:eastAsia="zh-CN" w:bidi="zh-CN"/>
      </w:rPr>
    </w:lvl>
  </w:abstractNum>
  <w:abstractNum w:abstractNumId="3">
    <w:nsid w:val="026A803A"/>
    <w:multiLevelType w:val="singleLevel"/>
    <w:tmpl w:val="026A803A"/>
    <w:lvl w:ilvl="0" w:tentative="0">
      <w:start w:val="1"/>
      <w:numFmt w:val="decimal"/>
      <w:lvlText w:val="%1."/>
      <w:lvlJc w:val="left"/>
      <w:pPr>
        <w:ind w:left="425" w:hanging="425"/>
      </w:pPr>
      <w:rPr>
        <w:rFonts w:hint="default"/>
      </w:rPr>
    </w:lvl>
  </w:abstractNum>
  <w:abstractNum w:abstractNumId="4">
    <w:nsid w:val="03D62ECE"/>
    <w:multiLevelType w:val="multilevel"/>
    <w:tmpl w:val="03D62ECE"/>
    <w:lvl w:ilvl="0" w:tentative="0">
      <w:start w:val="1"/>
      <w:numFmt w:val="decimal"/>
      <w:lvlText w:val="%1."/>
      <w:lvlJc w:val="left"/>
      <w:pPr>
        <w:ind w:left="949" w:hanging="317"/>
        <w:jc w:val="left"/>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1755" w:hanging="317"/>
      </w:pPr>
      <w:rPr>
        <w:rFonts w:hint="default"/>
        <w:lang w:val="zh-CN" w:eastAsia="zh-CN" w:bidi="zh-CN"/>
      </w:rPr>
    </w:lvl>
    <w:lvl w:ilvl="2" w:tentative="0">
      <w:start w:val="0"/>
      <w:numFmt w:val="bullet"/>
      <w:lvlText w:val="•"/>
      <w:lvlJc w:val="left"/>
      <w:pPr>
        <w:ind w:left="2571" w:hanging="317"/>
      </w:pPr>
      <w:rPr>
        <w:rFonts w:hint="default"/>
        <w:lang w:val="zh-CN" w:eastAsia="zh-CN" w:bidi="zh-CN"/>
      </w:rPr>
    </w:lvl>
    <w:lvl w:ilvl="3" w:tentative="0">
      <w:start w:val="0"/>
      <w:numFmt w:val="bullet"/>
      <w:lvlText w:val="•"/>
      <w:lvlJc w:val="left"/>
      <w:pPr>
        <w:ind w:left="3387" w:hanging="317"/>
      </w:pPr>
      <w:rPr>
        <w:rFonts w:hint="default"/>
        <w:lang w:val="zh-CN" w:eastAsia="zh-CN" w:bidi="zh-CN"/>
      </w:rPr>
    </w:lvl>
    <w:lvl w:ilvl="4" w:tentative="0">
      <w:start w:val="0"/>
      <w:numFmt w:val="bullet"/>
      <w:lvlText w:val="•"/>
      <w:lvlJc w:val="left"/>
      <w:pPr>
        <w:ind w:left="4202" w:hanging="317"/>
      </w:pPr>
      <w:rPr>
        <w:rFonts w:hint="default"/>
        <w:lang w:val="zh-CN" w:eastAsia="zh-CN" w:bidi="zh-CN"/>
      </w:rPr>
    </w:lvl>
    <w:lvl w:ilvl="5" w:tentative="0">
      <w:start w:val="0"/>
      <w:numFmt w:val="bullet"/>
      <w:lvlText w:val="•"/>
      <w:lvlJc w:val="left"/>
      <w:pPr>
        <w:ind w:left="5018" w:hanging="317"/>
      </w:pPr>
      <w:rPr>
        <w:rFonts w:hint="default"/>
        <w:lang w:val="zh-CN" w:eastAsia="zh-CN" w:bidi="zh-CN"/>
      </w:rPr>
    </w:lvl>
    <w:lvl w:ilvl="6" w:tentative="0">
      <w:start w:val="0"/>
      <w:numFmt w:val="bullet"/>
      <w:lvlText w:val="•"/>
      <w:lvlJc w:val="left"/>
      <w:pPr>
        <w:ind w:left="5834" w:hanging="317"/>
      </w:pPr>
      <w:rPr>
        <w:rFonts w:hint="default"/>
        <w:lang w:val="zh-CN" w:eastAsia="zh-CN" w:bidi="zh-CN"/>
      </w:rPr>
    </w:lvl>
    <w:lvl w:ilvl="7" w:tentative="0">
      <w:start w:val="0"/>
      <w:numFmt w:val="bullet"/>
      <w:lvlText w:val="•"/>
      <w:lvlJc w:val="left"/>
      <w:pPr>
        <w:ind w:left="6649" w:hanging="317"/>
      </w:pPr>
      <w:rPr>
        <w:rFonts w:hint="default"/>
        <w:lang w:val="zh-CN" w:eastAsia="zh-CN" w:bidi="zh-CN"/>
      </w:rPr>
    </w:lvl>
    <w:lvl w:ilvl="8" w:tentative="0">
      <w:start w:val="0"/>
      <w:numFmt w:val="bullet"/>
      <w:lvlText w:val="•"/>
      <w:lvlJc w:val="left"/>
      <w:pPr>
        <w:ind w:left="7465" w:hanging="317"/>
      </w:pPr>
      <w:rPr>
        <w:rFonts w:hint="default"/>
        <w:lang w:val="zh-CN" w:eastAsia="zh-CN" w:bidi="zh-CN"/>
      </w:rPr>
    </w:lvl>
  </w:abstractNum>
  <w:abstractNum w:abstractNumId="5">
    <w:nsid w:val="59ADCABA"/>
    <w:multiLevelType w:val="multilevel"/>
    <w:tmpl w:val="59ADCABA"/>
    <w:lvl w:ilvl="0" w:tentative="0">
      <w:start w:val="1"/>
      <w:numFmt w:val="upperLetter"/>
      <w:lvlText w:val="%1."/>
      <w:lvlJc w:val="left"/>
      <w:pPr>
        <w:ind w:left="512" w:hanging="360"/>
        <w:jc w:val="left"/>
      </w:pPr>
      <w:rPr>
        <w:rFonts w:hint="default" w:ascii="Times New Roman" w:hAnsi="Times New Roman" w:eastAsia="Times New Roman" w:cs="Times New Roman"/>
        <w:w w:val="99"/>
        <w:sz w:val="21"/>
        <w:szCs w:val="21"/>
        <w:lang w:val="zh-CN" w:eastAsia="zh-CN" w:bidi="zh-CN"/>
      </w:rPr>
    </w:lvl>
    <w:lvl w:ilvl="1" w:tentative="0">
      <w:start w:val="0"/>
      <w:numFmt w:val="bullet"/>
      <w:lvlText w:val="•"/>
      <w:lvlJc w:val="left"/>
      <w:pPr>
        <w:ind w:left="1377" w:hanging="360"/>
      </w:pPr>
      <w:rPr>
        <w:rFonts w:hint="default"/>
        <w:lang w:val="zh-CN" w:eastAsia="zh-CN" w:bidi="zh-CN"/>
      </w:rPr>
    </w:lvl>
    <w:lvl w:ilvl="2" w:tentative="0">
      <w:start w:val="0"/>
      <w:numFmt w:val="bullet"/>
      <w:lvlText w:val="•"/>
      <w:lvlJc w:val="left"/>
      <w:pPr>
        <w:ind w:left="2235" w:hanging="360"/>
      </w:pPr>
      <w:rPr>
        <w:rFonts w:hint="default"/>
        <w:lang w:val="zh-CN" w:eastAsia="zh-CN" w:bidi="zh-CN"/>
      </w:rPr>
    </w:lvl>
    <w:lvl w:ilvl="3" w:tentative="0">
      <w:start w:val="0"/>
      <w:numFmt w:val="bullet"/>
      <w:lvlText w:val="•"/>
      <w:lvlJc w:val="left"/>
      <w:pPr>
        <w:ind w:left="3093" w:hanging="360"/>
      </w:pPr>
      <w:rPr>
        <w:rFonts w:hint="default"/>
        <w:lang w:val="zh-CN" w:eastAsia="zh-CN" w:bidi="zh-CN"/>
      </w:rPr>
    </w:lvl>
    <w:lvl w:ilvl="4" w:tentative="0">
      <w:start w:val="0"/>
      <w:numFmt w:val="bullet"/>
      <w:lvlText w:val="•"/>
      <w:lvlJc w:val="left"/>
      <w:pPr>
        <w:ind w:left="3950" w:hanging="360"/>
      </w:pPr>
      <w:rPr>
        <w:rFonts w:hint="default"/>
        <w:lang w:val="zh-CN" w:eastAsia="zh-CN" w:bidi="zh-CN"/>
      </w:rPr>
    </w:lvl>
    <w:lvl w:ilvl="5" w:tentative="0">
      <w:start w:val="0"/>
      <w:numFmt w:val="bullet"/>
      <w:lvlText w:val="•"/>
      <w:lvlJc w:val="left"/>
      <w:pPr>
        <w:ind w:left="4808" w:hanging="360"/>
      </w:pPr>
      <w:rPr>
        <w:rFonts w:hint="default"/>
        <w:lang w:val="zh-CN" w:eastAsia="zh-CN" w:bidi="zh-CN"/>
      </w:rPr>
    </w:lvl>
    <w:lvl w:ilvl="6" w:tentative="0">
      <w:start w:val="0"/>
      <w:numFmt w:val="bullet"/>
      <w:lvlText w:val="•"/>
      <w:lvlJc w:val="left"/>
      <w:pPr>
        <w:ind w:left="5666" w:hanging="360"/>
      </w:pPr>
      <w:rPr>
        <w:rFonts w:hint="default"/>
        <w:lang w:val="zh-CN" w:eastAsia="zh-CN" w:bidi="zh-CN"/>
      </w:rPr>
    </w:lvl>
    <w:lvl w:ilvl="7" w:tentative="0">
      <w:start w:val="0"/>
      <w:numFmt w:val="bullet"/>
      <w:lvlText w:val="•"/>
      <w:lvlJc w:val="left"/>
      <w:pPr>
        <w:ind w:left="6523" w:hanging="360"/>
      </w:pPr>
      <w:rPr>
        <w:rFonts w:hint="default"/>
        <w:lang w:val="zh-CN" w:eastAsia="zh-CN" w:bidi="zh-CN"/>
      </w:rPr>
    </w:lvl>
    <w:lvl w:ilvl="8" w:tentative="0">
      <w:start w:val="0"/>
      <w:numFmt w:val="bullet"/>
      <w:lvlText w:val="•"/>
      <w:lvlJc w:val="left"/>
      <w:pPr>
        <w:ind w:left="7381" w:hanging="360"/>
      </w:pPr>
      <w:rPr>
        <w:rFonts w:hint="default"/>
        <w:lang w:val="zh-CN" w:eastAsia="zh-CN" w:bidi="zh-CN"/>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D77196"/>
    <w:rsid w:val="49074A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ind w:left="2912"/>
      <w:outlineLvl w:val="1"/>
    </w:pPr>
    <w:rPr>
      <w:rFonts w:ascii="宋体" w:hAnsi="宋体" w:eastAsia="宋体" w:cs="宋体"/>
      <w:b/>
      <w:bCs/>
      <w:sz w:val="24"/>
      <w:szCs w:val="24"/>
      <w:lang w:val="zh-CN" w:eastAsia="zh-CN" w:bidi="zh-CN"/>
    </w:rPr>
  </w:style>
  <w:style w:type="paragraph" w:styleId="3">
    <w:name w:val="heading 2"/>
    <w:basedOn w:val="1"/>
    <w:next w:val="1"/>
    <w:qFormat/>
    <w:uiPriority w:val="1"/>
    <w:pPr>
      <w:ind w:left="152"/>
      <w:outlineLvl w:val="2"/>
    </w:pPr>
    <w:rPr>
      <w:rFonts w:ascii="宋体" w:hAnsi="宋体" w:eastAsia="宋体" w:cs="宋体"/>
      <w:b/>
      <w:bCs/>
      <w:sz w:val="21"/>
      <w:szCs w:val="21"/>
      <w:lang w:val="zh-CN" w:eastAsia="zh-CN" w:bidi="zh-CN"/>
    </w:rPr>
  </w:style>
  <w:style w:type="character" w:default="1" w:styleId="6">
    <w:name w:val="Default Paragraph Font"/>
    <w:semiHidden/>
    <w:unhideWhenUsed/>
    <w:qFormat/>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pPr>
      <w:spacing w:before="70"/>
      <w:ind w:left="152"/>
    </w:pPr>
    <w:rPr>
      <w:rFonts w:ascii="Times New Roman" w:hAnsi="Times New Roman" w:eastAsia="Times New Roman" w:cs="Times New Roman"/>
      <w:sz w:val="21"/>
      <w:szCs w:val="21"/>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70"/>
      <w:ind w:left="932" w:hanging="361"/>
    </w:pPr>
    <w:rPr>
      <w:rFonts w:ascii="Times New Roman" w:hAnsi="Times New Roman" w:eastAsia="Times New Roman" w:cs="Times New Roman"/>
      <w:lang w:val="zh-CN" w:eastAsia="zh-CN" w:bidi="zh-CN"/>
    </w:rPr>
  </w:style>
  <w:style w:type="paragraph" w:customStyle="1" w:styleId="9">
    <w:name w:val="Table Paragraph"/>
    <w:basedOn w:val="1"/>
    <w:qFormat/>
    <w:uiPriority w:val="1"/>
    <w:pPr>
      <w:spacing w:before="30"/>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2019-10-10T07:12:00Z</dcterms:created>
  <dc:creator>queenc</dc:creator>
  <cp:lastModifiedBy>Allenlu </cp:lastModifiedBy>
  <dcterms:modified xsi:type="dcterms:W3CDTF">2019-10-11T09:00:20Z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WPS 文字</vt:lpwstr>
  </property>
  <property fmtid="{D5CDD505-2E9C-101B-9397-08002B2CF9AE}" pid="4" name="LastSaved">
    <vt:filetime>2019-10-10T00:00:00Z</vt:filetime>
  </property>
  <property fmtid="{D5CDD505-2E9C-101B-9397-08002B2CF9AE}" pid="5" name="KSOProductBuildVer">
    <vt:lpwstr>2052-11.1.0.9098</vt:lpwstr>
  </property>
</Properties>
</file>